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EA2" w:rsidRPr="000601D9" w:rsidRDefault="00717EA2" w:rsidP="000601D9">
      <w:pPr>
        <w:spacing w:after="0"/>
        <w:ind w:firstLine="567"/>
        <w:jc w:val="both"/>
        <w:rPr>
          <w:rFonts w:ascii="Times New Roman" w:hAnsi="Times New Roman"/>
          <w:sz w:val="20"/>
          <w:szCs w:val="20"/>
        </w:rPr>
      </w:pPr>
    </w:p>
    <w:p w:rsidR="00061A12" w:rsidRPr="00061A12" w:rsidRDefault="00061A12" w:rsidP="00061A12">
      <w:pPr>
        <w:autoSpaceDE w:val="0"/>
        <w:autoSpaceDN w:val="0"/>
        <w:adjustRightInd w:val="0"/>
        <w:spacing w:after="0" w:line="240" w:lineRule="auto"/>
        <w:jc w:val="center"/>
        <w:outlineLvl w:val="0"/>
        <w:rPr>
          <w:rFonts w:ascii="Times New Roman" w:eastAsia="Times New Roman" w:hAnsi="Times New Roman"/>
          <w:sz w:val="24"/>
          <w:szCs w:val="24"/>
          <w:lang w:eastAsia="ru-RU"/>
        </w:rPr>
      </w:pPr>
      <w:r w:rsidRPr="00061A12">
        <w:rPr>
          <w:rFonts w:ascii="Times New Roman" w:eastAsia="Times New Roman" w:hAnsi="Times New Roman"/>
          <w:b/>
          <w:sz w:val="24"/>
          <w:szCs w:val="24"/>
          <w:lang w:eastAsia="ru-RU"/>
        </w:rPr>
        <w:t>ПОЯСНИТЕЛЬНАЯ ЗАПИСКА</w:t>
      </w:r>
    </w:p>
    <w:p w:rsidR="00061A12" w:rsidRPr="00EF43A2" w:rsidRDefault="00061A12" w:rsidP="00061A12">
      <w:pPr>
        <w:spacing w:after="0" w:line="240" w:lineRule="auto"/>
        <w:ind w:firstLine="567"/>
        <w:jc w:val="both"/>
        <w:rPr>
          <w:rFonts w:ascii="Times New Roman" w:eastAsia="Times New Roman" w:hAnsi="Times New Roman"/>
          <w:sz w:val="24"/>
          <w:szCs w:val="24"/>
          <w:lang w:eastAsia="ru-RU"/>
        </w:rPr>
      </w:pPr>
    </w:p>
    <w:p w:rsidR="00C95485" w:rsidRPr="00C95485" w:rsidRDefault="00061A12" w:rsidP="00C95485">
      <w:pPr>
        <w:pStyle w:val="af4"/>
        <w:spacing w:line="280" w:lineRule="auto"/>
        <w:ind w:firstLine="180"/>
        <w:rPr>
          <w:rFonts w:ascii="Times New Roman" w:eastAsia="Times New Roman" w:hAnsi="Times New Roman"/>
          <w:sz w:val="24"/>
          <w:szCs w:val="24"/>
          <w:lang w:val="ru-RU"/>
        </w:rPr>
      </w:pPr>
      <w:r w:rsidRPr="00C95485">
        <w:rPr>
          <w:rFonts w:ascii="Times New Roman" w:eastAsia="Times New Roman" w:hAnsi="Times New Roman"/>
          <w:sz w:val="24"/>
          <w:szCs w:val="24"/>
          <w:lang w:val="ru-RU" w:eastAsia="ru-RU"/>
        </w:rPr>
        <w:t xml:space="preserve">    </w:t>
      </w:r>
      <w:r w:rsidR="00C95485" w:rsidRPr="00C95485">
        <w:rPr>
          <w:rFonts w:ascii="Times New Roman" w:eastAsia="Times New Roman" w:hAnsi="Times New Roman"/>
          <w:sz w:val="24"/>
          <w:szCs w:val="24"/>
          <w:lang w:val="ru-RU"/>
        </w:rPr>
        <w:t xml:space="preserve"> </w:t>
      </w:r>
      <w:proofErr w:type="gramStart"/>
      <w:r w:rsidR="00E25CE0">
        <w:rPr>
          <w:rFonts w:ascii="Times New Roman" w:eastAsia="Times New Roman" w:hAnsi="Times New Roman"/>
          <w:sz w:val="24"/>
          <w:szCs w:val="24"/>
          <w:lang w:val="ru-RU"/>
        </w:rPr>
        <w:t xml:space="preserve">Рабочая программа  основного </w:t>
      </w:r>
      <w:r w:rsidR="00C95485" w:rsidRPr="00C95485">
        <w:rPr>
          <w:rFonts w:ascii="Times New Roman" w:eastAsia="Times New Roman" w:hAnsi="Times New Roman"/>
          <w:sz w:val="24"/>
          <w:szCs w:val="24"/>
          <w:lang w:val="ru-RU"/>
        </w:rPr>
        <w:t xml:space="preserve"> общего образования по физической культуре составлена на основе</w:t>
      </w:r>
      <w:r w:rsidR="00C95485" w:rsidRPr="00C95485">
        <w:rPr>
          <w:rFonts w:ascii="Times New Roman" w:eastAsia="Times New Roman" w:hAnsi="Times New Roman"/>
          <w:spacing w:val="1"/>
          <w:sz w:val="24"/>
          <w:szCs w:val="24"/>
          <w:lang w:val="ru-RU"/>
        </w:rPr>
        <w:t xml:space="preserve"> </w:t>
      </w:r>
      <w:r w:rsidR="00C95485" w:rsidRPr="00C95485">
        <w:rPr>
          <w:rFonts w:ascii="Times New Roman" w:eastAsia="Times New Roman" w:hAnsi="Times New Roman"/>
          <w:sz w:val="24"/>
          <w:szCs w:val="24"/>
          <w:lang w:val="ru-RU"/>
        </w:rPr>
        <w:t>требований к результатам освоения основной обра</w:t>
      </w:r>
      <w:r w:rsidR="00E25CE0">
        <w:rPr>
          <w:rFonts w:ascii="Times New Roman" w:eastAsia="Times New Roman" w:hAnsi="Times New Roman"/>
          <w:sz w:val="24"/>
          <w:szCs w:val="24"/>
          <w:lang w:val="ru-RU"/>
        </w:rPr>
        <w:t xml:space="preserve">зовательной программы </w:t>
      </w:r>
      <w:r w:rsidR="00C95485" w:rsidRPr="00C95485">
        <w:rPr>
          <w:rFonts w:ascii="Times New Roman" w:eastAsia="Times New Roman" w:hAnsi="Times New Roman"/>
          <w:sz w:val="24"/>
          <w:szCs w:val="24"/>
          <w:lang w:val="ru-RU"/>
        </w:rPr>
        <w:t xml:space="preserve"> </w:t>
      </w:r>
      <w:r w:rsidR="00E25CE0">
        <w:rPr>
          <w:rFonts w:ascii="Times New Roman" w:eastAsia="Times New Roman" w:hAnsi="Times New Roman"/>
          <w:sz w:val="24"/>
          <w:szCs w:val="24"/>
          <w:lang w:val="ru-RU"/>
        </w:rPr>
        <w:t xml:space="preserve">основного </w:t>
      </w:r>
      <w:r w:rsidR="00C95485" w:rsidRPr="00C95485">
        <w:rPr>
          <w:rFonts w:ascii="Times New Roman" w:eastAsia="Times New Roman" w:hAnsi="Times New Roman"/>
          <w:sz w:val="24"/>
          <w:szCs w:val="24"/>
          <w:lang w:val="ru-RU"/>
        </w:rPr>
        <w:t>общего</w:t>
      </w:r>
      <w:r w:rsidR="00C95485" w:rsidRPr="00C95485">
        <w:rPr>
          <w:rFonts w:ascii="Times New Roman" w:eastAsia="Times New Roman" w:hAnsi="Times New Roman"/>
          <w:spacing w:val="1"/>
          <w:sz w:val="24"/>
          <w:szCs w:val="24"/>
          <w:lang w:val="ru-RU"/>
        </w:rPr>
        <w:t xml:space="preserve"> </w:t>
      </w:r>
      <w:r w:rsidR="00C95485" w:rsidRPr="00C95485">
        <w:rPr>
          <w:rFonts w:ascii="Times New Roman" w:eastAsia="Times New Roman" w:hAnsi="Times New Roman"/>
          <w:sz w:val="24"/>
          <w:szCs w:val="24"/>
          <w:lang w:val="ru-RU"/>
        </w:rPr>
        <w:t>образования,</w:t>
      </w:r>
      <w:r w:rsidR="00C95485" w:rsidRPr="00C95485">
        <w:rPr>
          <w:rFonts w:ascii="Times New Roman" w:eastAsia="Times New Roman" w:hAnsi="Times New Roman"/>
          <w:spacing w:val="-4"/>
          <w:sz w:val="24"/>
          <w:szCs w:val="24"/>
          <w:lang w:val="ru-RU"/>
        </w:rPr>
        <w:t xml:space="preserve"> </w:t>
      </w:r>
      <w:r w:rsidR="00C95485" w:rsidRPr="00C95485">
        <w:rPr>
          <w:rFonts w:ascii="Times New Roman" w:eastAsia="Times New Roman" w:hAnsi="Times New Roman"/>
          <w:sz w:val="24"/>
          <w:szCs w:val="24"/>
          <w:lang w:val="ru-RU"/>
        </w:rPr>
        <w:t>представленных</w:t>
      </w:r>
      <w:r w:rsidR="00C95485" w:rsidRPr="00C95485">
        <w:rPr>
          <w:rFonts w:ascii="Times New Roman" w:eastAsia="Times New Roman" w:hAnsi="Times New Roman"/>
          <w:spacing w:val="-3"/>
          <w:sz w:val="24"/>
          <w:szCs w:val="24"/>
          <w:lang w:val="ru-RU"/>
        </w:rPr>
        <w:t xml:space="preserve"> </w:t>
      </w:r>
      <w:r w:rsidR="00C95485" w:rsidRPr="00C95485">
        <w:rPr>
          <w:rFonts w:ascii="Times New Roman" w:eastAsia="Times New Roman" w:hAnsi="Times New Roman"/>
          <w:sz w:val="24"/>
          <w:szCs w:val="24"/>
          <w:lang w:val="ru-RU"/>
        </w:rPr>
        <w:t>в</w:t>
      </w:r>
      <w:r w:rsidR="00C95485" w:rsidRPr="00C95485">
        <w:rPr>
          <w:rFonts w:ascii="Times New Roman" w:eastAsia="Times New Roman" w:hAnsi="Times New Roman"/>
          <w:spacing w:val="-4"/>
          <w:sz w:val="24"/>
          <w:szCs w:val="24"/>
          <w:lang w:val="ru-RU"/>
        </w:rPr>
        <w:t xml:space="preserve"> </w:t>
      </w:r>
      <w:r w:rsidR="00C95485" w:rsidRPr="00C95485">
        <w:rPr>
          <w:rFonts w:ascii="Times New Roman" w:eastAsia="Times New Roman" w:hAnsi="Times New Roman"/>
          <w:sz w:val="24"/>
          <w:szCs w:val="24"/>
          <w:lang w:val="ru-RU"/>
        </w:rPr>
        <w:t>Федеральном</w:t>
      </w:r>
      <w:r w:rsidR="00C95485" w:rsidRPr="00C95485">
        <w:rPr>
          <w:rFonts w:ascii="Times New Roman" w:eastAsia="Times New Roman" w:hAnsi="Times New Roman"/>
          <w:spacing w:val="-5"/>
          <w:sz w:val="24"/>
          <w:szCs w:val="24"/>
          <w:lang w:val="ru-RU"/>
        </w:rPr>
        <w:t xml:space="preserve"> </w:t>
      </w:r>
      <w:r w:rsidR="00C95485" w:rsidRPr="00C95485">
        <w:rPr>
          <w:rFonts w:ascii="Times New Roman" w:eastAsia="Times New Roman" w:hAnsi="Times New Roman"/>
          <w:sz w:val="24"/>
          <w:szCs w:val="24"/>
          <w:lang w:val="ru-RU"/>
        </w:rPr>
        <w:t>государственном</w:t>
      </w:r>
      <w:r w:rsidR="00C95485" w:rsidRPr="00C95485">
        <w:rPr>
          <w:rFonts w:ascii="Times New Roman" w:eastAsia="Times New Roman" w:hAnsi="Times New Roman"/>
          <w:spacing w:val="-5"/>
          <w:sz w:val="24"/>
          <w:szCs w:val="24"/>
          <w:lang w:val="ru-RU"/>
        </w:rPr>
        <w:t xml:space="preserve"> </w:t>
      </w:r>
      <w:r w:rsidR="00C95485" w:rsidRPr="00C95485">
        <w:rPr>
          <w:rFonts w:ascii="Times New Roman" w:eastAsia="Times New Roman" w:hAnsi="Times New Roman"/>
          <w:sz w:val="24"/>
          <w:szCs w:val="24"/>
          <w:lang w:val="ru-RU"/>
        </w:rPr>
        <w:t>образовательном</w:t>
      </w:r>
      <w:r w:rsidR="00C95485" w:rsidRPr="00C95485">
        <w:rPr>
          <w:rFonts w:ascii="Times New Roman" w:eastAsia="Times New Roman" w:hAnsi="Times New Roman"/>
          <w:spacing w:val="-4"/>
          <w:sz w:val="24"/>
          <w:szCs w:val="24"/>
          <w:lang w:val="ru-RU"/>
        </w:rPr>
        <w:t xml:space="preserve"> </w:t>
      </w:r>
      <w:r w:rsidR="00C95485" w:rsidRPr="00C95485">
        <w:rPr>
          <w:rFonts w:ascii="Times New Roman" w:eastAsia="Times New Roman" w:hAnsi="Times New Roman"/>
          <w:sz w:val="24"/>
          <w:szCs w:val="24"/>
          <w:lang w:val="ru-RU"/>
        </w:rPr>
        <w:t>стандарте</w:t>
      </w:r>
      <w:r w:rsidR="00C95485" w:rsidRPr="00C95485">
        <w:rPr>
          <w:rFonts w:ascii="Times New Roman" w:eastAsia="Times New Roman" w:hAnsi="Times New Roman"/>
          <w:spacing w:val="-4"/>
          <w:sz w:val="24"/>
          <w:szCs w:val="24"/>
          <w:lang w:val="ru-RU"/>
        </w:rPr>
        <w:t xml:space="preserve"> </w:t>
      </w:r>
      <w:r w:rsidR="00E25CE0">
        <w:rPr>
          <w:rFonts w:ascii="Times New Roman" w:eastAsia="Times New Roman" w:hAnsi="Times New Roman"/>
          <w:spacing w:val="-4"/>
          <w:sz w:val="24"/>
          <w:szCs w:val="24"/>
          <w:lang w:val="ru-RU"/>
        </w:rPr>
        <w:t xml:space="preserve"> основного</w:t>
      </w:r>
      <w:r w:rsidR="00C95485" w:rsidRPr="00C95485">
        <w:rPr>
          <w:rFonts w:ascii="Times New Roman" w:eastAsia="Times New Roman" w:hAnsi="Times New Roman"/>
          <w:spacing w:val="-57"/>
          <w:sz w:val="24"/>
          <w:szCs w:val="24"/>
          <w:lang w:val="ru-RU"/>
        </w:rPr>
        <w:t xml:space="preserve"> </w:t>
      </w:r>
      <w:r w:rsidR="00C95485" w:rsidRPr="00C95485">
        <w:rPr>
          <w:rFonts w:ascii="Times New Roman" w:eastAsia="Times New Roman" w:hAnsi="Times New Roman"/>
          <w:sz w:val="24"/>
          <w:szCs w:val="24"/>
          <w:lang w:val="ru-RU"/>
        </w:rPr>
        <w:t>общего образования, а также на основе характеристики планируемых результатов духовно-</w:t>
      </w:r>
      <w:r w:rsidR="00C95485" w:rsidRPr="00C95485">
        <w:rPr>
          <w:rFonts w:ascii="Times New Roman" w:eastAsia="Times New Roman" w:hAnsi="Times New Roman"/>
          <w:spacing w:val="1"/>
          <w:sz w:val="24"/>
          <w:szCs w:val="24"/>
          <w:lang w:val="ru-RU"/>
        </w:rPr>
        <w:t xml:space="preserve"> </w:t>
      </w:r>
      <w:r w:rsidR="00C95485" w:rsidRPr="00C95485">
        <w:rPr>
          <w:rFonts w:ascii="Times New Roman" w:eastAsia="Times New Roman" w:hAnsi="Times New Roman"/>
          <w:sz w:val="24"/>
          <w:szCs w:val="24"/>
          <w:lang w:val="ru-RU"/>
        </w:rPr>
        <w:t>нравственного развития, воспитания и социализации обучающихся, представленной в Примерной</w:t>
      </w:r>
      <w:r w:rsidR="00C95485" w:rsidRPr="00C95485">
        <w:rPr>
          <w:rFonts w:ascii="Times New Roman" w:eastAsia="Times New Roman" w:hAnsi="Times New Roman"/>
          <w:spacing w:val="1"/>
          <w:sz w:val="24"/>
          <w:szCs w:val="24"/>
          <w:lang w:val="ru-RU"/>
        </w:rPr>
        <w:t xml:space="preserve"> </w:t>
      </w:r>
      <w:r w:rsidR="00C95485" w:rsidRPr="00C95485">
        <w:rPr>
          <w:rFonts w:ascii="Times New Roman" w:eastAsia="Times New Roman" w:hAnsi="Times New Roman"/>
          <w:sz w:val="24"/>
          <w:szCs w:val="24"/>
          <w:lang w:val="ru-RU"/>
        </w:rPr>
        <w:t>программе</w:t>
      </w:r>
      <w:r w:rsidR="00C95485" w:rsidRPr="00C95485">
        <w:rPr>
          <w:rFonts w:ascii="Times New Roman" w:eastAsia="Times New Roman" w:hAnsi="Times New Roman"/>
          <w:spacing w:val="-2"/>
          <w:sz w:val="24"/>
          <w:szCs w:val="24"/>
          <w:lang w:val="ru-RU"/>
        </w:rPr>
        <w:t xml:space="preserve"> </w:t>
      </w:r>
      <w:r w:rsidR="00C95485" w:rsidRPr="00C95485">
        <w:rPr>
          <w:rFonts w:ascii="Times New Roman" w:eastAsia="Times New Roman" w:hAnsi="Times New Roman"/>
          <w:sz w:val="24"/>
          <w:szCs w:val="24"/>
          <w:lang w:val="ru-RU"/>
        </w:rPr>
        <w:t>воспитания</w:t>
      </w:r>
      <w:r w:rsidR="00C95485" w:rsidRPr="00C95485">
        <w:rPr>
          <w:rFonts w:ascii="Times New Roman" w:eastAsia="Times New Roman" w:hAnsi="Times New Roman"/>
          <w:spacing w:val="-3"/>
          <w:sz w:val="24"/>
          <w:szCs w:val="24"/>
          <w:lang w:val="ru-RU"/>
        </w:rPr>
        <w:t xml:space="preserve"> </w:t>
      </w:r>
      <w:r w:rsidR="00C95485" w:rsidRPr="00C95485">
        <w:rPr>
          <w:rFonts w:ascii="Times New Roman" w:eastAsia="Times New Roman" w:hAnsi="Times New Roman"/>
          <w:sz w:val="24"/>
          <w:szCs w:val="24"/>
          <w:lang w:val="ru-RU"/>
        </w:rPr>
        <w:t>(одобрена</w:t>
      </w:r>
      <w:r w:rsidR="00C95485" w:rsidRPr="00C95485">
        <w:rPr>
          <w:rFonts w:ascii="Times New Roman" w:eastAsia="Times New Roman" w:hAnsi="Times New Roman"/>
          <w:spacing w:val="-1"/>
          <w:sz w:val="24"/>
          <w:szCs w:val="24"/>
          <w:lang w:val="ru-RU"/>
        </w:rPr>
        <w:t xml:space="preserve"> </w:t>
      </w:r>
      <w:r w:rsidR="00C95485" w:rsidRPr="00C95485">
        <w:rPr>
          <w:rFonts w:ascii="Times New Roman" w:eastAsia="Times New Roman" w:hAnsi="Times New Roman"/>
          <w:sz w:val="24"/>
          <w:szCs w:val="24"/>
          <w:lang w:val="ru-RU"/>
        </w:rPr>
        <w:t>решением</w:t>
      </w:r>
      <w:r w:rsidR="00C95485" w:rsidRPr="00C95485">
        <w:rPr>
          <w:rFonts w:ascii="Times New Roman" w:eastAsia="Times New Roman" w:hAnsi="Times New Roman"/>
          <w:spacing w:val="-1"/>
          <w:sz w:val="24"/>
          <w:szCs w:val="24"/>
          <w:lang w:val="ru-RU"/>
        </w:rPr>
        <w:t xml:space="preserve"> </w:t>
      </w:r>
      <w:r w:rsidR="00C95485" w:rsidRPr="00C95485">
        <w:rPr>
          <w:rFonts w:ascii="Times New Roman" w:eastAsia="Times New Roman" w:hAnsi="Times New Roman"/>
          <w:sz w:val="24"/>
          <w:szCs w:val="24"/>
          <w:lang w:val="ru-RU"/>
        </w:rPr>
        <w:t>ФУМО от 02.06.2020</w:t>
      </w:r>
      <w:r w:rsidR="00C95485" w:rsidRPr="00C95485">
        <w:rPr>
          <w:rFonts w:ascii="Times New Roman" w:eastAsia="Times New Roman" w:hAnsi="Times New Roman"/>
          <w:spacing w:val="-1"/>
          <w:sz w:val="24"/>
          <w:szCs w:val="24"/>
          <w:lang w:val="ru-RU"/>
        </w:rPr>
        <w:t xml:space="preserve"> </w:t>
      </w:r>
      <w:r w:rsidR="00C95485" w:rsidRPr="00C95485">
        <w:rPr>
          <w:rFonts w:ascii="Times New Roman" w:eastAsia="Times New Roman" w:hAnsi="Times New Roman"/>
          <w:sz w:val="24"/>
          <w:szCs w:val="24"/>
          <w:lang w:val="ru-RU"/>
        </w:rPr>
        <w:t>г.).</w:t>
      </w:r>
      <w:proofErr w:type="gramEnd"/>
    </w:p>
    <w:p w:rsidR="00061A12" w:rsidRPr="00EF43A2" w:rsidRDefault="00E25CE0" w:rsidP="00061A12">
      <w:pPr>
        <w:shd w:val="clear" w:color="auto" w:fill="FFFFFF"/>
        <w:spacing w:after="0" w:line="240" w:lineRule="auto"/>
        <w:jc w:val="both"/>
        <w:rPr>
          <w:rFonts w:ascii="Times New Roman" w:eastAsia="Times New Roman" w:hAnsi="Times New Roman"/>
          <w:sz w:val="24"/>
          <w:szCs w:val="24"/>
          <w:lang w:eastAsia="ru-RU"/>
        </w:rPr>
      </w:pPr>
      <w:r w:rsidRPr="00C95485">
        <w:rPr>
          <w:rFonts w:ascii="Times New Roman" w:eastAsia="Times New Roman" w:hAnsi="Times New Roman"/>
          <w:sz w:val="24"/>
          <w:szCs w:val="24"/>
          <w:lang w:eastAsia="ru-RU"/>
        </w:rPr>
        <w:t>Рабочая программа по предмету физическая культура для 5-9 классов общеобразовательной школы базового уровня, разработана учителем физической культуры Петровым Ю.А. на основе</w:t>
      </w:r>
      <w:r>
        <w:rPr>
          <w:rFonts w:ascii="Times New Roman" w:eastAsia="Times New Roman" w:hAnsi="Times New Roman"/>
          <w:sz w:val="24"/>
          <w:szCs w:val="24"/>
          <w:lang w:eastAsia="ru-RU"/>
        </w:rPr>
        <w:t xml:space="preserve"> нормативных правовых документов:</w:t>
      </w:r>
    </w:p>
    <w:p w:rsidR="00061A12" w:rsidRPr="00E25CE0" w:rsidRDefault="00E25CE0" w:rsidP="00C95485">
      <w:pPr>
        <w:numPr>
          <w:ilvl w:val="0"/>
          <w:numId w:val="91"/>
        </w:numPr>
        <w:shd w:val="clear" w:color="auto" w:fill="FFFFFF"/>
        <w:spacing w:before="100" w:beforeAutospacing="1" w:after="0" w:line="240" w:lineRule="auto"/>
        <w:ind w:left="330"/>
        <w:jc w:val="both"/>
        <w:rPr>
          <w:rFonts w:ascii="Times New Roman" w:eastAsia="Times New Roman" w:hAnsi="Times New Roman"/>
          <w:sz w:val="24"/>
          <w:szCs w:val="24"/>
          <w:lang w:eastAsia="ru-RU"/>
        </w:rPr>
      </w:pPr>
      <w:r w:rsidRPr="00E25CE0">
        <w:rPr>
          <w:rFonts w:ascii="Times New Roman" w:hAnsi="Times New Roman"/>
          <w:color w:val="000000"/>
          <w:sz w:val="25"/>
          <w:szCs w:val="25"/>
          <w:shd w:val="clear" w:color="auto" w:fill="FFFFFF"/>
        </w:rPr>
        <w:t>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w:t>
      </w:r>
    </w:p>
    <w:p w:rsidR="00061A12" w:rsidRPr="00E25CE0" w:rsidRDefault="00061A12" w:rsidP="00061A12">
      <w:pPr>
        <w:numPr>
          <w:ilvl w:val="0"/>
          <w:numId w:val="91"/>
        </w:numPr>
        <w:shd w:val="clear" w:color="auto" w:fill="FFFFFF"/>
        <w:spacing w:before="100" w:beforeAutospacing="1" w:after="0" w:line="240" w:lineRule="auto"/>
        <w:ind w:left="330"/>
        <w:jc w:val="both"/>
        <w:rPr>
          <w:rFonts w:ascii="Times New Roman" w:eastAsia="Times New Roman" w:hAnsi="Times New Roman"/>
          <w:sz w:val="24"/>
          <w:szCs w:val="24"/>
          <w:lang w:eastAsia="ru-RU"/>
        </w:rPr>
      </w:pPr>
      <w:r w:rsidRPr="00E25CE0">
        <w:rPr>
          <w:rFonts w:ascii="Times New Roman" w:eastAsia="Times New Roman" w:hAnsi="Times New Roman"/>
          <w:sz w:val="24"/>
          <w:szCs w:val="24"/>
          <w:lang w:eastAsia="ru-RU"/>
        </w:rPr>
        <w:t>Лях В.И «Комплексная программа физического воспитания учащихся 1-11 классов» М. Просвещение, 20016</w:t>
      </w:r>
    </w:p>
    <w:p w:rsidR="00061A12" w:rsidRPr="00E25CE0" w:rsidRDefault="00061A12" w:rsidP="00061A12">
      <w:pPr>
        <w:numPr>
          <w:ilvl w:val="0"/>
          <w:numId w:val="91"/>
        </w:numPr>
        <w:shd w:val="clear" w:color="auto" w:fill="FFFFFF"/>
        <w:spacing w:before="100" w:beforeAutospacing="1" w:after="0" w:line="240" w:lineRule="auto"/>
        <w:ind w:left="330"/>
        <w:jc w:val="both"/>
        <w:rPr>
          <w:rFonts w:ascii="Times New Roman" w:eastAsia="Times New Roman" w:hAnsi="Times New Roman"/>
          <w:sz w:val="24"/>
          <w:szCs w:val="24"/>
          <w:lang w:eastAsia="ru-RU"/>
        </w:rPr>
      </w:pPr>
      <w:r w:rsidRPr="00E25CE0">
        <w:rPr>
          <w:rFonts w:ascii="Times New Roman" w:eastAsia="Times New Roman" w:hAnsi="Times New Roman"/>
          <w:sz w:val="24"/>
          <w:szCs w:val="24"/>
          <w:lang w:eastAsia="ru-RU"/>
        </w:rPr>
        <w:t>Федеральный закон “О физической культуре и спорте в РФ” от 04.12.2007г. №329-ФЗ (ред. От 21.04 2011г.).</w:t>
      </w:r>
    </w:p>
    <w:p w:rsidR="00061A12" w:rsidRPr="00E25CE0" w:rsidRDefault="00061A12" w:rsidP="00061A12">
      <w:pPr>
        <w:numPr>
          <w:ilvl w:val="0"/>
          <w:numId w:val="91"/>
        </w:numPr>
        <w:shd w:val="clear" w:color="auto" w:fill="FFFFFF"/>
        <w:spacing w:before="100" w:beforeAutospacing="1" w:after="0" w:line="240" w:lineRule="auto"/>
        <w:ind w:left="330"/>
        <w:jc w:val="both"/>
        <w:rPr>
          <w:rFonts w:ascii="Times New Roman" w:eastAsia="Times New Roman" w:hAnsi="Times New Roman"/>
          <w:sz w:val="24"/>
          <w:szCs w:val="24"/>
          <w:lang w:eastAsia="ru-RU"/>
        </w:rPr>
      </w:pPr>
      <w:r w:rsidRPr="00E25CE0">
        <w:rPr>
          <w:rFonts w:ascii="Times New Roman" w:eastAsia="Times New Roman" w:hAnsi="Times New Roman"/>
          <w:sz w:val="24"/>
          <w:szCs w:val="24"/>
          <w:lang w:eastAsia="ru-RU"/>
        </w:rPr>
        <w:t>Стратегия развития физической культуры и спорта на период до 2020г. Распоряжение правительства РФ от. 07.08.2009г. № 1101-р.</w:t>
      </w:r>
    </w:p>
    <w:p w:rsidR="00061A12" w:rsidRPr="00E25CE0" w:rsidRDefault="00061A12" w:rsidP="00061A12">
      <w:pPr>
        <w:numPr>
          <w:ilvl w:val="0"/>
          <w:numId w:val="92"/>
        </w:numPr>
        <w:shd w:val="clear" w:color="auto" w:fill="FFFFFF"/>
        <w:spacing w:after="0" w:line="240" w:lineRule="auto"/>
        <w:ind w:left="0" w:firstLine="0"/>
        <w:rPr>
          <w:rFonts w:ascii="Times New Roman" w:eastAsia="Times New Roman" w:hAnsi="Times New Roman"/>
          <w:b/>
          <w:color w:val="000000"/>
          <w:sz w:val="24"/>
          <w:szCs w:val="24"/>
          <w:lang w:eastAsia="ru-RU"/>
        </w:rPr>
      </w:pPr>
      <w:r w:rsidRPr="00E25CE0">
        <w:rPr>
          <w:rFonts w:ascii="Times New Roman" w:eastAsiaTheme="minorEastAsia" w:hAnsi="Times New Roman"/>
          <w:bCs/>
          <w:color w:val="000000"/>
          <w:sz w:val="24"/>
          <w:szCs w:val="24"/>
          <w:lang w:eastAsia="ru-RU"/>
        </w:rPr>
        <w:t xml:space="preserve">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  2020-2024гг</w:t>
      </w:r>
      <w:r w:rsidRPr="00E25CE0">
        <w:rPr>
          <w:rFonts w:ascii="Times New Roman" w:eastAsiaTheme="minorEastAsia" w:hAnsi="Times New Roman"/>
          <w:b/>
          <w:bCs/>
          <w:color w:val="000000"/>
          <w:sz w:val="24"/>
          <w:szCs w:val="24"/>
          <w:lang w:eastAsia="ru-RU"/>
        </w:rPr>
        <w:t>.</w:t>
      </w:r>
    </w:p>
    <w:p w:rsidR="00061A12" w:rsidRPr="00EF43A2" w:rsidRDefault="00061A12" w:rsidP="00061A12">
      <w:pPr>
        <w:numPr>
          <w:ilvl w:val="0"/>
          <w:numId w:val="92"/>
        </w:numPr>
        <w:shd w:val="clear" w:color="auto" w:fill="FFFFFF"/>
        <w:spacing w:after="0" w:line="240" w:lineRule="auto"/>
        <w:ind w:left="0" w:firstLine="0"/>
        <w:rPr>
          <w:rFonts w:ascii="Times New Roman" w:eastAsia="Times New Roman" w:hAnsi="Times New Roman"/>
          <w:b/>
          <w:color w:val="000000"/>
          <w:sz w:val="24"/>
          <w:szCs w:val="24"/>
          <w:lang w:eastAsia="ru-RU"/>
        </w:rPr>
      </w:pPr>
      <w:proofErr w:type="gramStart"/>
      <w:r w:rsidRPr="00EF43A2">
        <w:rPr>
          <w:rFonts w:ascii="Times New Roman" w:eastAsia="Times New Roman" w:hAnsi="Times New Roman"/>
          <w:bCs/>
          <w:sz w:val="24"/>
          <w:szCs w:val="24"/>
          <w:lang w:eastAsia="ru-RU"/>
        </w:rPr>
        <w:t>Положение о Всероссийском физкультурно-спортивным комплексе «Готов к труду и обороне» (ГТО)  (утверждено в 2014 г.)</w:t>
      </w:r>
      <w:proofErr w:type="gramEnd"/>
    </w:p>
    <w:p w:rsidR="00061A12" w:rsidRPr="00EF43A2" w:rsidRDefault="00061A12" w:rsidP="00061A12">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061A12" w:rsidRPr="00EF43A2" w:rsidRDefault="00061A12" w:rsidP="00061A12">
      <w:pPr>
        <w:spacing w:after="0" w:line="240" w:lineRule="auto"/>
        <w:ind w:firstLine="709"/>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 xml:space="preserve">Цель программы </w:t>
      </w:r>
      <w:proofErr w:type="gramStart"/>
      <w:r w:rsidRPr="00EF43A2">
        <w:rPr>
          <w:rFonts w:ascii="Times New Roman" w:eastAsia="Times New Roman" w:hAnsi="Times New Roman"/>
          <w:sz w:val="24"/>
          <w:szCs w:val="24"/>
          <w:lang w:eastAsia="ru-RU"/>
        </w:rPr>
        <w:t>–ф</w:t>
      </w:r>
      <w:proofErr w:type="gramEnd"/>
      <w:r w:rsidRPr="00EF43A2">
        <w:rPr>
          <w:rFonts w:ascii="Times New Roman" w:eastAsia="Times New Roman" w:hAnsi="Times New Roman"/>
          <w:sz w:val="24"/>
          <w:szCs w:val="24"/>
          <w:lang w:eastAsia="ru-RU"/>
        </w:rPr>
        <w:t xml:space="preserve">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здоровья, оптимизации трудовой деятельности и организации активного отдыха. </w:t>
      </w:r>
      <w:r w:rsidRPr="00EF43A2">
        <w:rPr>
          <w:rFonts w:ascii="Times New Roman" w:eastAsia="Times New Roman" w:hAnsi="Times New Roman"/>
          <w:color w:val="000000"/>
          <w:sz w:val="24"/>
          <w:szCs w:val="24"/>
          <w:lang w:eastAsia="ru-RU"/>
        </w:rPr>
        <w:t xml:space="preserve">Реализация данной цели связана с решением следующих образовательных </w:t>
      </w:r>
      <w:r w:rsidRPr="00EF43A2">
        <w:rPr>
          <w:rFonts w:ascii="Times New Roman" w:eastAsia="Times New Roman" w:hAnsi="Times New Roman"/>
          <w:b/>
          <w:bCs/>
          <w:color w:val="000000"/>
          <w:sz w:val="24"/>
          <w:szCs w:val="24"/>
          <w:lang w:eastAsia="ru-RU"/>
        </w:rPr>
        <w:t>задач:</w:t>
      </w:r>
    </w:p>
    <w:p w:rsidR="00061A12" w:rsidRPr="00EF43A2" w:rsidRDefault="00061A12" w:rsidP="00061A12">
      <w:pPr>
        <w:spacing w:after="0" w:line="240" w:lineRule="auto"/>
        <w:ind w:firstLine="709"/>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-укрепить здоровье, развить основные физические качества и повысить функциональные возможности организма;</w:t>
      </w:r>
    </w:p>
    <w:p w:rsidR="00061A12" w:rsidRPr="00EF43A2" w:rsidRDefault="00061A12" w:rsidP="00061A12">
      <w:pPr>
        <w:spacing w:after="0" w:line="240" w:lineRule="auto"/>
        <w:ind w:firstLine="709"/>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 формировать культуру движений, обогащать двигательный опыт физическими упражнениями с общеразвивающей и корригирующей направленностью, техническими приемами базовых видов спорта;</w:t>
      </w:r>
    </w:p>
    <w:p w:rsidR="00061A12" w:rsidRPr="00EF43A2" w:rsidRDefault="00061A12" w:rsidP="00061A12">
      <w:pPr>
        <w:spacing w:after="0" w:line="240" w:lineRule="auto"/>
        <w:ind w:firstLine="709"/>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-осваивать знания о физической культуре и спорте, их истории и современном развитии, роли в формировании здорового образа жизни;</w:t>
      </w:r>
    </w:p>
    <w:p w:rsidR="00061A12" w:rsidRPr="00EF43A2" w:rsidRDefault="00061A12" w:rsidP="00061A12">
      <w:pPr>
        <w:spacing w:after="0" w:line="240" w:lineRule="auto"/>
        <w:ind w:firstLine="709"/>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 обучать навыкам и умениям в физкультурно-оздоровительной и спортивно-оздоровительной деятельности, самостоятельной организации занятий физическими упражнениями;</w:t>
      </w:r>
    </w:p>
    <w:p w:rsidR="00061A12" w:rsidRPr="00EF43A2" w:rsidRDefault="00061A12" w:rsidP="00061A12">
      <w:pPr>
        <w:spacing w:after="0" w:line="240" w:lineRule="auto"/>
        <w:ind w:firstLine="709"/>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-воспитывать положительные качества личности, нормы коллективного взаимодействия и сотрудничества в учебной и соревновательной деятельности.</w:t>
      </w:r>
    </w:p>
    <w:p w:rsidR="006824DC" w:rsidRPr="00EF43A2" w:rsidRDefault="006824DC" w:rsidP="00061A12">
      <w:pPr>
        <w:rPr>
          <w:rFonts w:ascii="Times New Roman" w:hAnsi="Times New Roman"/>
          <w:b/>
          <w:caps/>
          <w:color w:val="000000"/>
          <w:sz w:val="24"/>
          <w:szCs w:val="24"/>
        </w:rPr>
      </w:pP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b/>
          <w:bCs/>
          <w:sz w:val="24"/>
          <w:szCs w:val="24"/>
          <w:lang w:eastAsia="ru-RU"/>
        </w:rPr>
        <w:t>ОБЩАЯ ХАРАКТЕРИСТИКА УЧЕБНОГО ПРЕДМЕТА «ФИЗИЧЕСКАЯ КУЛЬТУРА»</w:t>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F43A2">
        <w:rPr>
          <w:rFonts w:ascii="Times New Roman" w:eastAsia="Times New Roman" w:hAnsi="Times New Roman"/>
          <w:sz w:val="24"/>
          <w:szCs w:val="24"/>
          <w:lang w:eastAsia="ru-RU"/>
        </w:rPr>
        <w:t>самоактуализации</w:t>
      </w:r>
      <w:proofErr w:type="spellEnd"/>
      <w:r w:rsidRPr="00EF43A2">
        <w:rPr>
          <w:rFonts w:ascii="Times New Roman" w:eastAsia="Times New Roman" w:hAnsi="Times New Roman"/>
          <w:sz w:val="24"/>
          <w:szCs w:val="24"/>
          <w:lang w:eastAsia="ru-RU"/>
        </w:rPr>
        <w:t xml:space="preserve">.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w:t>
      </w:r>
      <w:r w:rsidRPr="00EF43A2">
        <w:rPr>
          <w:rFonts w:ascii="Times New Roman" w:eastAsia="Times New Roman" w:hAnsi="Times New Roman"/>
          <w:sz w:val="24"/>
          <w:szCs w:val="24"/>
          <w:lang w:eastAsia="ru-RU"/>
        </w:rPr>
        <w:lastRenderedPageBreak/>
        <w:t>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b/>
          <w:bCs/>
          <w:sz w:val="24"/>
          <w:szCs w:val="24"/>
          <w:lang w:eastAsia="ru-RU"/>
        </w:rPr>
        <w:t>ЦЕЛИ ИЗУЧЕНИЯ УЧЕБНОГО ПРЕДМЕТА «ФИЗИЧЕСКАЯ КУЛЬТУРА»</w:t>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w:t>
      </w:r>
      <w:r w:rsidR="007C010F" w:rsidRPr="00EF43A2">
        <w:rPr>
          <w:rFonts w:ascii="Times New Roman" w:eastAsia="Times New Roman" w:hAnsi="Times New Roman"/>
          <w:sz w:val="24"/>
          <w:szCs w:val="24"/>
          <w:lang w:eastAsia="ru-RU"/>
        </w:rPr>
        <w:t>-9</w:t>
      </w:r>
      <w:r w:rsidRPr="00EF43A2">
        <w:rPr>
          <w:rFonts w:ascii="Times New Roman" w:eastAsia="Times New Roman" w:hAnsi="Times New Roman"/>
          <w:sz w:val="24"/>
          <w:szCs w:val="24"/>
          <w:lang w:eastAsia="ru-RU"/>
        </w:rPr>
        <w:t xml:space="preserve"> кл</w:t>
      </w:r>
      <w:r w:rsidR="007C010F" w:rsidRPr="00EF43A2">
        <w:rPr>
          <w:rFonts w:ascii="Times New Roman" w:eastAsia="Times New Roman" w:hAnsi="Times New Roman"/>
          <w:sz w:val="24"/>
          <w:szCs w:val="24"/>
          <w:lang w:eastAsia="ru-RU"/>
        </w:rPr>
        <w:t>ассов</w:t>
      </w:r>
      <w:r w:rsidRPr="00EF43A2">
        <w:rPr>
          <w:rFonts w:ascii="Times New Roman" w:eastAsia="Times New Roman" w:hAnsi="Times New Roman"/>
          <w:sz w:val="24"/>
          <w:szCs w:val="24"/>
          <w:lang w:eastAsia="ru-RU"/>
        </w:rPr>
        <w:t xml:space="preserve">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i/>
          <w:iCs/>
          <w:sz w:val="24"/>
          <w:szCs w:val="24"/>
          <w:lang w:eastAsia="ru-RU"/>
        </w:rPr>
        <w:t>Инвариантные модули</w:t>
      </w:r>
      <w:r w:rsidRPr="00EF43A2">
        <w:rPr>
          <w:rFonts w:ascii="Times New Roman" w:eastAsia="Times New Roman" w:hAnsi="Times New Roman"/>
          <w:sz w:val="24"/>
          <w:szCs w:val="24"/>
          <w:lang w:eastAsia="ru-RU"/>
        </w:rPr>
        <w:t> включают в себя содержание базовых видов спорта: гимнастика, лёгкая атлетика, зимние виды спорта (на примере лыжной подготовки), спортивные игры</w:t>
      </w:r>
      <w:r w:rsidR="00A34DC2" w:rsidRPr="00EF43A2">
        <w:rPr>
          <w:rFonts w:ascii="Times New Roman" w:eastAsia="Times New Roman" w:hAnsi="Times New Roman"/>
          <w:sz w:val="24"/>
          <w:szCs w:val="24"/>
          <w:lang w:eastAsia="ru-RU"/>
        </w:rPr>
        <w:t xml:space="preserve">. </w:t>
      </w:r>
      <w:r w:rsidRPr="00EF43A2">
        <w:rPr>
          <w:rFonts w:ascii="Times New Roman" w:eastAsia="Times New Roman" w:hAnsi="Times New Roman"/>
          <w:sz w:val="24"/>
          <w:szCs w:val="24"/>
          <w:lang w:eastAsia="ru-RU"/>
        </w:rPr>
        <w:t>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i/>
          <w:iCs/>
          <w:sz w:val="24"/>
          <w:szCs w:val="24"/>
          <w:lang w:eastAsia="ru-RU"/>
        </w:rPr>
        <w:t>Вариативные модули</w:t>
      </w:r>
      <w:r w:rsidRPr="00EF43A2">
        <w:rPr>
          <w:rFonts w:ascii="Times New Roman" w:eastAsia="Times New Roman" w:hAnsi="Times New Roman"/>
          <w:sz w:val="24"/>
          <w:szCs w:val="24"/>
          <w:lang w:eastAsia="ru-RU"/>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1021E7"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 xml:space="preserve">Содержание рабочей программы, раскрытие личностных и </w:t>
      </w:r>
      <w:proofErr w:type="spellStart"/>
      <w:r w:rsidRPr="00EF43A2">
        <w:rPr>
          <w:rFonts w:ascii="Times New Roman" w:eastAsia="Times New Roman" w:hAnsi="Times New Roman"/>
          <w:sz w:val="24"/>
          <w:szCs w:val="24"/>
          <w:lang w:eastAsia="ru-RU"/>
        </w:rPr>
        <w:t>метапредметных</w:t>
      </w:r>
      <w:proofErr w:type="spellEnd"/>
      <w:r w:rsidRPr="00EF43A2">
        <w:rPr>
          <w:rFonts w:ascii="Times New Roman" w:eastAsia="Times New Roman" w:hAnsi="Times New Roman"/>
          <w:sz w:val="24"/>
          <w:szCs w:val="24"/>
          <w:lang w:eastAsia="ru-RU"/>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r w:rsidR="001021E7" w:rsidRPr="00EF43A2">
        <w:rPr>
          <w:rFonts w:ascii="Times New Roman" w:eastAsia="Times New Roman" w:hAnsi="Times New Roman"/>
          <w:sz w:val="24"/>
          <w:szCs w:val="24"/>
          <w:lang w:eastAsia="ru-RU"/>
        </w:rPr>
        <w:br w:type="page"/>
      </w: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p>
    <w:p w:rsidR="001E4C52" w:rsidRPr="00EF43A2"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EF43A2">
        <w:rPr>
          <w:rFonts w:ascii="Times New Roman" w:eastAsia="Times New Roman" w:hAnsi="Times New Roman"/>
          <w:b/>
          <w:bCs/>
          <w:sz w:val="24"/>
          <w:szCs w:val="24"/>
          <w:lang w:eastAsia="ru-RU"/>
        </w:rPr>
        <w:t>МЕСТО УЧЕБНОГО ПРЕДМЕТА «ФИЗИЧЕСКАЯ КУЛЬТУРА» В УЧЕБНОМ ПЛАНЕ</w:t>
      </w:r>
    </w:p>
    <w:p w:rsidR="001E4C52" w:rsidRPr="00EF43A2" w:rsidRDefault="001E4C52" w:rsidP="0024315C">
      <w:pPr>
        <w:shd w:val="clear" w:color="auto" w:fill="FFFFFF" w:themeFill="background1"/>
        <w:spacing w:after="0" w:line="240" w:lineRule="auto"/>
        <w:jc w:val="both"/>
        <w:rPr>
          <w:rFonts w:ascii="Times New Roman" w:eastAsia="Times New Roman" w:hAnsi="Times New Roman"/>
          <w:sz w:val="24"/>
          <w:szCs w:val="24"/>
          <w:lang w:eastAsia="ru-RU"/>
        </w:rPr>
      </w:pPr>
      <w:r w:rsidRPr="00EF43A2">
        <w:rPr>
          <w:rFonts w:ascii="Times New Roman" w:eastAsia="Times New Roman" w:hAnsi="Times New Roman"/>
          <w:sz w:val="24"/>
          <w:szCs w:val="24"/>
          <w:lang w:eastAsia="ru-RU"/>
        </w:rPr>
        <w:t>В 5</w:t>
      </w:r>
      <w:r w:rsidR="00DF00B2" w:rsidRPr="00EF43A2">
        <w:rPr>
          <w:rFonts w:ascii="Times New Roman" w:eastAsia="Times New Roman" w:hAnsi="Times New Roman"/>
          <w:sz w:val="24"/>
          <w:szCs w:val="24"/>
          <w:lang w:eastAsia="ru-RU"/>
        </w:rPr>
        <w:t>-9 классах</w:t>
      </w:r>
      <w:r w:rsidRPr="00EF43A2">
        <w:rPr>
          <w:rFonts w:ascii="Times New Roman" w:eastAsia="Times New Roman" w:hAnsi="Times New Roman"/>
          <w:sz w:val="24"/>
          <w:szCs w:val="24"/>
          <w:lang w:eastAsia="ru-RU"/>
        </w:rPr>
        <w:t xml:space="preserve"> </w:t>
      </w:r>
      <w:r w:rsidR="00DF00B2" w:rsidRPr="00EF43A2">
        <w:rPr>
          <w:rFonts w:ascii="Times New Roman" w:eastAsia="Times New Roman" w:hAnsi="Times New Roman"/>
          <w:sz w:val="24"/>
          <w:szCs w:val="24"/>
          <w:lang w:eastAsia="ru-RU"/>
        </w:rPr>
        <w:t>на изучение предмета отводится 2 часа в неделю, суммарно 68</w:t>
      </w:r>
      <w:r w:rsidRPr="00EF43A2">
        <w:rPr>
          <w:rFonts w:ascii="Times New Roman" w:eastAsia="Times New Roman" w:hAnsi="Times New Roman"/>
          <w:sz w:val="24"/>
          <w:szCs w:val="24"/>
          <w:lang w:eastAsia="ru-RU"/>
        </w:rPr>
        <w:t xml:space="preserve"> часа. </w:t>
      </w:r>
      <w:r w:rsidRPr="00EF43A2">
        <w:rPr>
          <w:rFonts w:ascii="Times New Roman" w:eastAsia="Times New Roman" w:hAnsi="Times New Roman"/>
          <w:sz w:val="24"/>
          <w:szCs w:val="24"/>
          <w:lang w:eastAsia="ru-RU"/>
        </w:rPr>
        <w:b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r w:rsidRPr="00EF43A2">
        <w:rPr>
          <w:rFonts w:ascii="Times New Roman" w:eastAsia="Times New Roman" w:hAnsi="Times New Roman"/>
          <w:sz w:val="24"/>
          <w:szCs w:val="24"/>
          <w:lang w:eastAsia="ru-RU"/>
        </w:rPr>
        <w:br/>
        <w:t xml:space="preserve">При подготовке рабочей программы учитывались личностные и </w:t>
      </w:r>
      <w:proofErr w:type="spellStart"/>
      <w:r w:rsidRPr="00EF43A2">
        <w:rPr>
          <w:rFonts w:ascii="Times New Roman" w:eastAsia="Times New Roman" w:hAnsi="Times New Roman"/>
          <w:sz w:val="24"/>
          <w:szCs w:val="24"/>
          <w:lang w:eastAsia="ru-RU"/>
        </w:rPr>
        <w:t>метапредметные</w:t>
      </w:r>
      <w:proofErr w:type="spellEnd"/>
      <w:r w:rsidRPr="00EF43A2">
        <w:rPr>
          <w:rFonts w:ascii="Times New Roman" w:eastAsia="Times New Roman" w:hAnsi="Times New Roman"/>
          <w:sz w:val="24"/>
          <w:szCs w:val="24"/>
          <w:lang w:eastAsia="ru-RU"/>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1E4C52" w:rsidRPr="00EF43A2" w:rsidRDefault="001E4C52" w:rsidP="001021E7">
      <w:pPr>
        <w:pBdr>
          <w:bottom w:val="single" w:sz="6" w:space="5" w:color="000000"/>
        </w:pBdr>
        <w:shd w:val="clear" w:color="auto" w:fill="FFFFFF"/>
        <w:spacing w:after="0" w:line="240" w:lineRule="atLeast"/>
        <w:jc w:val="center"/>
        <w:outlineLvl w:val="0"/>
        <w:rPr>
          <w:rFonts w:ascii="Times New Roman" w:eastAsia="Times New Roman" w:hAnsi="Times New Roman"/>
          <w:b/>
          <w:bCs/>
          <w:caps/>
          <w:kern w:val="36"/>
          <w:sz w:val="24"/>
          <w:szCs w:val="24"/>
          <w:lang w:eastAsia="ru-RU"/>
        </w:rPr>
      </w:pPr>
      <w:r w:rsidRPr="00EF43A2">
        <w:rPr>
          <w:rFonts w:ascii="Times New Roman" w:eastAsia="Times New Roman" w:hAnsi="Times New Roman"/>
          <w:b/>
          <w:bCs/>
          <w:caps/>
          <w:kern w:val="36"/>
          <w:sz w:val="24"/>
          <w:szCs w:val="24"/>
          <w:lang w:eastAsia="ru-RU"/>
        </w:rPr>
        <w:t>СОДЕРЖАНИЕ УЧЕБНОГО ПРЕДМЕТА</w:t>
      </w:r>
    </w:p>
    <w:p w:rsidR="00EF43A2" w:rsidRDefault="00EF43A2" w:rsidP="0024315C">
      <w:pPr>
        <w:shd w:val="clear" w:color="auto" w:fill="FFFFFF"/>
        <w:spacing w:after="0" w:line="240" w:lineRule="auto"/>
        <w:ind w:firstLine="227"/>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5 класс.</w:t>
      </w:r>
    </w:p>
    <w:p w:rsidR="001E4C52" w:rsidRPr="00EF43A2"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EF43A2">
        <w:rPr>
          <w:rFonts w:ascii="Times New Roman" w:eastAsia="Times New Roman" w:hAnsi="Times New Roman"/>
          <w:b/>
          <w:bCs/>
          <w:sz w:val="24"/>
          <w:szCs w:val="24"/>
          <w:lang w:eastAsia="ru-RU"/>
        </w:rPr>
        <w:t>Знания о физической культуре</w:t>
      </w:r>
      <w:r w:rsidRPr="00EF43A2">
        <w:rPr>
          <w:rFonts w:ascii="Times New Roman" w:eastAsia="Times New Roman" w:hAnsi="Times New Roman"/>
          <w:sz w:val="24"/>
          <w:szCs w:val="24"/>
          <w:lang w:eastAsia="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r w:rsidR="007C010F" w:rsidRPr="00EF43A2">
        <w:rPr>
          <w:rFonts w:ascii="Times New Roman" w:eastAsia="Times New Roman" w:hAnsi="Times New Roman"/>
          <w:sz w:val="24"/>
          <w:szCs w:val="24"/>
          <w:lang w:eastAsia="ru-RU"/>
        </w:rPr>
        <w:t xml:space="preserve"> </w:t>
      </w:r>
      <w:r w:rsidR="007C010F" w:rsidRPr="00EF43A2">
        <w:rPr>
          <w:rFonts w:ascii="Times New Roman" w:eastAsia="Times New Roman" w:hAnsi="Times New Roman"/>
          <w:color w:val="000000"/>
          <w:sz w:val="24"/>
          <w:szCs w:val="24"/>
          <w:lang w:eastAsia="ru-RU"/>
        </w:rPr>
        <w:t>Возрождение Олимпийских игр и олимпийско</w:t>
      </w:r>
      <w:r w:rsidR="00A34DC2" w:rsidRPr="00EF43A2">
        <w:rPr>
          <w:rFonts w:ascii="Times New Roman" w:eastAsia="Times New Roman" w:hAnsi="Times New Roman"/>
          <w:color w:val="000000"/>
          <w:sz w:val="24"/>
          <w:szCs w:val="24"/>
          <w:lang w:eastAsia="ru-RU"/>
        </w:rPr>
        <w:t xml:space="preserve">го движения в современном мире. </w:t>
      </w:r>
      <w:r w:rsidR="007C010F" w:rsidRPr="00EF43A2">
        <w:rPr>
          <w:rFonts w:ascii="Times New Roman" w:eastAsia="Times New Roman" w:hAnsi="Times New Roman"/>
          <w:color w:val="000000"/>
          <w:sz w:val="24"/>
          <w:szCs w:val="24"/>
          <w:lang w:eastAsia="ru-RU"/>
        </w:rPr>
        <w:t>Зарождение олимпийского дви</w:t>
      </w:r>
      <w:r w:rsidR="00A34DC2" w:rsidRPr="00EF43A2">
        <w:rPr>
          <w:rFonts w:ascii="Times New Roman" w:eastAsia="Times New Roman" w:hAnsi="Times New Roman"/>
          <w:color w:val="000000"/>
          <w:sz w:val="24"/>
          <w:szCs w:val="24"/>
          <w:lang w:eastAsia="ru-RU"/>
        </w:rPr>
        <w:t xml:space="preserve">жения в дореволюционной России. </w:t>
      </w:r>
      <w:r w:rsidR="007C010F" w:rsidRPr="00EF43A2">
        <w:rPr>
          <w:rFonts w:ascii="Times New Roman" w:eastAsia="Times New Roman" w:hAnsi="Times New Roman"/>
          <w:color w:val="000000"/>
          <w:sz w:val="24"/>
          <w:szCs w:val="24"/>
          <w:lang w:eastAsia="ru-RU"/>
        </w:rPr>
        <w:t>Олимпийское движен</w:t>
      </w:r>
      <w:r w:rsidR="00A34DC2" w:rsidRPr="00EF43A2">
        <w:rPr>
          <w:rFonts w:ascii="Times New Roman" w:eastAsia="Times New Roman" w:hAnsi="Times New Roman"/>
          <w:color w:val="000000"/>
          <w:sz w:val="24"/>
          <w:szCs w:val="24"/>
          <w:lang w:eastAsia="ru-RU"/>
        </w:rPr>
        <w:t xml:space="preserve">ие в СССР и современной России. </w:t>
      </w:r>
      <w:r w:rsidR="007C010F" w:rsidRPr="00EF43A2">
        <w:rPr>
          <w:rFonts w:ascii="Times New Roman" w:eastAsia="Times New Roman" w:hAnsi="Times New Roman"/>
          <w:color w:val="000000"/>
          <w:sz w:val="24"/>
          <w:szCs w:val="24"/>
          <w:lang w:eastAsia="ru-RU"/>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Здоровье и здоровый образ жизни, вредные привычки и их пагубное влияние на здоровье человека. Профессионально-прикладная физическая культура.</w:t>
      </w:r>
    </w:p>
    <w:p w:rsidR="007C010F" w:rsidRPr="00EF43A2" w:rsidRDefault="007C010F" w:rsidP="0024315C">
      <w:pPr>
        <w:shd w:val="clear" w:color="auto" w:fill="FFFFFF"/>
        <w:spacing w:after="0" w:line="240" w:lineRule="auto"/>
        <w:ind w:firstLine="227"/>
        <w:jc w:val="both"/>
        <w:rPr>
          <w:rFonts w:ascii="Times New Roman" w:eastAsia="Times New Roman" w:hAnsi="Times New Roman"/>
          <w:b/>
          <w:bCs/>
          <w:sz w:val="24"/>
          <w:szCs w:val="24"/>
          <w:lang w:eastAsia="ru-RU"/>
        </w:rPr>
      </w:pPr>
    </w:p>
    <w:p w:rsidR="001E4C52" w:rsidRPr="0024315C"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b/>
          <w:bCs/>
          <w:sz w:val="24"/>
          <w:szCs w:val="24"/>
          <w:lang w:eastAsia="ru-RU"/>
        </w:rPr>
        <w:t>Физическое совершенствование</w:t>
      </w:r>
      <w:r w:rsidRPr="0024315C">
        <w:rPr>
          <w:rFonts w:ascii="Times New Roman" w:eastAsia="Times New Roman" w:hAnsi="Times New Roman"/>
          <w:sz w:val="24"/>
          <w:szCs w:val="24"/>
          <w:lang w:eastAsia="ru-RU"/>
        </w:rPr>
        <w:t>. </w:t>
      </w:r>
    </w:p>
    <w:p w:rsidR="00B9182B" w:rsidRPr="0024315C"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«Гимнастика»</w:t>
      </w:r>
      <w:r w:rsidRPr="0024315C">
        <w:rPr>
          <w:rFonts w:ascii="Times New Roman" w:eastAsia="Times New Roman" w:hAnsi="Times New Roman"/>
          <w:sz w:val="24"/>
          <w:szCs w:val="24"/>
          <w:lang w:eastAsia="ru-RU"/>
        </w:rPr>
        <w:t>. Кувырки вперёд и назад в группировке; кувырки вперёд ноги «</w:t>
      </w:r>
      <w:proofErr w:type="spellStart"/>
      <w:r w:rsidRPr="0024315C">
        <w:rPr>
          <w:rFonts w:ascii="Times New Roman" w:eastAsia="Times New Roman" w:hAnsi="Times New Roman"/>
          <w:sz w:val="24"/>
          <w:szCs w:val="24"/>
          <w:lang w:eastAsia="ru-RU"/>
        </w:rPr>
        <w:t>скрестно</w:t>
      </w:r>
      <w:proofErr w:type="spellEnd"/>
      <w:r w:rsidRPr="0024315C">
        <w:rPr>
          <w:rFonts w:ascii="Times New Roman" w:eastAsia="Times New Roman" w:hAnsi="Times New Roman"/>
          <w:sz w:val="24"/>
          <w:szCs w:val="24"/>
          <w:lang w:eastAsia="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w:t>
      </w:r>
      <w:r w:rsidR="00A34DC2" w:rsidRPr="0024315C">
        <w:rPr>
          <w:rFonts w:ascii="Times New Roman" w:eastAsia="Times New Roman" w:hAnsi="Times New Roman"/>
          <w:sz w:val="24"/>
          <w:szCs w:val="24"/>
          <w:lang w:eastAsia="ru-RU"/>
        </w:rPr>
        <w:t xml:space="preserve">едующим спрыгиванием (девочки). </w:t>
      </w:r>
      <w:r w:rsidR="00B9182B" w:rsidRPr="0024315C">
        <w:rPr>
          <w:rFonts w:ascii="Times New Roman" w:eastAsia="Times New Roman" w:hAnsi="Times New Roman"/>
          <w:color w:val="000000"/>
          <w:sz w:val="24"/>
          <w:szCs w:val="24"/>
          <w:lang w:eastAsia="ru-RU"/>
        </w:rPr>
        <w:t>Стойка на голове с опорой на руки; акробатическая комбинация из разученных упражнений в равновесии, стойках, кувырках (мальчики).</w:t>
      </w:r>
      <w:r w:rsidR="00A34DC2" w:rsidRPr="0024315C">
        <w:rPr>
          <w:rFonts w:ascii="Times New Roman" w:eastAsia="Times New Roman" w:hAnsi="Times New Roman"/>
          <w:sz w:val="24"/>
          <w:szCs w:val="24"/>
          <w:lang w:eastAsia="ru-RU"/>
        </w:rPr>
        <w:t xml:space="preserve"> </w:t>
      </w:r>
      <w:r w:rsidR="00D12E89" w:rsidRPr="0024315C">
        <w:rPr>
          <w:rFonts w:ascii="Times New Roman" w:eastAsia="Times New Roman" w:hAnsi="Times New Roman"/>
          <w:color w:val="000000"/>
          <w:sz w:val="24"/>
          <w:szCs w:val="24"/>
          <w:lang w:eastAsia="ru-RU"/>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D12E89"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i/>
          <w:iCs/>
          <w:sz w:val="24"/>
          <w:szCs w:val="24"/>
          <w:lang w:eastAsia="ru-RU"/>
        </w:rPr>
        <w:t>Модуль «Лёгкая атлетика»</w:t>
      </w:r>
      <w:r w:rsidRPr="0024315C">
        <w:rPr>
          <w:rFonts w:ascii="Times New Roman" w:eastAsia="Times New Roman" w:hAnsi="Times New Roman"/>
          <w:sz w:val="24"/>
          <w:szCs w:val="24"/>
          <w:lang w:eastAsia="ru-RU"/>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w:t>
      </w:r>
      <w:r w:rsidR="00A34DC2" w:rsidRPr="0024315C">
        <w:rPr>
          <w:rFonts w:ascii="Times New Roman" w:eastAsia="Times New Roman" w:hAnsi="Times New Roman"/>
          <w:color w:val="000000"/>
          <w:sz w:val="24"/>
          <w:szCs w:val="24"/>
          <w:lang w:eastAsia="ru-RU"/>
        </w:rPr>
        <w:t xml:space="preserve">Эстафетный бег, кроссовый бег. 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r w:rsidRPr="0024315C">
        <w:rPr>
          <w:rFonts w:ascii="Times New Roman" w:eastAsia="Times New Roman" w:hAnsi="Times New Roman"/>
          <w:sz w:val="24"/>
          <w:szCs w:val="24"/>
          <w:lang w:eastAsia="ru-RU"/>
        </w:rPr>
        <w:t xml:space="preserve">Прыжки в длину с </w:t>
      </w:r>
      <w:r w:rsidR="00A34DC2" w:rsidRPr="0024315C">
        <w:rPr>
          <w:rFonts w:ascii="Times New Roman" w:eastAsia="Times New Roman" w:hAnsi="Times New Roman"/>
          <w:sz w:val="24"/>
          <w:szCs w:val="24"/>
          <w:lang w:eastAsia="ru-RU"/>
        </w:rPr>
        <w:t xml:space="preserve">разбега способом «согнув ноги». </w:t>
      </w:r>
      <w:r w:rsidRPr="0024315C">
        <w:rPr>
          <w:rFonts w:ascii="Times New Roman" w:eastAsia="Times New Roman" w:hAnsi="Times New Roman"/>
          <w:sz w:val="24"/>
          <w:szCs w:val="24"/>
          <w:lang w:eastAsia="ru-RU"/>
        </w:rPr>
        <w:t>Метание малого мяча с места в вертикальную неподвижную мишень; метание малого мяча на дальность с трёх шагов разбега.</w:t>
      </w:r>
      <w:r w:rsidR="00A34DC2" w:rsidRPr="0024315C">
        <w:rPr>
          <w:rFonts w:ascii="Times New Roman" w:eastAsia="Times New Roman" w:hAnsi="Times New Roman"/>
          <w:color w:val="000000"/>
          <w:sz w:val="24"/>
          <w:szCs w:val="24"/>
          <w:lang w:eastAsia="ru-RU"/>
        </w:rPr>
        <w:t xml:space="preserve"> </w:t>
      </w:r>
      <w:r w:rsidR="00D12E89" w:rsidRPr="0024315C">
        <w:rPr>
          <w:rFonts w:ascii="Times New Roman" w:eastAsia="Times New Roman" w:hAnsi="Times New Roman"/>
          <w:color w:val="000000"/>
          <w:sz w:val="24"/>
          <w:szCs w:val="24"/>
          <w:lang w:eastAsia="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00D12E89" w:rsidRPr="0024315C">
        <w:rPr>
          <w:rFonts w:ascii="Times New Roman" w:eastAsia="Times New Roman" w:hAnsi="Times New Roman"/>
          <w:color w:val="000000"/>
          <w:sz w:val="24"/>
          <w:szCs w:val="24"/>
          <w:lang w:eastAsia="ru-RU"/>
        </w:rPr>
        <w:t>напрыгивание</w:t>
      </w:r>
      <w:proofErr w:type="spellEnd"/>
      <w:r w:rsidR="00D12E89" w:rsidRPr="0024315C">
        <w:rPr>
          <w:rFonts w:ascii="Times New Roman" w:eastAsia="Times New Roman" w:hAnsi="Times New Roman"/>
          <w:color w:val="000000"/>
          <w:sz w:val="24"/>
          <w:szCs w:val="24"/>
          <w:lang w:eastAsia="ru-RU"/>
        </w:rPr>
        <w:t xml:space="preserve"> и спрыгивание.</w:t>
      </w:r>
      <w:r w:rsidR="00A34DC2" w:rsidRPr="0024315C">
        <w:rPr>
          <w:rFonts w:ascii="Times New Roman" w:eastAsia="Times New Roman" w:hAnsi="Times New Roman"/>
          <w:color w:val="000000"/>
          <w:sz w:val="24"/>
          <w:szCs w:val="24"/>
          <w:lang w:eastAsia="ru-RU"/>
        </w:rPr>
        <w:t xml:space="preserve"> </w:t>
      </w:r>
      <w:r w:rsidR="00D12E89" w:rsidRPr="0024315C">
        <w:rPr>
          <w:rFonts w:ascii="Times New Roman" w:eastAsia="Times New Roman" w:hAnsi="Times New Roman"/>
          <w:color w:val="000000"/>
          <w:sz w:val="24"/>
          <w:szCs w:val="24"/>
          <w:lang w:eastAsia="ru-RU"/>
        </w:rPr>
        <w:t>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D12E89" w:rsidRPr="0024315C" w:rsidRDefault="00D12E89"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w:t>
      </w:r>
      <w:r w:rsidR="00A34DC2" w:rsidRPr="0024315C">
        <w:rPr>
          <w:rFonts w:ascii="Times New Roman" w:eastAsia="Times New Roman" w:hAnsi="Times New Roman"/>
          <w:color w:val="000000"/>
          <w:sz w:val="24"/>
          <w:szCs w:val="24"/>
          <w:lang w:eastAsia="ru-RU"/>
        </w:rPr>
        <w:t>а) дисциплинах лёгкой атлетики.</w:t>
      </w:r>
    </w:p>
    <w:p w:rsidR="00D12E89" w:rsidRPr="0024315C"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«Зимние виды спорта»</w:t>
      </w:r>
      <w:r w:rsidRPr="0024315C">
        <w:rPr>
          <w:rFonts w:ascii="Times New Roman" w:eastAsia="Times New Roman" w:hAnsi="Times New Roman"/>
          <w:sz w:val="24"/>
          <w:szCs w:val="24"/>
          <w:lang w:eastAsia="ru-RU"/>
        </w:rPr>
        <w:t xml:space="preserve">. Передвижение на лыжах попеременным </w:t>
      </w:r>
      <w:proofErr w:type="spellStart"/>
      <w:r w:rsidRPr="0024315C">
        <w:rPr>
          <w:rFonts w:ascii="Times New Roman" w:eastAsia="Times New Roman" w:hAnsi="Times New Roman"/>
          <w:sz w:val="24"/>
          <w:szCs w:val="24"/>
          <w:lang w:eastAsia="ru-RU"/>
        </w:rPr>
        <w:t>двухшажным</w:t>
      </w:r>
      <w:proofErr w:type="spellEnd"/>
      <w:r w:rsidRPr="0024315C">
        <w:rPr>
          <w:rFonts w:ascii="Times New Roman" w:eastAsia="Times New Roman" w:hAnsi="Times New Roman"/>
          <w:sz w:val="24"/>
          <w:szCs w:val="24"/>
          <w:lang w:eastAsia="ru-RU"/>
        </w:rPr>
        <w:t xml:space="preserve"> ходом; </w:t>
      </w:r>
      <w:r w:rsidR="007356C6" w:rsidRPr="0024315C">
        <w:rPr>
          <w:rFonts w:ascii="Times New Roman" w:eastAsia="Times New Roman" w:hAnsi="Times New Roman"/>
          <w:color w:val="000000"/>
          <w:sz w:val="24"/>
          <w:szCs w:val="24"/>
          <w:lang w:eastAsia="ru-RU"/>
        </w:rPr>
        <w:t xml:space="preserve">одновременным одношажным ходом; </w:t>
      </w:r>
      <w:r w:rsidR="004F1FD6" w:rsidRPr="0024315C">
        <w:rPr>
          <w:rFonts w:ascii="Times New Roman" w:eastAsia="Times New Roman" w:hAnsi="Times New Roman"/>
          <w:color w:val="000000"/>
          <w:sz w:val="24"/>
          <w:szCs w:val="24"/>
          <w:lang w:eastAsia="ru-RU"/>
        </w:rPr>
        <w:t xml:space="preserve">одновременным </w:t>
      </w:r>
      <w:proofErr w:type="spellStart"/>
      <w:r w:rsidR="004F1FD6" w:rsidRPr="0024315C">
        <w:rPr>
          <w:rFonts w:ascii="Times New Roman" w:eastAsia="Times New Roman" w:hAnsi="Times New Roman"/>
          <w:color w:val="000000"/>
          <w:sz w:val="24"/>
          <w:szCs w:val="24"/>
          <w:lang w:eastAsia="ru-RU"/>
        </w:rPr>
        <w:t>бесшажным</w:t>
      </w:r>
      <w:proofErr w:type="spellEnd"/>
      <w:r w:rsidR="004F1FD6" w:rsidRPr="0024315C">
        <w:rPr>
          <w:rFonts w:ascii="Times New Roman" w:eastAsia="Times New Roman" w:hAnsi="Times New Roman"/>
          <w:color w:val="000000"/>
          <w:sz w:val="24"/>
          <w:szCs w:val="24"/>
          <w:lang w:eastAsia="ru-RU"/>
        </w:rPr>
        <w:t xml:space="preserve"> ходом; </w:t>
      </w:r>
      <w:r w:rsidRPr="0024315C">
        <w:rPr>
          <w:rFonts w:ascii="Times New Roman" w:eastAsia="Times New Roman" w:hAnsi="Times New Roman"/>
          <w:sz w:val="24"/>
          <w:szCs w:val="24"/>
          <w:lang w:eastAsia="ru-RU"/>
        </w:rPr>
        <w:t>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E4C52" w:rsidRPr="0024315C" w:rsidRDefault="001E4C52" w:rsidP="0024315C">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«Спортивные игры»</w:t>
      </w:r>
      <w:r w:rsidRPr="0024315C">
        <w:rPr>
          <w:rFonts w:ascii="Times New Roman" w:eastAsia="Times New Roman" w:hAnsi="Times New Roman"/>
          <w:sz w:val="24"/>
          <w:szCs w:val="24"/>
          <w:lang w:eastAsia="ru-RU"/>
        </w:rPr>
        <w:t>.</w:t>
      </w:r>
    </w:p>
    <w:p w:rsidR="00A91455"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Баскетбол</w:t>
      </w:r>
      <w:r w:rsidRPr="0024315C">
        <w:rPr>
          <w:rFonts w:ascii="Times New Roman" w:eastAsia="Times New Roman" w:hAnsi="Times New Roman"/>
          <w:sz w:val="24"/>
          <w:szCs w:val="24"/>
          <w:lang w:eastAsia="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r w:rsidR="00A91455" w:rsidRPr="0024315C">
        <w:rPr>
          <w:rFonts w:ascii="Times New Roman" w:eastAsia="Times New Roman" w:hAnsi="Times New Roman"/>
          <w:sz w:val="24"/>
          <w:szCs w:val="24"/>
          <w:lang w:eastAsia="ru-RU"/>
        </w:rPr>
        <w:t xml:space="preserve"> </w:t>
      </w:r>
      <w:r w:rsidR="00A91455" w:rsidRPr="0024315C">
        <w:rPr>
          <w:rFonts w:ascii="Times New Roman" w:eastAsia="Times New Roman" w:hAnsi="Times New Roman"/>
          <w:color w:val="000000"/>
          <w:sz w:val="24"/>
          <w:szCs w:val="24"/>
          <w:lang w:eastAsia="ru-RU"/>
        </w:rPr>
        <w:t xml:space="preserve">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r w:rsidR="00A91455" w:rsidRPr="0024315C">
        <w:rPr>
          <w:rFonts w:ascii="Times New Roman" w:eastAsia="Times New Roman" w:hAnsi="Times New Roman"/>
          <w:color w:val="000000"/>
          <w:sz w:val="24"/>
          <w:szCs w:val="24"/>
          <w:lang w:eastAsia="ru-RU"/>
        </w:rPr>
        <w:lastRenderedPageBreak/>
        <w:t>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D12E89"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Волейбол.</w:t>
      </w:r>
      <w:r w:rsidRPr="0024315C">
        <w:rPr>
          <w:rFonts w:ascii="Times New Roman" w:eastAsia="Times New Roman" w:hAnsi="Times New Roman"/>
          <w:sz w:val="24"/>
          <w:szCs w:val="24"/>
          <w:lang w:eastAsia="ru-RU"/>
        </w:rPr>
        <w:t> Прямая нижняя подача мяча; приём и передача мяча двумя руками снизу и сверху на месте и в движении; ранее разученные технические действия с мячом.</w:t>
      </w:r>
      <w:r w:rsidR="00A91455" w:rsidRPr="0024315C">
        <w:rPr>
          <w:rFonts w:ascii="Times New Roman" w:eastAsia="Times New Roman" w:hAnsi="Times New Roman"/>
          <w:sz w:val="24"/>
          <w:szCs w:val="24"/>
          <w:lang w:eastAsia="ru-RU"/>
        </w:rPr>
        <w:t xml:space="preserve"> </w:t>
      </w:r>
      <w:r w:rsidR="00A91455"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Прямой нападающий удар; индивидуальное блокирование мяча в прыжке с места; тактические действия в защите и нападении/</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Футбол.</w:t>
      </w:r>
      <w:r w:rsidRPr="0024315C">
        <w:rPr>
          <w:rFonts w:ascii="Times New Roman" w:eastAsia="Times New Roman" w:hAnsi="Times New Roman"/>
          <w:sz w:val="24"/>
          <w:szCs w:val="24"/>
          <w:lang w:eastAsia="ru-RU"/>
        </w:rPr>
        <w:t> </w:t>
      </w:r>
      <w:proofErr w:type="gramStart"/>
      <w:r w:rsidRPr="0024315C">
        <w:rPr>
          <w:rFonts w:ascii="Times New Roman" w:eastAsia="Times New Roman" w:hAnsi="Times New Roman"/>
          <w:sz w:val="24"/>
          <w:szCs w:val="24"/>
          <w:lang w:eastAsia="ru-RU"/>
        </w:rPr>
        <w:t>Удар по неподвижному мячу внутренней стороной стопы с небольшого разбега; остановка катящегося мяча способом «</w:t>
      </w:r>
      <w:proofErr w:type="spellStart"/>
      <w:r w:rsidRPr="0024315C">
        <w:rPr>
          <w:rFonts w:ascii="Times New Roman" w:eastAsia="Times New Roman" w:hAnsi="Times New Roman"/>
          <w:sz w:val="24"/>
          <w:szCs w:val="24"/>
          <w:lang w:eastAsia="ru-RU"/>
        </w:rPr>
        <w:t>наступания</w:t>
      </w:r>
      <w:proofErr w:type="spellEnd"/>
      <w:r w:rsidRPr="0024315C">
        <w:rPr>
          <w:rFonts w:ascii="Times New Roman" w:eastAsia="Times New Roman" w:hAnsi="Times New Roman"/>
          <w:sz w:val="24"/>
          <w:szCs w:val="24"/>
          <w:lang w:eastAsia="ru-RU"/>
        </w:rPr>
        <w:t>»; ведение мяча «по прямой», «по кругу» и «змейкой»; обводка мячом ориентиров (конусов).</w:t>
      </w:r>
      <w:proofErr w:type="gramEnd"/>
      <w:r w:rsidR="00A91455" w:rsidRPr="0024315C">
        <w:rPr>
          <w:rFonts w:ascii="Times New Roman" w:eastAsia="Times New Roman" w:hAnsi="Times New Roman"/>
          <w:sz w:val="24"/>
          <w:szCs w:val="24"/>
          <w:lang w:eastAsia="ru-RU"/>
        </w:rPr>
        <w:t xml:space="preserve"> </w:t>
      </w:r>
      <w:r w:rsidR="00A91455"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EF43A2" w:rsidRDefault="001E4C5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w:t>
      </w:r>
      <w:r w:rsidRPr="0024315C">
        <w:rPr>
          <w:rFonts w:ascii="Times New Roman" w:eastAsia="Times New Roman" w:hAnsi="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F43A2" w:rsidRPr="00EF43A2" w:rsidRDefault="00EF43A2" w:rsidP="00EF43A2">
      <w:pPr>
        <w:shd w:val="clear" w:color="auto" w:fill="FFFFFF"/>
        <w:spacing w:after="0" w:line="240" w:lineRule="auto"/>
        <w:jc w:val="both"/>
        <w:rPr>
          <w:rFonts w:ascii="Times New Roman" w:eastAsia="Times New Roman" w:hAnsi="Times New Roman"/>
          <w:b/>
          <w:sz w:val="24"/>
          <w:szCs w:val="24"/>
          <w:lang w:eastAsia="ru-RU"/>
        </w:rPr>
      </w:pPr>
      <w:r w:rsidRPr="00EF43A2">
        <w:rPr>
          <w:rFonts w:ascii="Times New Roman" w:eastAsia="Times New Roman" w:hAnsi="Times New Roman"/>
          <w:b/>
          <w:sz w:val="24"/>
          <w:szCs w:val="24"/>
          <w:lang w:eastAsia="ru-RU"/>
        </w:rPr>
        <w:t>6 класс.</w:t>
      </w:r>
    </w:p>
    <w:p w:rsidR="00EF43A2" w:rsidRPr="00EF43A2" w:rsidRDefault="00EF43A2" w:rsidP="00EF43A2">
      <w:pPr>
        <w:shd w:val="clear" w:color="auto" w:fill="FFFFFF"/>
        <w:spacing w:after="0" w:line="240" w:lineRule="auto"/>
        <w:jc w:val="both"/>
        <w:rPr>
          <w:rFonts w:ascii="Times New Roman" w:eastAsia="Times New Roman" w:hAnsi="Times New Roman"/>
          <w:color w:val="000000"/>
          <w:sz w:val="24"/>
          <w:szCs w:val="24"/>
          <w:lang w:eastAsia="ru-RU"/>
        </w:rPr>
      </w:pPr>
      <w:r w:rsidRPr="00EF43A2">
        <w:rPr>
          <w:rFonts w:ascii="Times New Roman" w:eastAsia="Times New Roman" w:hAnsi="Times New Roman"/>
          <w:b/>
          <w:bCs/>
          <w:sz w:val="24"/>
          <w:szCs w:val="24"/>
          <w:lang w:eastAsia="ru-RU"/>
        </w:rPr>
        <w:t xml:space="preserve"> Знания о физической культуре</w:t>
      </w:r>
      <w:r w:rsidRPr="00EF43A2">
        <w:rPr>
          <w:rFonts w:ascii="Times New Roman" w:eastAsia="Times New Roman" w:hAnsi="Times New Roman"/>
          <w:sz w:val="24"/>
          <w:szCs w:val="24"/>
          <w:lang w:eastAsia="ru-RU"/>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 </w:t>
      </w:r>
      <w:r w:rsidRPr="00EF43A2">
        <w:rPr>
          <w:rFonts w:ascii="Times New Roman" w:eastAsia="Times New Roman" w:hAnsi="Times New Roman"/>
          <w:color w:val="000000"/>
          <w:sz w:val="24"/>
          <w:szCs w:val="24"/>
          <w:lang w:eastAsia="ru-RU"/>
        </w:rPr>
        <w:t>Возрождение Олимпийских игр и олимпийского движения в современном мире. Зарождение олимпийского движения в дореволюционной России. Олимпийское движение в СССР и современной России.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Здоровье и здоровый образ жизни, вредные привычки и их пагубное влияние на здоровье человека. Профессионально-прикладная физическая культура.</w:t>
      </w:r>
    </w:p>
    <w:p w:rsidR="00EF43A2" w:rsidRPr="00EF43A2" w:rsidRDefault="00EF43A2" w:rsidP="00EF43A2">
      <w:pPr>
        <w:shd w:val="clear" w:color="auto" w:fill="FFFFFF"/>
        <w:spacing w:after="0" w:line="240" w:lineRule="auto"/>
        <w:ind w:firstLine="227"/>
        <w:jc w:val="both"/>
        <w:rPr>
          <w:rFonts w:ascii="Times New Roman" w:eastAsia="Times New Roman" w:hAnsi="Times New Roman"/>
          <w:b/>
          <w:bCs/>
          <w:sz w:val="24"/>
          <w:szCs w:val="24"/>
          <w:lang w:eastAsia="ru-RU"/>
        </w:rPr>
      </w:pP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b/>
          <w:bCs/>
          <w:sz w:val="24"/>
          <w:szCs w:val="24"/>
          <w:lang w:eastAsia="ru-RU"/>
        </w:rPr>
        <w:t>Физическое совершенствование</w:t>
      </w:r>
      <w:r w:rsidRPr="0024315C">
        <w:rPr>
          <w:rFonts w:ascii="Times New Roman" w:eastAsia="Times New Roman" w:hAnsi="Times New Roman"/>
          <w:sz w:val="24"/>
          <w:szCs w:val="24"/>
          <w:lang w:eastAsia="ru-RU"/>
        </w:rPr>
        <w:t>. </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«Гимнастика»</w:t>
      </w:r>
      <w:r w:rsidRPr="0024315C">
        <w:rPr>
          <w:rFonts w:ascii="Times New Roman" w:eastAsia="Times New Roman" w:hAnsi="Times New Roman"/>
          <w:sz w:val="24"/>
          <w:szCs w:val="24"/>
          <w:lang w:eastAsia="ru-RU"/>
        </w:rPr>
        <w:t>. Кувырки вперёд и назад в группировке; кувырки вперёд ноги «</w:t>
      </w:r>
      <w:proofErr w:type="spellStart"/>
      <w:r w:rsidRPr="0024315C">
        <w:rPr>
          <w:rFonts w:ascii="Times New Roman" w:eastAsia="Times New Roman" w:hAnsi="Times New Roman"/>
          <w:sz w:val="24"/>
          <w:szCs w:val="24"/>
          <w:lang w:eastAsia="ru-RU"/>
        </w:rPr>
        <w:t>скрестно</w:t>
      </w:r>
      <w:proofErr w:type="spellEnd"/>
      <w:r w:rsidRPr="0024315C">
        <w:rPr>
          <w:rFonts w:ascii="Times New Roman" w:eastAsia="Times New Roman" w:hAnsi="Times New Roman"/>
          <w:sz w:val="24"/>
          <w:szCs w:val="24"/>
          <w:lang w:eastAsia="ru-RU"/>
        </w:rPr>
        <w:t xml:space="preserve">»;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 </w:t>
      </w:r>
      <w:r w:rsidRPr="0024315C">
        <w:rPr>
          <w:rFonts w:ascii="Times New Roman" w:eastAsia="Times New Roman" w:hAnsi="Times New Roman"/>
          <w:color w:val="000000"/>
          <w:sz w:val="24"/>
          <w:szCs w:val="24"/>
          <w:lang w:eastAsia="ru-RU"/>
        </w:rPr>
        <w:t>Стойка на голове с опорой на руки; акробатическая комбинация из разученных упражнений в равновесии, стойках, кувырках (мальчики).</w:t>
      </w:r>
      <w:r w:rsidRPr="0024315C">
        <w:rPr>
          <w:rFonts w:ascii="Times New Roman" w:eastAsia="Times New Roman" w:hAnsi="Times New Roman"/>
          <w:sz w:val="24"/>
          <w:szCs w:val="24"/>
          <w:lang w:eastAsia="ru-RU"/>
        </w:rPr>
        <w:t xml:space="preserve"> </w:t>
      </w:r>
      <w:r w:rsidRPr="0024315C">
        <w:rPr>
          <w:rFonts w:ascii="Times New Roman" w:eastAsia="Times New Roman" w:hAnsi="Times New Roman"/>
          <w:color w:val="000000"/>
          <w:sz w:val="24"/>
          <w:szCs w:val="24"/>
          <w:lang w:eastAsia="ru-RU"/>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i/>
          <w:iCs/>
          <w:sz w:val="24"/>
          <w:szCs w:val="24"/>
          <w:lang w:eastAsia="ru-RU"/>
        </w:rPr>
        <w:t>Модуль «Лёгкая атлетика»</w:t>
      </w:r>
      <w:r w:rsidRPr="0024315C">
        <w:rPr>
          <w:rFonts w:ascii="Times New Roman" w:eastAsia="Times New Roman" w:hAnsi="Times New Roman"/>
          <w:sz w:val="24"/>
          <w:szCs w:val="24"/>
          <w:lang w:eastAsia="ru-RU"/>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w:t>
      </w:r>
      <w:r w:rsidRPr="0024315C">
        <w:rPr>
          <w:rFonts w:ascii="Times New Roman" w:eastAsia="Times New Roman" w:hAnsi="Times New Roman"/>
          <w:color w:val="000000"/>
          <w:sz w:val="24"/>
          <w:szCs w:val="24"/>
          <w:lang w:eastAsia="ru-RU"/>
        </w:rPr>
        <w:t xml:space="preserve">Эстафетный бег, кроссовый бег. 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r w:rsidRPr="0024315C">
        <w:rPr>
          <w:rFonts w:ascii="Times New Roman" w:eastAsia="Times New Roman" w:hAnsi="Times New Roman"/>
          <w:sz w:val="24"/>
          <w:szCs w:val="24"/>
          <w:lang w:eastAsia="ru-RU"/>
        </w:rPr>
        <w:t>Прыжки в длину с разбега способом «согнув ноги». Метание малого мяча с места в вертикальную неподвижную мишень; метание малого мяча на дальность с трёх шагов разбега.</w:t>
      </w:r>
      <w:r w:rsidRPr="0024315C">
        <w:rPr>
          <w:rFonts w:ascii="Times New Roman" w:eastAsia="Times New Roman" w:hAnsi="Times New Roman"/>
          <w:color w:val="000000"/>
          <w:sz w:val="24"/>
          <w:szCs w:val="24"/>
          <w:lang w:eastAsia="ru-RU"/>
        </w:rPr>
        <w:t xml:space="preserve"> Прыжковые упражнения: прыжок в высоту с разбега способом «перешагивание»; ранее разученные прыжковые упражнения в длину и высоту; </w:t>
      </w:r>
      <w:proofErr w:type="spellStart"/>
      <w:r w:rsidRPr="0024315C">
        <w:rPr>
          <w:rFonts w:ascii="Times New Roman" w:eastAsia="Times New Roman" w:hAnsi="Times New Roman"/>
          <w:color w:val="000000"/>
          <w:sz w:val="24"/>
          <w:szCs w:val="24"/>
          <w:lang w:eastAsia="ru-RU"/>
        </w:rPr>
        <w:t>напрыгивание</w:t>
      </w:r>
      <w:proofErr w:type="spellEnd"/>
      <w:r w:rsidRPr="0024315C">
        <w:rPr>
          <w:rFonts w:ascii="Times New Roman" w:eastAsia="Times New Roman" w:hAnsi="Times New Roman"/>
          <w:color w:val="000000"/>
          <w:sz w:val="24"/>
          <w:szCs w:val="24"/>
          <w:lang w:eastAsia="ru-RU"/>
        </w:rPr>
        <w:t xml:space="preserve"> и спрыгивание.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«Зимние виды спорта»</w:t>
      </w:r>
      <w:r w:rsidRPr="0024315C">
        <w:rPr>
          <w:rFonts w:ascii="Times New Roman" w:eastAsia="Times New Roman" w:hAnsi="Times New Roman"/>
          <w:sz w:val="24"/>
          <w:szCs w:val="24"/>
          <w:lang w:eastAsia="ru-RU"/>
        </w:rPr>
        <w:t xml:space="preserve">. Передвижение на лыжах попеременным </w:t>
      </w:r>
      <w:proofErr w:type="spellStart"/>
      <w:r w:rsidRPr="0024315C">
        <w:rPr>
          <w:rFonts w:ascii="Times New Roman" w:eastAsia="Times New Roman" w:hAnsi="Times New Roman"/>
          <w:sz w:val="24"/>
          <w:szCs w:val="24"/>
          <w:lang w:eastAsia="ru-RU"/>
        </w:rPr>
        <w:t>двухшажным</w:t>
      </w:r>
      <w:proofErr w:type="spellEnd"/>
      <w:r w:rsidRPr="0024315C">
        <w:rPr>
          <w:rFonts w:ascii="Times New Roman" w:eastAsia="Times New Roman" w:hAnsi="Times New Roman"/>
          <w:sz w:val="24"/>
          <w:szCs w:val="24"/>
          <w:lang w:eastAsia="ru-RU"/>
        </w:rPr>
        <w:t xml:space="preserve"> ходом; </w:t>
      </w:r>
      <w:r w:rsidRPr="0024315C">
        <w:rPr>
          <w:rFonts w:ascii="Times New Roman" w:eastAsia="Times New Roman" w:hAnsi="Times New Roman"/>
          <w:color w:val="000000"/>
          <w:sz w:val="24"/>
          <w:szCs w:val="24"/>
          <w:lang w:eastAsia="ru-RU"/>
        </w:rPr>
        <w:t xml:space="preserve">одновременным одношажным ходом; одновременным </w:t>
      </w:r>
      <w:proofErr w:type="spellStart"/>
      <w:r w:rsidRPr="0024315C">
        <w:rPr>
          <w:rFonts w:ascii="Times New Roman" w:eastAsia="Times New Roman" w:hAnsi="Times New Roman"/>
          <w:color w:val="000000"/>
          <w:sz w:val="24"/>
          <w:szCs w:val="24"/>
          <w:lang w:eastAsia="ru-RU"/>
        </w:rPr>
        <w:t>бесшажным</w:t>
      </w:r>
      <w:proofErr w:type="spellEnd"/>
      <w:r w:rsidRPr="0024315C">
        <w:rPr>
          <w:rFonts w:ascii="Times New Roman" w:eastAsia="Times New Roman" w:hAnsi="Times New Roman"/>
          <w:color w:val="000000"/>
          <w:sz w:val="24"/>
          <w:szCs w:val="24"/>
          <w:lang w:eastAsia="ru-RU"/>
        </w:rPr>
        <w:t xml:space="preserve"> ходом; </w:t>
      </w:r>
      <w:r w:rsidRPr="0024315C">
        <w:rPr>
          <w:rFonts w:ascii="Times New Roman" w:eastAsia="Times New Roman" w:hAnsi="Times New Roman"/>
          <w:sz w:val="24"/>
          <w:szCs w:val="24"/>
          <w:lang w:eastAsia="ru-RU"/>
        </w:rPr>
        <w:t>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«Спортивные игры»</w:t>
      </w:r>
      <w:r w:rsidRPr="0024315C">
        <w:rPr>
          <w:rFonts w:ascii="Times New Roman" w:eastAsia="Times New Roman" w:hAnsi="Times New Roman"/>
          <w:sz w:val="24"/>
          <w:szCs w:val="24"/>
          <w:lang w:eastAsia="ru-RU"/>
        </w:rPr>
        <w:t>.</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lastRenderedPageBreak/>
        <w:t>Баскетбол</w:t>
      </w:r>
      <w:r w:rsidRPr="0024315C">
        <w:rPr>
          <w:rFonts w:ascii="Times New Roman" w:eastAsia="Times New Roman" w:hAnsi="Times New Roman"/>
          <w:sz w:val="24"/>
          <w:szCs w:val="24"/>
          <w:lang w:eastAsia="ru-RU"/>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 </w:t>
      </w:r>
      <w:r w:rsidRPr="0024315C">
        <w:rPr>
          <w:rFonts w:ascii="Times New Roman" w:eastAsia="Times New Roman" w:hAnsi="Times New Roman"/>
          <w:color w:val="000000"/>
          <w:sz w:val="24"/>
          <w:szCs w:val="24"/>
          <w:lang w:eastAsia="ru-RU"/>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Волейбол.</w:t>
      </w:r>
      <w:r w:rsidRPr="0024315C">
        <w:rPr>
          <w:rFonts w:ascii="Times New Roman" w:eastAsia="Times New Roman" w:hAnsi="Times New Roman"/>
          <w:sz w:val="24"/>
          <w:szCs w:val="24"/>
          <w:lang w:eastAsia="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 </w:t>
      </w:r>
      <w:r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Прямой нападающий удар; индивидуальное блокирование мяча в прыжке с места; тактические действия в защите и нападении/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Футбол.</w:t>
      </w:r>
      <w:r w:rsidRPr="0024315C">
        <w:rPr>
          <w:rFonts w:ascii="Times New Roman" w:eastAsia="Times New Roman" w:hAnsi="Times New Roman"/>
          <w:sz w:val="24"/>
          <w:szCs w:val="24"/>
          <w:lang w:eastAsia="ru-RU"/>
        </w:rPr>
        <w:t> </w:t>
      </w:r>
      <w:proofErr w:type="gramStart"/>
      <w:r w:rsidRPr="0024315C">
        <w:rPr>
          <w:rFonts w:ascii="Times New Roman" w:eastAsia="Times New Roman" w:hAnsi="Times New Roman"/>
          <w:sz w:val="24"/>
          <w:szCs w:val="24"/>
          <w:lang w:eastAsia="ru-RU"/>
        </w:rPr>
        <w:t>Удар по неподвижному мячу внутренней стороной стопы с небольшого разбега; остановка катящегося мяча способом «</w:t>
      </w:r>
      <w:proofErr w:type="spellStart"/>
      <w:r w:rsidRPr="0024315C">
        <w:rPr>
          <w:rFonts w:ascii="Times New Roman" w:eastAsia="Times New Roman" w:hAnsi="Times New Roman"/>
          <w:sz w:val="24"/>
          <w:szCs w:val="24"/>
          <w:lang w:eastAsia="ru-RU"/>
        </w:rPr>
        <w:t>наступания</w:t>
      </w:r>
      <w:proofErr w:type="spellEnd"/>
      <w:r w:rsidRPr="0024315C">
        <w:rPr>
          <w:rFonts w:ascii="Times New Roman" w:eastAsia="Times New Roman" w:hAnsi="Times New Roman"/>
          <w:sz w:val="24"/>
          <w:szCs w:val="24"/>
          <w:lang w:eastAsia="ru-RU"/>
        </w:rPr>
        <w:t>»; ведение мяча «по прямой», «по кругу» и «змейкой»; обводка мячом ориентиров (конусов).</w:t>
      </w:r>
      <w:proofErr w:type="gramEnd"/>
      <w:r w:rsidRPr="0024315C">
        <w:rPr>
          <w:rFonts w:ascii="Times New Roman" w:eastAsia="Times New Roman" w:hAnsi="Times New Roman"/>
          <w:sz w:val="24"/>
          <w:szCs w:val="24"/>
          <w:lang w:eastAsia="ru-RU"/>
        </w:rPr>
        <w:t xml:space="preserve"> </w:t>
      </w:r>
      <w:r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w:t>
      </w:r>
      <w:r w:rsidRPr="0024315C">
        <w:rPr>
          <w:rFonts w:ascii="Times New Roman" w:eastAsia="Times New Roman" w:hAnsi="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F43A2" w:rsidRPr="00EF43A2" w:rsidRDefault="00EF43A2" w:rsidP="00EF43A2">
      <w:pPr>
        <w:shd w:val="clear" w:color="auto" w:fill="FFFFFF"/>
        <w:spacing w:after="0" w:line="240" w:lineRule="auto"/>
        <w:ind w:firstLine="227"/>
        <w:jc w:val="both"/>
        <w:rPr>
          <w:rFonts w:ascii="Times New Roman" w:eastAsia="Times New Roman" w:hAnsi="Times New Roman"/>
          <w:b/>
          <w:sz w:val="24"/>
          <w:szCs w:val="24"/>
          <w:lang w:eastAsia="ru-RU"/>
        </w:rPr>
      </w:pPr>
      <w:r w:rsidRPr="00EF43A2">
        <w:rPr>
          <w:rFonts w:ascii="Times New Roman" w:eastAsia="Times New Roman" w:hAnsi="Times New Roman"/>
          <w:b/>
          <w:sz w:val="24"/>
          <w:szCs w:val="24"/>
          <w:lang w:eastAsia="ru-RU"/>
        </w:rPr>
        <w:t>7 класс</w:t>
      </w:r>
    </w:p>
    <w:p w:rsidR="00EF43A2" w:rsidRPr="00EF43A2"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EF43A2">
        <w:rPr>
          <w:rFonts w:ascii="Times New Roman" w:eastAsia="Times New Roman" w:hAnsi="Times New Roman"/>
          <w:b/>
          <w:bCs/>
          <w:sz w:val="24"/>
          <w:szCs w:val="24"/>
          <w:lang w:eastAsia="ru-RU"/>
        </w:rPr>
        <w:t>Знания о физической культуре</w:t>
      </w:r>
      <w:r w:rsidRPr="00EF43A2">
        <w:rPr>
          <w:rFonts w:ascii="Times New Roman" w:eastAsia="Times New Roman" w:hAnsi="Times New Roman"/>
          <w:sz w:val="24"/>
          <w:szCs w:val="24"/>
          <w:lang w:eastAsia="ru-RU"/>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 </w:t>
      </w:r>
      <w:r w:rsidRPr="00EF43A2">
        <w:rPr>
          <w:rFonts w:ascii="Times New Roman" w:eastAsia="Times New Roman" w:hAnsi="Times New Roman"/>
          <w:color w:val="000000"/>
          <w:sz w:val="24"/>
          <w:szCs w:val="24"/>
          <w:lang w:eastAsia="ru-RU"/>
        </w:rPr>
        <w:t>Возрождение Олимпийских игр и олимпийского движения в современном мире. Зарождение олимпийского движения в дореволюционной России. Олимпийское движение в СССР и современной России.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Здоровье и здоровый образ жизни, вредные привычки и их пагубное влияние на здоровье человека. Профессионально-прикладная физическая культура.</w:t>
      </w:r>
    </w:p>
    <w:p w:rsidR="00EF43A2" w:rsidRPr="00EF43A2" w:rsidRDefault="00EF43A2" w:rsidP="00EF43A2">
      <w:pPr>
        <w:shd w:val="clear" w:color="auto" w:fill="FFFFFF"/>
        <w:spacing w:after="0" w:line="240" w:lineRule="auto"/>
        <w:ind w:firstLine="227"/>
        <w:jc w:val="both"/>
        <w:rPr>
          <w:rFonts w:ascii="Times New Roman" w:eastAsia="Times New Roman" w:hAnsi="Times New Roman"/>
          <w:b/>
          <w:bCs/>
          <w:sz w:val="24"/>
          <w:szCs w:val="24"/>
          <w:lang w:eastAsia="ru-RU"/>
        </w:rPr>
      </w:pP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b/>
          <w:bCs/>
          <w:sz w:val="24"/>
          <w:szCs w:val="24"/>
          <w:lang w:eastAsia="ru-RU"/>
        </w:rPr>
        <w:t>Физическое совершенствование</w:t>
      </w:r>
      <w:r w:rsidRPr="0024315C">
        <w:rPr>
          <w:rFonts w:ascii="Times New Roman" w:eastAsia="Times New Roman" w:hAnsi="Times New Roman"/>
          <w:sz w:val="24"/>
          <w:szCs w:val="24"/>
          <w:lang w:eastAsia="ru-RU"/>
        </w:rPr>
        <w:t>. </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«Гимнастика»</w:t>
      </w:r>
      <w:r w:rsidRPr="0024315C">
        <w:rPr>
          <w:rFonts w:ascii="Times New Roman" w:eastAsia="Times New Roman" w:hAnsi="Times New Roman"/>
          <w:sz w:val="24"/>
          <w:szCs w:val="24"/>
          <w:lang w:eastAsia="ru-RU"/>
        </w:rPr>
        <w:t>. Кувырки вперёд и назад в группировке; кувырки вперёд ноги «</w:t>
      </w:r>
      <w:proofErr w:type="spellStart"/>
      <w:r w:rsidRPr="0024315C">
        <w:rPr>
          <w:rFonts w:ascii="Times New Roman" w:eastAsia="Times New Roman" w:hAnsi="Times New Roman"/>
          <w:sz w:val="24"/>
          <w:szCs w:val="24"/>
          <w:lang w:eastAsia="ru-RU"/>
        </w:rPr>
        <w:t>скрестно</w:t>
      </w:r>
      <w:proofErr w:type="spellEnd"/>
      <w:r w:rsidRPr="0024315C">
        <w:rPr>
          <w:rFonts w:ascii="Times New Roman" w:eastAsia="Times New Roman" w:hAnsi="Times New Roman"/>
          <w:sz w:val="24"/>
          <w:szCs w:val="24"/>
          <w:lang w:eastAsia="ru-RU"/>
        </w:rPr>
        <w:t xml:space="preserve">»;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 </w:t>
      </w:r>
      <w:r w:rsidRPr="0024315C">
        <w:rPr>
          <w:rFonts w:ascii="Times New Roman" w:eastAsia="Times New Roman" w:hAnsi="Times New Roman"/>
          <w:color w:val="000000"/>
          <w:sz w:val="24"/>
          <w:szCs w:val="24"/>
          <w:lang w:eastAsia="ru-RU"/>
        </w:rPr>
        <w:t>Стойка на голове с опорой на руки; акробатическая комбинация из разученных упражнений в равновесии, стойках, кувырках (мальчики).</w:t>
      </w:r>
      <w:r w:rsidRPr="0024315C">
        <w:rPr>
          <w:rFonts w:ascii="Times New Roman" w:eastAsia="Times New Roman" w:hAnsi="Times New Roman"/>
          <w:sz w:val="24"/>
          <w:szCs w:val="24"/>
          <w:lang w:eastAsia="ru-RU"/>
        </w:rPr>
        <w:t xml:space="preserve"> </w:t>
      </w:r>
      <w:r w:rsidRPr="0024315C">
        <w:rPr>
          <w:rFonts w:ascii="Times New Roman" w:eastAsia="Times New Roman" w:hAnsi="Times New Roman"/>
          <w:color w:val="000000"/>
          <w:sz w:val="24"/>
          <w:szCs w:val="24"/>
          <w:lang w:eastAsia="ru-RU"/>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i/>
          <w:iCs/>
          <w:sz w:val="24"/>
          <w:szCs w:val="24"/>
          <w:lang w:eastAsia="ru-RU"/>
        </w:rPr>
        <w:t>Модуль «Лёгкая атлетика»</w:t>
      </w:r>
      <w:r w:rsidRPr="0024315C">
        <w:rPr>
          <w:rFonts w:ascii="Times New Roman" w:eastAsia="Times New Roman" w:hAnsi="Times New Roman"/>
          <w:sz w:val="24"/>
          <w:szCs w:val="24"/>
          <w:lang w:eastAsia="ru-RU"/>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w:t>
      </w:r>
      <w:r w:rsidRPr="0024315C">
        <w:rPr>
          <w:rFonts w:ascii="Times New Roman" w:eastAsia="Times New Roman" w:hAnsi="Times New Roman"/>
          <w:color w:val="000000"/>
          <w:sz w:val="24"/>
          <w:szCs w:val="24"/>
          <w:lang w:eastAsia="ru-RU"/>
        </w:rPr>
        <w:t xml:space="preserve">Эстафетный бег, кроссовый бег. 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r w:rsidRPr="0024315C">
        <w:rPr>
          <w:rFonts w:ascii="Times New Roman" w:eastAsia="Times New Roman" w:hAnsi="Times New Roman"/>
          <w:sz w:val="24"/>
          <w:szCs w:val="24"/>
          <w:lang w:eastAsia="ru-RU"/>
        </w:rPr>
        <w:t>Прыжки в длину с разбега способом «согнув ноги». Метание малого мяча с места в вертикальную неподвижную мишень; метание малого мяча на дальность с трёх шагов разбега.</w:t>
      </w:r>
      <w:r w:rsidRPr="0024315C">
        <w:rPr>
          <w:rFonts w:ascii="Times New Roman" w:eastAsia="Times New Roman" w:hAnsi="Times New Roman"/>
          <w:color w:val="000000"/>
          <w:sz w:val="24"/>
          <w:szCs w:val="24"/>
          <w:lang w:eastAsia="ru-RU"/>
        </w:rPr>
        <w:t xml:space="preserve"> Прыжковые упражнения: прыжок в высоту с разбега способом «перешагивание»; ранее разученные прыжковые упражнения в длину и высоту; </w:t>
      </w:r>
      <w:proofErr w:type="spellStart"/>
      <w:r w:rsidRPr="0024315C">
        <w:rPr>
          <w:rFonts w:ascii="Times New Roman" w:eastAsia="Times New Roman" w:hAnsi="Times New Roman"/>
          <w:color w:val="000000"/>
          <w:sz w:val="24"/>
          <w:szCs w:val="24"/>
          <w:lang w:eastAsia="ru-RU"/>
        </w:rPr>
        <w:t>напрыгивание</w:t>
      </w:r>
      <w:proofErr w:type="spellEnd"/>
      <w:r w:rsidRPr="0024315C">
        <w:rPr>
          <w:rFonts w:ascii="Times New Roman" w:eastAsia="Times New Roman" w:hAnsi="Times New Roman"/>
          <w:color w:val="000000"/>
          <w:sz w:val="24"/>
          <w:szCs w:val="24"/>
          <w:lang w:eastAsia="ru-RU"/>
        </w:rPr>
        <w:t xml:space="preserve"> и спрыгивание.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lastRenderedPageBreak/>
        <w:t>Модуль «Зимние виды спорта»</w:t>
      </w:r>
      <w:r w:rsidRPr="0024315C">
        <w:rPr>
          <w:rFonts w:ascii="Times New Roman" w:eastAsia="Times New Roman" w:hAnsi="Times New Roman"/>
          <w:sz w:val="24"/>
          <w:szCs w:val="24"/>
          <w:lang w:eastAsia="ru-RU"/>
        </w:rPr>
        <w:t xml:space="preserve">. Передвижение на лыжах попеременным </w:t>
      </w:r>
      <w:proofErr w:type="spellStart"/>
      <w:r w:rsidRPr="0024315C">
        <w:rPr>
          <w:rFonts w:ascii="Times New Roman" w:eastAsia="Times New Roman" w:hAnsi="Times New Roman"/>
          <w:sz w:val="24"/>
          <w:szCs w:val="24"/>
          <w:lang w:eastAsia="ru-RU"/>
        </w:rPr>
        <w:t>двухшажным</w:t>
      </w:r>
      <w:proofErr w:type="spellEnd"/>
      <w:r w:rsidRPr="0024315C">
        <w:rPr>
          <w:rFonts w:ascii="Times New Roman" w:eastAsia="Times New Roman" w:hAnsi="Times New Roman"/>
          <w:sz w:val="24"/>
          <w:szCs w:val="24"/>
          <w:lang w:eastAsia="ru-RU"/>
        </w:rPr>
        <w:t xml:space="preserve"> ходом; </w:t>
      </w:r>
      <w:r w:rsidRPr="0024315C">
        <w:rPr>
          <w:rFonts w:ascii="Times New Roman" w:eastAsia="Times New Roman" w:hAnsi="Times New Roman"/>
          <w:color w:val="000000"/>
          <w:sz w:val="24"/>
          <w:szCs w:val="24"/>
          <w:lang w:eastAsia="ru-RU"/>
        </w:rPr>
        <w:t xml:space="preserve">одновременным одношажным ходом; одновременным </w:t>
      </w:r>
      <w:proofErr w:type="spellStart"/>
      <w:r w:rsidRPr="0024315C">
        <w:rPr>
          <w:rFonts w:ascii="Times New Roman" w:eastAsia="Times New Roman" w:hAnsi="Times New Roman"/>
          <w:color w:val="000000"/>
          <w:sz w:val="24"/>
          <w:szCs w:val="24"/>
          <w:lang w:eastAsia="ru-RU"/>
        </w:rPr>
        <w:t>бесшажным</w:t>
      </w:r>
      <w:proofErr w:type="spellEnd"/>
      <w:r w:rsidRPr="0024315C">
        <w:rPr>
          <w:rFonts w:ascii="Times New Roman" w:eastAsia="Times New Roman" w:hAnsi="Times New Roman"/>
          <w:color w:val="000000"/>
          <w:sz w:val="24"/>
          <w:szCs w:val="24"/>
          <w:lang w:eastAsia="ru-RU"/>
        </w:rPr>
        <w:t xml:space="preserve"> ходом; </w:t>
      </w:r>
      <w:r w:rsidRPr="0024315C">
        <w:rPr>
          <w:rFonts w:ascii="Times New Roman" w:eastAsia="Times New Roman" w:hAnsi="Times New Roman"/>
          <w:sz w:val="24"/>
          <w:szCs w:val="24"/>
          <w:lang w:eastAsia="ru-RU"/>
        </w:rPr>
        <w:t>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«Спортивные игры»</w:t>
      </w:r>
      <w:r w:rsidRPr="0024315C">
        <w:rPr>
          <w:rFonts w:ascii="Times New Roman" w:eastAsia="Times New Roman" w:hAnsi="Times New Roman"/>
          <w:sz w:val="24"/>
          <w:szCs w:val="24"/>
          <w:lang w:eastAsia="ru-RU"/>
        </w:rPr>
        <w:t>.</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Баскетбол</w:t>
      </w:r>
      <w:r w:rsidRPr="0024315C">
        <w:rPr>
          <w:rFonts w:ascii="Times New Roman" w:eastAsia="Times New Roman" w:hAnsi="Times New Roman"/>
          <w:sz w:val="24"/>
          <w:szCs w:val="24"/>
          <w:lang w:eastAsia="ru-RU"/>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 </w:t>
      </w:r>
      <w:r w:rsidRPr="0024315C">
        <w:rPr>
          <w:rFonts w:ascii="Times New Roman" w:eastAsia="Times New Roman" w:hAnsi="Times New Roman"/>
          <w:color w:val="000000"/>
          <w:sz w:val="24"/>
          <w:szCs w:val="24"/>
          <w:lang w:eastAsia="ru-RU"/>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Волейбол.</w:t>
      </w:r>
      <w:r w:rsidRPr="0024315C">
        <w:rPr>
          <w:rFonts w:ascii="Times New Roman" w:eastAsia="Times New Roman" w:hAnsi="Times New Roman"/>
          <w:sz w:val="24"/>
          <w:szCs w:val="24"/>
          <w:lang w:eastAsia="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 </w:t>
      </w:r>
      <w:r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Прямой нападающий удар; индивидуальное блокирование мяча в прыжке с места; тактические действия в защите и нападении/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Футбол.</w:t>
      </w:r>
      <w:r w:rsidRPr="0024315C">
        <w:rPr>
          <w:rFonts w:ascii="Times New Roman" w:eastAsia="Times New Roman" w:hAnsi="Times New Roman"/>
          <w:sz w:val="24"/>
          <w:szCs w:val="24"/>
          <w:lang w:eastAsia="ru-RU"/>
        </w:rPr>
        <w:t> </w:t>
      </w:r>
      <w:proofErr w:type="gramStart"/>
      <w:r w:rsidRPr="0024315C">
        <w:rPr>
          <w:rFonts w:ascii="Times New Roman" w:eastAsia="Times New Roman" w:hAnsi="Times New Roman"/>
          <w:sz w:val="24"/>
          <w:szCs w:val="24"/>
          <w:lang w:eastAsia="ru-RU"/>
        </w:rPr>
        <w:t>Удар по неподвижному мячу внутренней стороной стопы с небольшого разбега; остановка катящегося мяча способом «</w:t>
      </w:r>
      <w:proofErr w:type="spellStart"/>
      <w:r w:rsidRPr="0024315C">
        <w:rPr>
          <w:rFonts w:ascii="Times New Roman" w:eastAsia="Times New Roman" w:hAnsi="Times New Roman"/>
          <w:sz w:val="24"/>
          <w:szCs w:val="24"/>
          <w:lang w:eastAsia="ru-RU"/>
        </w:rPr>
        <w:t>наступания</w:t>
      </w:r>
      <w:proofErr w:type="spellEnd"/>
      <w:r w:rsidRPr="0024315C">
        <w:rPr>
          <w:rFonts w:ascii="Times New Roman" w:eastAsia="Times New Roman" w:hAnsi="Times New Roman"/>
          <w:sz w:val="24"/>
          <w:szCs w:val="24"/>
          <w:lang w:eastAsia="ru-RU"/>
        </w:rPr>
        <w:t>»; ведение мяча «по прямой», «по кругу» и «змейкой»; обводка мячом ориентиров (конусов).</w:t>
      </w:r>
      <w:proofErr w:type="gramEnd"/>
      <w:r w:rsidRPr="0024315C">
        <w:rPr>
          <w:rFonts w:ascii="Times New Roman" w:eastAsia="Times New Roman" w:hAnsi="Times New Roman"/>
          <w:sz w:val="24"/>
          <w:szCs w:val="24"/>
          <w:lang w:eastAsia="ru-RU"/>
        </w:rPr>
        <w:t xml:space="preserve"> </w:t>
      </w:r>
      <w:r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w:t>
      </w:r>
      <w:r w:rsidRPr="0024315C">
        <w:rPr>
          <w:rFonts w:ascii="Times New Roman" w:eastAsia="Times New Roman" w:hAnsi="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p>
    <w:p w:rsidR="00EF43A2" w:rsidRDefault="00EF43A2" w:rsidP="00EF43A2">
      <w:pPr>
        <w:shd w:val="clear" w:color="auto" w:fill="FFFFFF"/>
        <w:spacing w:after="0" w:line="240" w:lineRule="auto"/>
        <w:ind w:firstLine="227"/>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класс.</w:t>
      </w:r>
    </w:p>
    <w:p w:rsidR="00EF43A2" w:rsidRPr="00EF43A2"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EF43A2">
        <w:rPr>
          <w:rFonts w:ascii="Times New Roman" w:eastAsia="Times New Roman" w:hAnsi="Times New Roman"/>
          <w:b/>
          <w:bCs/>
          <w:sz w:val="24"/>
          <w:szCs w:val="24"/>
          <w:lang w:eastAsia="ru-RU"/>
        </w:rPr>
        <w:t>Знания о физической культуре</w:t>
      </w:r>
      <w:r w:rsidRPr="00EF43A2">
        <w:rPr>
          <w:rFonts w:ascii="Times New Roman" w:eastAsia="Times New Roman" w:hAnsi="Times New Roman"/>
          <w:sz w:val="24"/>
          <w:szCs w:val="24"/>
          <w:lang w:eastAsia="ru-RU"/>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 </w:t>
      </w:r>
      <w:r w:rsidRPr="00EF43A2">
        <w:rPr>
          <w:rFonts w:ascii="Times New Roman" w:eastAsia="Times New Roman" w:hAnsi="Times New Roman"/>
          <w:color w:val="000000"/>
          <w:sz w:val="24"/>
          <w:szCs w:val="24"/>
          <w:lang w:eastAsia="ru-RU"/>
        </w:rPr>
        <w:t>Возрождение Олимпийских игр и олимпийского движения в современном мире. Зарождение олимпийского движения в дореволюционной России. Олимпийское движение в СССР и современной России.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Здоровье и здоровый образ жизни, вредные привычки и их пагубное влияние на здоровье человека. Профессионально-прикладная физическая культура.</w:t>
      </w:r>
    </w:p>
    <w:p w:rsidR="00EF43A2" w:rsidRPr="00EF43A2" w:rsidRDefault="00EF43A2" w:rsidP="00EF43A2">
      <w:pPr>
        <w:shd w:val="clear" w:color="auto" w:fill="FFFFFF"/>
        <w:spacing w:after="0" w:line="240" w:lineRule="auto"/>
        <w:ind w:firstLine="227"/>
        <w:jc w:val="both"/>
        <w:rPr>
          <w:rFonts w:ascii="Times New Roman" w:eastAsia="Times New Roman" w:hAnsi="Times New Roman"/>
          <w:b/>
          <w:bCs/>
          <w:sz w:val="24"/>
          <w:szCs w:val="24"/>
          <w:lang w:eastAsia="ru-RU"/>
        </w:rPr>
      </w:pP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b/>
          <w:bCs/>
          <w:sz w:val="24"/>
          <w:szCs w:val="24"/>
          <w:lang w:eastAsia="ru-RU"/>
        </w:rPr>
        <w:t>Физическое совершенствование</w:t>
      </w:r>
      <w:r w:rsidRPr="0024315C">
        <w:rPr>
          <w:rFonts w:ascii="Times New Roman" w:eastAsia="Times New Roman" w:hAnsi="Times New Roman"/>
          <w:sz w:val="24"/>
          <w:szCs w:val="24"/>
          <w:lang w:eastAsia="ru-RU"/>
        </w:rPr>
        <w:t>. </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«Гимнастика»</w:t>
      </w:r>
      <w:r w:rsidRPr="0024315C">
        <w:rPr>
          <w:rFonts w:ascii="Times New Roman" w:eastAsia="Times New Roman" w:hAnsi="Times New Roman"/>
          <w:sz w:val="24"/>
          <w:szCs w:val="24"/>
          <w:lang w:eastAsia="ru-RU"/>
        </w:rPr>
        <w:t>. Кувырки вперёд и назад в группировке; кувырки вперёд ноги «</w:t>
      </w:r>
      <w:proofErr w:type="spellStart"/>
      <w:r w:rsidRPr="0024315C">
        <w:rPr>
          <w:rFonts w:ascii="Times New Roman" w:eastAsia="Times New Roman" w:hAnsi="Times New Roman"/>
          <w:sz w:val="24"/>
          <w:szCs w:val="24"/>
          <w:lang w:eastAsia="ru-RU"/>
        </w:rPr>
        <w:t>скрестно</w:t>
      </w:r>
      <w:proofErr w:type="spellEnd"/>
      <w:r w:rsidRPr="0024315C">
        <w:rPr>
          <w:rFonts w:ascii="Times New Roman" w:eastAsia="Times New Roman" w:hAnsi="Times New Roman"/>
          <w:sz w:val="24"/>
          <w:szCs w:val="24"/>
          <w:lang w:eastAsia="ru-RU"/>
        </w:rPr>
        <w:t xml:space="preserve">»;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 </w:t>
      </w:r>
      <w:r w:rsidRPr="0024315C">
        <w:rPr>
          <w:rFonts w:ascii="Times New Roman" w:eastAsia="Times New Roman" w:hAnsi="Times New Roman"/>
          <w:color w:val="000000"/>
          <w:sz w:val="24"/>
          <w:szCs w:val="24"/>
          <w:lang w:eastAsia="ru-RU"/>
        </w:rPr>
        <w:t>Стойка на голове с опорой на руки; акробатическая комбинация из разученных упражнений в равновесии, стойках, кувырках (мальчики).</w:t>
      </w:r>
      <w:r w:rsidRPr="0024315C">
        <w:rPr>
          <w:rFonts w:ascii="Times New Roman" w:eastAsia="Times New Roman" w:hAnsi="Times New Roman"/>
          <w:sz w:val="24"/>
          <w:szCs w:val="24"/>
          <w:lang w:eastAsia="ru-RU"/>
        </w:rPr>
        <w:t xml:space="preserve"> </w:t>
      </w:r>
      <w:r w:rsidRPr="0024315C">
        <w:rPr>
          <w:rFonts w:ascii="Times New Roman" w:eastAsia="Times New Roman" w:hAnsi="Times New Roman"/>
          <w:color w:val="000000"/>
          <w:sz w:val="24"/>
          <w:szCs w:val="24"/>
          <w:lang w:eastAsia="ru-RU"/>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i/>
          <w:iCs/>
          <w:sz w:val="24"/>
          <w:szCs w:val="24"/>
          <w:lang w:eastAsia="ru-RU"/>
        </w:rPr>
        <w:t>Модуль «Лёгкая атлетика»</w:t>
      </w:r>
      <w:r w:rsidRPr="0024315C">
        <w:rPr>
          <w:rFonts w:ascii="Times New Roman" w:eastAsia="Times New Roman" w:hAnsi="Times New Roman"/>
          <w:sz w:val="24"/>
          <w:szCs w:val="24"/>
          <w:lang w:eastAsia="ru-RU"/>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w:t>
      </w:r>
      <w:r w:rsidRPr="0024315C">
        <w:rPr>
          <w:rFonts w:ascii="Times New Roman" w:eastAsia="Times New Roman" w:hAnsi="Times New Roman"/>
          <w:color w:val="000000"/>
          <w:sz w:val="24"/>
          <w:szCs w:val="24"/>
          <w:lang w:eastAsia="ru-RU"/>
        </w:rPr>
        <w:t xml:space="preserve">Эстафетный бег, кроссовый бег. 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r w:rsidRPr="0024315C">
        <w:rPr>
          <w:rFonts w:ascii="Times New Roman" w:eastAsia="Times New Roman" w:hAnsi="Times New Roman"/>
          <w:sz w:val="24"/>
          <w:szCs w:val="24"/>
          <w:lang w:eastAsia="ru-RU"/>
        </w:rPr>
        <w:t>Прыжки в длину с разбега способом «согнув ноги». Метание малого мяча с места в вертикальную неподвижную мишень; метание малого мяча на дальность с трёх шагов разбега.</w:t>
      </w:r>
      <w:r w:rsidRPr="0024315C">
        <w:rPr>
          <w:rFonts w:ascii="Times New Roman" w:eastAsia="Times New Roman" w:hAnsi="Times New Roman"/>
          <w:color w:val="000000"/>
          <w:sz w:val="24"/>
          <w:szCs w:val="24"/>
          <w:lang w:eastAsia="ru-RU"/>
        </w:rPr>
        <w:t xml:space="preserve"> Прыжковые упражнения: прыжок в высоту с разбега способом «перешагивание»; ранее разученные прыжковые упражнения в длину и высоту; </w:t>
      </w:r>
      <w:proofErr w:type="spellStart"/>
      <w:r w:rsidRPr="0024315C">
        <w:rPr>
          <w:rFonts w:ascii="Times New Roman" w:eastAsia="Times New Roman" w:hAnsi="Times New Roman"/>
          <w:color w:val="000000"/>
          <w:sz w:val="24"/>
          <w:szCs w:val="24"/>
          <w:lang w:eastAsia="ru-RU"/>
        </w:rPr>
        <w:t>напрыгивание</w:t>
      </w:r>
      <w:proofErr w:type="spellEnd"/>
      <w:r w:rsidRPr="0024315C">
        <w:rPr>
          <w:rFonts w:ascii="Times New Roman" w:eastAsia="Times New Roman" w:hAnsi="Times New Roman"/>
          <w:color w:val="000000"/>
          <w:sz w:val="24"/>
          <w:szCs w:val="24"/>
          <w:lang w:eastAsia="ru-RU"/>
        </w:rPr>
        <w:t xml:space="preserve"> и спрыгивание. Ранее </w:t>
      </w:r>
      <w:r w:rsidRPr="0024315C">
        <w:rPr>
          <w:rFonts w:ascii="Times New Roman" w:eastAsia="Times New Roman" w:hAnsi="Times New Roman"/>
          <w:color w:val="000000"/>
          <w:sz w:val="24"/>
          <w:szCs w:val="24"/>
          <w:lang w:eastAsia="ru-RU"/>
        </w:rPr>
        <w:lastRenderedPageBreak/>
        <w:t>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«Зимние виды спорта»</w:t>
      </w:r>
      <w:r w:rsidRPr="0024315C">
        <w:rPr>
          <w:rFonts w:ascii="Times New Roman" w:eastAsia="Times New Roman" w:hAnsi="Times New Roman"/>
          <w:sz w:val="24"/>
          <w:szCs w:val="24"/>
          <w:lang w:eastAsia="ru-RU"/>
        </w:rPr>
        <w:t xml:space="preserve">. Передвижение на лыжах попеременным </w:t>
      </w:r>
      <w:proofErr w:type="spellStart"/>
      <w:r w:rsidRPr="0024315C">
        <w:rPr>
          <w:rFonts w:ascii="Times New Roman" w:eastAsia="Times New Roman" w:hAnsi="Times New Roman"/>
          <w:sz w:val="24"/>
          <w:szCs w:val="24"/>
          <w:lang w:eastAsia="ru-RU"/>
        </w:rPr>
        <w:t>двухшажным</w:t>
      </w:r>
      <w:proofErr w:type="spellEnd"/>
      <w:r w:rsidRPr="0024315C">
        <w:rPr>
          <w:rFonts w:ascii="Times New Roman" w:eastAsia="Times New Roman" w:hAnsi="Times New Roman"/>
          <w:sz w:val="24"/>
          <w:szCs w:val="24"/>
          <w:lang w:eastAsia="ru-RU"/>
        </w:rPr>
        <w:t xml:space="preserve"> ходом; </w:t>
      </w:r>
      <w:r w:rsidRPr="0024315C">
        <w:rPr>
          <w:rFonts w:ascii="Times New Roman" w:eastAsia="Times New Roman" w:hAnsi="Times New Roman"/>
          <w:color w:val="000000"/>
          <w:sz w:val="24"/>
          <w:szCs w:val="24"/>
          <w:lang w:eastAsia="ru-RU"/>
        </w:rPr>
        <w:t xml:space="preserve">одновременным одношажным ходом; одновременным </w:t>
      </w:r>
      <w:proofErr w:type="spellStart"/>
      <w:r w:rsidRPr="0024315C">
        <w:rPr>
          <w:rFonts w:ascii="Times New Roman" w:eastAsia="Times New Roman" w:hAnsi="Times New Roman"/>
          <w:color w:val="000000"/>
          <w:sz w:val="24"/>
          <w:szCs w:val="24"/>
          <w:lang w:eastAsia="ru-RU"/>
        </w:rPr>
        <w:t>бесшажным</w:t>
      </w:r>
      <w:proofErr w:type="spellEnd"/>
      <w:r w:rsidRPr="0024315C">
        <w:rPr>
          <w:rFonts w:ascii="Times New Roman" w:eastAsia="Times New Roman" w:hAnsi="Times New Roman"/>
          <w:color w:val="000000"/>
          <w:sz w:val="24"/>
          <w:szCs w:val="24"/>
          <w:lang w:eastAsia="ru-RU"/>
        </w:rPr>
        <w:t xml:space="preserve"> ходом; </w:t>
      </w:r>
      <w:r w:rsidRPr="0024315C">
        <w:rPr>
          <w:rFonts w:ascii="Times New Roman" w:eastAsia="Times New Roman" w:hAnsi="Times New Roman"/>
          <w:sz w:val="24"/>
          <w:szCs w:val="24"/>
          <w:lang w:eastAsia="ru-RU"/>
        </w:rPr>
        <w:t>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«Спортивные игры»</w:t>
      </w:r>
      <w:r w:rsidRPr="0024315C">
        <w:rPr>
          <w:rFonts w:ascii="Times New Roman" w:eastAsia="Times New Roman" w:hAnsi="Times New Roman"/>
          <w:sz w:val="24"/>
          <w:szCs w:val="24"/>
          <w:lang w:eastAsia="ru-RU"/>
        </w:rPr>
        <w:t>.</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Баскетбол</w:t>
      </w:r>
      <w:r w:rsidRPr="0024315C">
        <w:rPr>
          <w:rFonts w:ascii="Times New Roman" w:eastAsia="Times New Roman" w:hAnsi="Times New Roman"/>
          <w:sz w:val="24"/>
          <w:szCs w:val="24"/>
          <w:lang w:eastAsia="ru-RU"/>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 </w:t>
      </w:r>
      <w:r w:rsidRPr="0024315C">
        <w:rPr>
          <w:rFonts w:ascii="Times New Roman" w:eastAsia="Times New Roman" w:hAnsi="Times New Roman"/>
          <w:color w:val="000000"/>
          <w:sz w:val="24"/>
          <w:szCs w:val="24"/>
          <w:lang w:eastAsia="ru-RU"/>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Волейбол.</w:t>
      </w:r>
      <w:r w:rsidRPr="0024315C">
        <w:rPr>
          <w:rFonts w:ascii="Times New Roman" w:eastAsia="Times New Roman" w:hAnsi="Times New Roman"/>
          <w:sz w:val="24"/>
          <w:szCs w:val="24"/>
          <w:lang w:eastAsia="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 </w:t>
      </w:r>
      <w:r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Прямой нападающий удар; индивидуальное блокирование мяча в прыжке с места; тактические действия в защите и нападении/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Футбол.</w:t>
      </w:r>
      <w:r w:rsidRPr="0024315C">
        <w:rPr>
          <w:rFonts w:ascii="Times New Roman" w:eastAsia="Times New Roman" w:hAnsi="Times New Roman"/>
          <w:sz w:val="24"/>
          <w:szCs w:val="24"/>
          <w:lang w:eastAsia="ru-RU"/>
        </w:rPr>
        <w:t> </w:t>
      </w:r>
      <w:proofErr w:type="gramStart"/>
      <w:r w:rsidRPr="0024315C">
        <w:rPr>
          <w:rFonts w:ascii="Times New Roman" w:eastAsia="Times New Roman" w:hAnsi="Times New Roman"/>
          <w:sz w:val="24"/>
          <w:szCs w:val="24"/>
          <w:lang w:eastAsia="ru-RU"/>
        </w:rPr>
        <w:t>Удар по неподвижному мячу внутренней стороной стопы с небольшого разбега; остановка катящегося мяча способом «</w:t>
      </w:r>
      <w:proofErr w:type="spellStart"/>
      <w:r w:rsidRPr="0024315C">
        <w:rPr>
          <w:rFonts w:ascii="Times New Roman" w:eastAsia="Times New Roman" w:hAnsi="Times New Roman"/>
          <w:sz w:val="24"/>
          <w:szCs w:val="24"/>
          <w:lang w:eastAsia="ru-RU"/>
        </w:rPr>
        <w:t>наступания</w:t>
      </w:r>
      <w:proofErr w:type="spellEnd"/>
      <w:r w:rsidRPr="0024315C">
        <w:rPr>
          <w:rFonts w:ascii="Times New Roman" w:eastAsia="Times New Roman" w:hAnsi="Times New Roman"/>
          <w:sz w:val="24"/>
          <w:szCs w:val="24"/>
          <w:lang w:eastAsia="ru-RU"/>
        </w:rPr>
        <w:t>»; ведение мяча «по прямой», «по кругу» и «змейкой»; обводка мячом ориентиров (конусов).</w:t>
      </w:r>
      <w:proofErr w:type="gramEnd"/>
      <w:r w:rsidRPr="0024315C">
        <w:rPr>
          <w:rFonts w:ascii="Times New Roman" w:eastAsia="Times New Roman" w:hAnsi="Times New Roman"/>
          <w:sz w:val="24"/>
          <w:szCs w:val="24"/>
          <w:lang w:eastAsia="ru-RU"/>
        </w:rPr>
        <w:t xml:space="preserve"> </w:t>
      </w:r>
      <w:r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w:t>
      </w:r>
      <w:r w:rsidRPr="0024315C">
        <w:rPr>
          <w:rFonts w:ascii="Times New Roman" w:eastAsia="Times New Roman" w:hAnsi="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p>
    <w:p w:rsidR="00EF43A2" w:rsidRDefault="00EF43A2" w:rsidP="00EF43A2">
      <w:pPr>
        <w:shd w:val="clear" w:color="auto" w:fill="FFFFFF"/>
        <w:spacing w:after="0" w:line="240" w:lineRule="auto"/>
        <w:ind w:firstLine="227"/>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9 класс</w:t>
      </w:r>
    </w:p>
    <w:p w:rsidR="00EF43A2" w:rsidRPr="00EF43A2"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EF43A2">
        <w:rPr>
          <w:rFonts w:ascii="Times New Roman" w:eastAsia="Times New Roman" w:hAnsi="Times New Roman"/>
          <w:b/>
          <w:bCs/>
          <w:sz w:val="24"/>
          <w:szCs w:val="24"/>
          <w:lang w:eastAsia="ru-RU"/>
        </w:rPr>
        <w:t>Знания о физической культуре</w:t>
      </w:r>
      <w:r w:rsidRPr="00EF43A2">
        <w:rPr>
          <w:rFonts w:ascii="Times New Roman" w:eastAsia="Times New Roman" w:hAnsi="Times New Roman"/>
          <w:sz w:val="24"/>
          <w:szCs w:val="24"/>
          <w:lang w:eastAsia="ru-RU"/>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 </w:t>
      </w:r>
      <w:r w:rsidRPr="00EF43A2">
        <w:rPr>
          <w:rFonts w:ascii="Times New Roman" w:eastAsia="Times New Roman" w:hAnsi="Times New Roman"/>
          <w:color w:val="000000"/>
          <w:sz w:val="24"/>
          <w:szCs w:val="24"/>
          <w:lang w:eastAsia="ru-RU"/>
        </w:rPr>
        <w:t>Возрождение Олимпийских игр и олимпийского движения в современном мире. Зарождение олимпийского движения в дореволюционной России. Олимпийское движение в СССР и современной России.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Здоровье и здоровый образ жизни, вредные привычки и их пагубное влияние на здоровье человека. Профессионально-прикладная физическая культура.</w:t>
      </w:r>
    </w:p>
    <w:p w:rsidR="00EF43A2" w:rsidRPr="00EF43A2" w:rsidRDefault="00EF43A2" w:rsidP="00EF43A2">
      <w:pPr>
        <w:shd w:val="clear" w:color="auto" w:fill="FFFFFF"/>
        <w:spacing w:after="0" w:line="240" w:lineRule="auto"/>
        <w:ind w:firstLine="227"/>
        <w:jc w:val="both"/>
        <w:rPr>
          <w:rFonts w:ascii="Times New Roman" w:eastAsia="Times New Roman" w:hAnsi="Times New Roman"/>
          <w:b/>
          <w:bCs/>
          <w:sz w:val="24"/>
          <w:szCs w:val="24"/>
          <w:lang w:eastAsia="ru-RU"/>
        </w:rPr>
      </w:pP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b/>
          <w:bCs/>
          <w:sz w:val="24"/>
          <w:szCs w:val="24"/>
          <w:lang w:eastAsia="ru-RU"/>
        </w:rPr>
        <w:t>Физическое совершенствование</w:t>
      </w:r>
      <w:r w:rsidRPr="0024315C">
        <w:rPr>
          <w:rFonts w:ascii="Times New Roman" w:eastAsia="Times New Roman" w:hAnsi="Times New Roman"/>
          <w:sz w:val="24"/>
          <w:szCs w:val="24"/>
          <w:lang w:eastAsia="ru-RU"/>
        </w:rPr>
        <w:t>. </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«Гимнастика»</w:t>
      </w:r>
      <w:r w:rsidRPr="0024315C">
        <w:rPr>
          <w:rFonts w:ascii="Times New Roman" w:eastAsia="Times New Roman" w:hAnsi="Times New Roman"/>
          <w:sz w:val="24"/>
          <w:szCs w:val="24"/>
          <w:lang w:eastAsia="ru-RU"/>
        </w:rPr>
        <w:t>. Кувырки вперёд и назад в группировке; кувырки вперёд ноги «</w:t>
      </w:r>
      <w:proofErr w:type="spellStart"/>
      <w:r w:rsidRPr="0024315C">
        <w:rPr>
          <w:rFonts w:ascii="Times New Roman" w:eastAsia="Times New Roman" w:hAnsi="Times New Roman"/>
          <w:sz w:val="24"/>
          <w:szCs w:val="24"/>
          <w:lang w:eastAsia="ru-RU"/>
        </w:rPr>
        <w:t>скрестно</w:t>
      </w:r>
      <w:proofErr w:type="spellEnd"/>
      <w:r w:rsidRPr="0024315C">
        <w:rPr>
          <w:rFonts w:ascii="Times New Roman" w:eastAsia="Times New Roman" w:hAnsi="Times New Roman"/>
          <w:sz w:val="24"/>
          <w:szCs w:val="24"/>
          <w:lang w:eastAsia="ru-RU"/>
        </w:rPr>
        <w:t xml:space="preserve">»;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 </w:t>
      </w:r>
      <w:r w:rsidRPr="0024315C">
        <w:rPr>
          <w:rFonts w:ascii="Times New Roman" w:eastAsia="Times New Roman" w:hAnsi="Times New Roman"/>
          <w:color w:val="000000"/>
          <w:sz w:val="24"/>
          <w:szCs w:val="24"/>
          <w:lang w:eastAsia="ru-RU"/>
        </w:rPr>
        <w:t>Стойка на голове с опорой на руки; акробатическая комбинация из разученных упражнений в равновесии, стойках, кувырках (мальчики).</w:t>
      </w:r>
      <w:r w:rsidRPr="0024315C">
        <w:rPr>
          <w:rFonts w:ascii="Times New Roman" w:eastAsia="Times New Roman" w:hAnsi="Times New Roman"/>
          <w:sz w:val="24"/>
          <w:szCs w:val="24"/>
          <w:lang w:eastAsia="ru-RU"/>
        </w:rPr>
        <w:t xml:space="preserve"> </w:t>
      </w:r>
      <w:r w:rsidRPr="0024315C">
        <w:rPr>
          <w:rFonts w:ascii="Times New Roman" w:eastAsia="Times New Roman" w:hAnsi="Times New Roman"/>
          <w:color w:val="000000"/>
          <w:sz w:val="24"/>
          <w:szCs w:val="24"/>
          <w:lang w:eastAsia="ru-RU"/>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i/>
          <w:iCs/>
          <w:sz w:val="24"/>
          <w:szCs w:val="24"/>
          <w:lang w:eastAsia="ru-RU"/>
        </w:rPr>
        <w:t>Модуль «Лёгкая атлетика»</w:t>
      </w:r>
      <w:r w:rsidRPr="0024315C">
        <w:rPr>
          <w:rFonts w:ascii="Times New Roman" w:eastAsia="Times New Roman" w:hAnsi="Times New Roman"/>
          <w:sz w:val="24"/>
          <w:szCs w:val="24"/>
          <w:lang w:eastAsia="ru-RU"/>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w:t>
      </w:r>
      <w:r w:rsidRPr="0024315C">
        <w:rPr>
          <w:rFonts w:ascii="Times New Roman" w:eastAsia="Times New Roman" w:hAnsi="Times New Roman"/>
          <w:color w:val="000000"/>
          <w:sz w:val="24"/>
          <w:szCs w:val="24"/>
          <w:lang w:eastAsia="ru-RU"/>
        </w:rPr>
        <w:t xml:space="preserve">Эстафетный бег, кроссовый бег. Старт с опорой на одну руку и последующим ускорением; спринтерский и </w:t>
      </w:r>
      <w:r w:rsidRPr="0024315C">
        <w:rPr>
          <w:rFonts w:ascii="Times New Roman" w:eastAsia="Times New Roman" w:hAnsi="Times New Roman"/>
          <w:color w:val="000000"/>
          <w:sz w:val="24"/>
          <w:szCs w:val="24"/>
          <w:lang w:eastAsia="ru-RU"/>
        </w:rPr>
        <w:lastRenderedPageBreak/>
        <w:t xml:space="preserve">гладкий равномерный бег по учебной дистанции; ранее разученные беговые упражнения. </w:t>
      </w:r>
      <w:r w:rsidRPr="0024315C">
        <w:rPr>
          <w:rFonts w:ascii="Times New Roman" w:eastAsia="Times New Roman" w:hAnsi="Times New Roman"/>
          <w:sz w:val="24"/>
          <w:szCs w:val="24"/>
          <w:lang w:eastAsia="ru-RU"/>
        </w:rPr>
        <w:t>Прыжки в длину с разбега способом «согнув ноги». Метание малого мяча с места в вертикальную неподвижную мишень; метание малого мяча на дальность с трёх шагов разбега.</w:t>
      </w:r>
      <w:r w:rsidRPr="0024315C">
        <w:rPr>
          <w:rFonts w:ascii="Times New Roman" w:eastAsia="Times New Roman" w:hAnsi="Times New Roman"/>
          <w:color w:val="000000"/>
          <w:sz w:val="24"/>
          <w:szCs w:val="24"/>
          <w:lang w:eastAsia="ru-RU"/>
        </w:rPr>
        <w:t xml:space="preserve"> Прыжковые упражнения: прыжок в высоту с разбега способом «перешагивание»; ранее разученные прыжковые упражнения в длину и высоту; </w:t>
      </w:r>
      <w:proofErr w:type="spellStart"/>
      <w:r w:rsidRPr="0024315C">
        <w:rPr>
          <w:rFonts w:ascii="Times New Roman" w:eastAsia="Times New Roman" w:hAnsi="Times New Roman"/>
          <w:color w:val="000000"/>
          <w:sz w:val="24"/>
          <w:szCs w:val="24"/>
          <w:lang w:eastAsia="ru-RU"/>
        </w:rPr>
        <w:t>напрыгивание</w:t>
      </w:r>
      <w:proofErr w:type="spellEnd"/>
      <w:r w:rsidRPr="0024315C">
        <w:rPr>
          <w:rFonts w:ascii="Times New Roman" w:eastAsia="Times New Roman" w:hAnsi="Times New Roman"/>
          <w:color w:val="000000"/>
          <w:sz w:val="24"/>
          <w:szCs w:val="24"/>
          <w:lang w:eastAsia="ru-RU"/>
        </w:rPr>
        <w:t xml:space="preserve"> и спрыгивание.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«Зимние виды спорта»</w:t>
      </w:r>
      <w:r w:rsidRPr="0024315C">
        <w:rPr>
          <w:rFonts w:ascii="Times New Roman" w:eastAsia="Times New Roman" w:hAnsi="Times New Roman"/>
          <w:sz w:val="24"/>
          <w:szCs w:val="24"/>
          <w:lang w:eastAsia="ru-RU"/>
        </w:rPr>
        <w:t xml:space="preserve">. Передвижение на лыжах попеременным </w:t>
      </w:r>
      <w:proofErr w:type="spellStart"/>
      <w:r w:rsidRPr="0024315C">
        <w:rPr>
          <w:rFonts w:ascii="Times New Roman" w:eastAsia="Times New Roman" w:hAnsi="Times New Roman"/>
          <w:sz w:val="24"/>
          <w:szCs w:val="24"/>
          <w:lang w:eastAsia="ru-RU"/>
        </w:rPr>
        <w:t>двухшажным</w:t>
      </w:r>
      <w:proofErr w:type="spellEnd"/>
      <w:r w:rsidRPr="0024315C">
        <w:rPr>
          <w:rFonts w:ascii="Times New Roman" w:eastAsia="Times New Roman" w:hAnsi="Times New Roman"/>
          <w:sz w:val="24"/>
          <w:szCs w:val="24"/>
          <w:lang w:eastAsia="ru-RU"/>
        </w:rPr>
        <w:t xml:space="preserve"> ходом; </w:t>
      </w:r>
      <w:r w:rsidRPr="0024315C">
        <w:rPr>
          <w:rFonts w:ascii="Times New Roman" w:eastAsia="Times New Roman" w:hAnsi="Times New Roman"/>
          <w:color w:val="000000"/>
          <w:sz w:val="24"/>
          <w:szCs w:val="24"/>
          <w:lang w:eastAsia="ru-RU"/>
        </w:rPr>
        <w:t xml:space="preserve">одновременным одношажным ходом; одновременным </w:t>
      </w:r>
      <w:proofErr w:type="spellStart"/>
      <w:r w:rsidRPr="0024315C">
        <w:rPr>
          <w:rFonts w:ascii="Times New Roman" w:eastAsia="Times New Roman" w:hAnsi="Times New Roman"/>
          <w:color w:val="000000"/>
          <w:sz w:val="24"/>
          <w:szCs w:val="24"/>
          <w:lang w:eastAsia="ru-RU"/>
        </w:rPr>
        <w:t>бесшажным</w:t>
      </w:r>
      <w:proofErr w:type="spellEnd"/>
      <w:r w:rsidRPr="0024315C">
        <w:rPr>
          <w:rFonts w:ascii="Times New Roman" w:eastAsia="Times New Roman" w:hAnsi="Times New Roman"/>
          <w:color w:val="000000"/>
          <w:sz w:val="24"/>
          <w:szCs w:val="24"/>
          <w:lang w:eastAsia="ru-RU"/>
        </w:rPr>
        <w:t xml:space="preserve"> ходом; </w:t>
      </w:r>
      <w:r w:rsidRPr="0024315C">
        <w:rPr>
          <w:rFonts w:ascii="Times New Roman" w:eastAsia="Times New Roman" w:hAnsi="Times New Roman"/>
          <w:sz w:val="24"/>
          <w:szCs w:val="24"/>
          <w:lang w:eastAsia="ru-RU"/>
        </w:rPr>
        <w:t>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«Спортивные игры»</w:t>
      </w:r>
      <w:r w:rsidRPr="0024315C">
        <w:rPr>
          <w:rFonts w:ascii="Times New Roman" w:eastAsia="Times New Roman" w:hAnsi="Times New Roman"/>
          <w:sz w:val="24"/>
          <w:szCs w:val="24"/>
          <w:lang w:eastAsia="ru-RU"/>
        </w:rPr>
        <w:t>.</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Баскетбол</w:t>
      </w:r>
      <w:r w:rsidRPr="0024315C">
        <w:rPr>
          <w:rFonts w:ascii="Times New Roman" w:eastAsia="Times New Roman" w:hAnsi="Times New Roman"/>
          <w:sz w:val="24"/>
          <w:szCs w:val="24"/>
          <w:lang w:eastAsia="ru-RU"/>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 </w:t>
      </w:r>
      <w:r w:rsidRPr="0024315C">
        <w:rPr>
          <w:rFonts w:ascii="Times New Roman" w:eastAsia="Times New Roman" w:hAnsi="Times New Roman"/>
          <w:color w:val="000000"/>
          <w:sz w:val="24"/>
          <w:szCs w:val="24"/>
          <w:lang w:eastAsia="ru-RU"/>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Волейбол.</w:t>
      </w:r>
      <w:r w:rsidRPr="0024315C">
        <w:rPr>
          <w:rFonts w:ascii="Times New Roman" w:eastAsia="Times New Roman" w:hAnsi="Times New Roman"/>
          <w:sz w:val="24"/>
          <w:szCs w:val="24"/>
          <w:lang w:eastAsia="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 </w:t>
      </w:r>
      <w:r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Прямой нападающий удар; индивидуальное блокирование мяча в прыжке с места; тактические действия в защите и нападении/</w:t>
      </w:r>
    </w:p>
    <w:p w:rsidR="00EF43A2" w:rsidRPr="0024315C" w:rsidRDefault="00EF43A2" w:rsidP="00EF43A2">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sz w:val="24"/>
          <w:szCs w:val="24"/>
          <w:u w:val="single"/>
          <w:lang w:eastAsia="ru-RU"/>
        </w:rPr>
        <w:t>Футбол.</w:t>
      </w:r>
      <w:r w:rsidRPr="0024315C">
        <w:rPr>
          <w:rFonts w:ascii="Times New Roman" w:eastAsia="Times New Roman" w:hAnsi="Times New Roman"/>
          <w:sz w:val="24"/>
          <w:szCs w:val="24"/>
          <w:lang w:eastAsia="ru-RU"/>
        </w:rPr>
        <w:t> </w:t>
      </w:r>
      <w:proofErr w:type="gramStart"/>
      <w:r w:rsidRPr="0024315C">
        <w:rPr>
          <w:rFonts w:ascii="Times New Roman" w:eastAsia="Times New Roman" w:hAnsi="Times New Roman"/>
          <w:sz w:val="24"/>
          <w:szCs w:val="24"/>
          <w:lang w:eastAsia="ru-RU"/>
        </w:rPr>
        <w:t>Удар по неподвижному мячу внутренней стороной стопы с небольшого разбега; остановка катящегося мяча способом «</w:t>
      </w:r>
      <w:proofErr w:type="spellStart"/>
      <w:r w:rsidRPr="0024315C">
        <w:rPr>
          <w:rFonts w:ascii="Times New Roman" w:eastAsia="Times New Roman" w:hAnsi="Times New Roman"/>
          <w:sz w:val="24"/>
          <w:szCs w:val="24"/>
          <w:lang w:eastAsia="ru-RU"/>
        </w:rPr>
        <w:t>наступания</w:t>
      </w:r>
      <w:proofErr w:type="spellEnd"/>
      <w:r w:rsidRPr="0024315C">
        <w:rPr>
          <w:rFonts w:ascii="Times New Roman" w:eastAsia="Times New Roman" w:hAnsi="Times New Roman"/>
          <w:sz w:val="24"/>
          <w:szCs w:val="24"/>
          <w:lang w:eastAsia="ru-RU"/>
        </w:rPr>
        <w:t>»; ведение мяча «по прямой», «по кругу» и «змейкой»; обводка мячом ориентиров (конусов).</w:t>
      </w:r>
      <w:proofErr w:type="gramEnd"/>
      <w:r w:rsidRPr="0024315C">
        <w:rPr>
          <w:rFonts w:ascii="Times New Roman" w:eastAsia="Times New Roman" w:hAnsi="Times New Roman"/>
          <w:sz w:val="24"/>
          <w:szCs w:val="24"/>
          <w:lang w:eastAsia="ru-RU"/>
        </w:rPr>
        <w:t xml:space="preserve"> </w:t>
      </w:r>
      <w:r w:rsidRPr="0024315C">
        <w:rPr>
          <w:rFonts w:ascii="Times New Roman" w:eastAsia="Times New Roman" w:hAnsi="Times New Roman"/>
          <w:color w:val="000000"/>
          <w:sz w:val="24"/>
          <w:szCs w:val="24"/>
          <w:lang w:eastAsia="ru-RU"/>
        </w:rPr>
        <w:t>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r w:rsidRPr="0024315C">
        <w:rPr>
          <w:rFonts w:ascii="Times New Roman" w:eastAsia="Times New Roman" w:hAnsi="Times New Roman"/>
          <w:i/>
          <w:iCs/>
          <w:sz w:val="24"/>
          <w:szCs w:val="24"/>
          <w:lang w:eastAsia="ru-RU"/>
        </w:rPr>
        <w:t>Модуль «Спорт»</w:t>
      </w:r>
      <w:r w:rsidRPr="0024315C">
        <w:rPr>
          <w:rFonts w:ascii="Times New Roman" w:eastAsia="Times New Roman" w:hAnsi="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F43A2" w:rsidRPr="0024315C" w:rsidRDefault="00EF43A2" w:rsidP="00EF43A2">
      <w:pPr>
        <w:shd w:val="clear" w:color="auto" w:fill="FFFFFF"/>
        <w:spacing w:after="0" w:line="240" w:lineRule="auto"/>
        <w:ind w:firstLine="227"/>
        <w:jc w:val="both"/>
        <w:rPr>
          <w:rFonts w:ascii="Times New Roman" w:eastAsia="Times New Roman" w:hAnsi="Times New Roman"/>
          <w:sz w:val="24"/>
          <w:szCs w:val="24"/>
          <w:lang w:eastAsia="ru-RU"/>
        </w:rPr>
      </w:pPr>
    </w:p>
    <w:p w:rsidR="00DF00B2" w:rsidRPr="0024315C" w:rsidRDefault="00DF00B2" w:rsidP="0024315C">
      <w:pPr>
        <w:shd w:val="clear" w:color="auto" w:fill="FFFFFF"/>
        <w:spacing w:after="0" w:line="240" w:lineRule="auto"/>
        <w:ind w:firstLine="227"/>
        <w:jc w:val="both"/>
        <w:rPr>
          <w:rFonts w:ascii="Times New Roman" w:eastAsia="Times New Roman" w:hAnsi="Times New Roman"/>
          <w:sz w:val="24"/>
          <w:szCs w:val="24"/>
          <w:lang w:eastAsia="ru-RU"/>
        </w:rPr>
      </w:pPr>
    </w:p>
    <w:p w:rsidR="001E4C52" w:rsidRPr="0024315C" w:rsidRDefault="001E4C52" w:rsidP="0024315C">
      <w:pPr>
        <w:pBdr>
          <w:bottom w:val="single" w:sz="6" w:space="5" w:color="000000"/>
        </w:pBdr>
        <w:shd w:val="clear" w:color="auto" w:fill="FFFFFF"/>
        <w:spacing w:after="0" w:line="240" w:lineRule="atLeast"/>
        <w:jc w:val="both"/>
        <w:outlineLvl w:val="0"/>
        <w:rPr>
          <w:rFonts w:ascii="Times New Roman" w:eastAsia="Times New Roman" w:hAnsi="Times New Roman"/>
          <w:b/>
          <w:bCs/>
          <w:caps/>
          <w:color w:val="000000"/>
          <w:kern w:val="36"/>
          <w:sz w:val="24"/>
          <w:szCs w:val="24"/>
          <w:lang w:eastAsia="ru-RU"/>
        </w:rPr>
      </w:pPr>
      <w:r w:rsidRPr="0024315C">
        <w:rPr>
          <w:rFonts w:ascii="Times New Roman" w:eastAsia="Times New Roman" w:hAnsi="Times New Roman"/>
          <w:b/>
          <w:bCs/>
          <w:caps/>
          <w:color w:val="000000"/>
          <w:kern w:val="36"/>
          <w:sz w:val="24"/>
          <w:szCs w:val="24"/>
          <w:lang w:eastAsia="ru-RU"/>
        </w:rPr>
        <w:t>ПЛАНИРУЕМЫЕ ОБРАЗОВАТЕЛЬНЫЕ РЕЗУЛЬТАТЫ</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b/>
          <w:bCs/>
          <w:color w:val="000000"/>
          <w:sz w:val="24"/>
          <w:szCs w:val="24"/>
          <w:lang w:eastAsia="ru-RU"/>
        </w:rPr>
        <w:t>ЛИЧНОСТНЫЕ РЕЗУЛЬТАТЫ</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lastRenderedPageBreak/>
        <w:t>стремление к физическому совершенствованию, формированию культуры движения и телосложения, самовыражению в избранном виде спорта;</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24315C">
        <w:rPr>
          <w:rFonts w:ascii="Times New Roman" w:eastAsia="Times New Roman" w:hAnsi="Times New Roman"/>
          <w:color w:val="000000"/>
          <w:sz w:val="24"/>
          <w:szCs w:val="24"/>
          <w:lang w:eastAsia="ru-RU"/>
        </w:rPr>
        <w:softHyphen/>
        <w:t>ких нагрузок;</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b/>
          <w:bCs/>
          <w:color w:val="000000"/>
          <w:sz w:val="24"/>
          <w:szCs w:val="24"/>
          <w:lang w:eastAsia="ru-RU"/>
        </w:rPr>
        <w:t>МЕТАПРЕДМЕТНЫЕ РЕЗУЛЬТАТЫ</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b/>
          <w:bCs/>
          <w:i/>
          <w:iCs/>
          <w:color w:val="000000"/>
          <w:sz w:val="24"/>
          <w:szCs w:val="24"/>
          <w:lang w:eastAsia="ru-RU"/>
        </w:rPr>
        <w:t>Универсальные познавательные действия: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устанавливать причинно-следственную связь между планированием режима дня и изменениями показателей работоспособности;</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b/>
          <w:bCs/>
          <w:i/>
          <w:iCs/>
          <w:color w:val="000000"/>
          <w:sz w:val="24"/>
          <w:szCs w:val="24"/>
          <w:lang w:eastAsia="ru-RU"/>
        </w:rPr>
        <w:t>Универсальные коммуникативные действия: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lastRenderedPageBreak/>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b/>
          <w:bCs/>
          <w:i/>
          <w:iCs/>
          <w:color w:val="000000"/>
          <w:sz w:val="24"/>
          <w:szCs w:val="24"/>
          <w:lang w:eastAsia="ru-RU"/>
        </w:rPr>
        <w:t>Универсальные учебные регулятивные действия: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b/>
          <w:bCs/>
          <w:color w:val="000000"/>
          <w:sz w:val="24"/>
          <w:szCs w:val="24"/>
          <w:lang w:eastAsia="ru-RU"/>
        </w:rPr>
        <w:t>ПРЕДМЕТНЫЕ РЕЗУЛЬТАТЫ</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 xml:space="preserve">К концу обучения в 5 классе </w:t>
      </w:r>
      <w:proofErr w:type="gramStart"/>
      <w:r w:rsidRPr="0024315C">
        <w:rPr>
          <w:rFonts w:ascii="Times New Roman" w:eastAsia="Times New Roman" w:hAnsi="Times New Roman"/>
          <w:color w:val="000000"/>
          <w:sz w:val="24"/>
          <w:szCs w:val="24"/>
          <w:lang w:eastAsia="ru-RU"/>
        </w:rPr>
        <w:t>обучающийся</w:t>
      </w:r>
      <w:proofErr w:type="gramEnd"/>
      <w:r w:rsidRPr="0024315C">
        <w:rPr>
          <w:rFonts w:ascii="Times New Roman" w:eastAsia="Times New Roman" w:hAnsi="Times New Roman"/>
          <w:color w:val="000000"/>
          <w:sz w:val="24"/>
          <w:szCs w:val="24"/>
          <w:lang w:eastAsia="ru-RU"/>
        </w:rPr>
        <w:t xml:space="preserve"> научится: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выполнять комплексы упражнений оздоровительной физической культуры на развитие гибкости, координации и формирование телосложения;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выполнять опорный прыжок с разбега способом «ноги врозь» (мальчики) и способом «</w:t>
      </w:r>
      <w:proofErr w:type="spellStart"/>
      <w:r w:rsidRPr="0024315C">
        <w:rPr>
          <w:rFonts w:ascii="Times New Roman" w:eastAsia="Times New Roman" w:hAnsi="Times New Roman"/>
          <w:color w:val="000000"/>
          <w:sz w:val="24"/>
          <w:szCs w:val="24"/>
          <w:lang w:eastAsia="ru-RU"/>
        </w:rPr>
        <w:t>напрыгивания</w:t>
      </w:r>
      <w:proofErr w:type="spellEnd"/>
      <w:r w:rsidRPr="0024315C">
        <w:rPr>
          <w:rFonts w:ascii="Times New Roman" w:eastAsia="Times New Roman" w:hAnsi="Times New Roman"/>
          <w:color w:val="000000"/>
          <w:sz w:val="24"/>
          <w:szCs w:val="24"/>
          <w:lang w:eastAsia="ru-RU"/>
        </w:rPr>
        <w:t xml:space="preserve"> с последующим спрыгиванием» (девочки);</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демонстрировать технику прыжка в длину с разбега способом «согнув ноги»;</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 xml:space="preserve">передвигаться на лыжах попеременным </w:t>
      </w:r>
      <w:proofErr w:type="spellStart"/>
      <w:r w:rsidRPr="0024315C">
        <w:rPr>
          <w:rFonts w:ascii="Times New Roman" w:eastAsia="Times New Roman" w:hAnsi="Times New Roman"/>
          <w:color w:val="000000"/>
          <w:sz w:val="24"/>
          <w:szCs w:val="24"/>
          <w:lang w:eastAsia="ru-RU"/>
        </w:rPr>
        <w:t>двухшажным</w:t>
      </w:r>
      <w:proofErr w:type="spellEnd"/>
      <w:r w:rsidRPr="0024315C">
        <w:rPr>
          <w:rFonts w:ascii="Times New Roman" w:eastAsia="Times New Roman" w:hAnsi="Times New Roman"/>
          <w:color w:val="000000"/>
          <w:sz w:val="24"/>
          <w:szCs w:val="24"/>
          <w:lang w:eastAsia="ru-RU"/>
        </w:rPr>
        <w:t xml:space="preserve"> ходом (для бесснежных районов — имитация передвижения);</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демонстрировать технические действия в спортивных играх:</w:t>
      </w:r>
    </w:p>
    <w:p w:rsidR="001E4C52" w:rsidRPr="0024315C" w:rsidRDefault="001E4C5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F00B2" w:rsidRPr="0024315C" w:rsidRDefault="00CC64A9"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hAnsi="Times New Roman"/>
          <w:sz w:val="24"/>
          <w:szCs w:val="24"/>
        </w:rPr>
        <w:br w:type="textWrapping" w:clear="all"/>
      </w:r>
      <w:r w:rsidR="00DF00B2" w:rsidRPr="0024315C">
        <w:rPr>
          <w:rFonts w:ascii="Times New Roman" w:eastAsia="Times New Roman" w:hAnsi="Times New Roman"/>
          <w:b/>
          <w:bCs/>
          <w:color w:val="000000"/>
          <w:sz w:val="24"/>
          <w:szCs w:val="24"/>
          <w:lang w:eastAsia="ru-RU"/>
        </w:rPr>
        <w:t>ПРЕДМЕТНЫЕ РЕЗУЛЬТАТЫ</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 xml:space="preserve">К концу обучения в 6 классе </w:t>
      </w:r>
      <w:proofErr w:type="gramStart"/>
      <w:r w:rsidRPr="0024315C">
        <w:rPr>
          <w:rFonts w:ascii="Times New Roman" w:eastAsia="Times New Roman" w:hAnsi="Times New Roman"/>
          <w:color w:val="000000"/>
          <w:sz w:val="24"/>
          <w:szCs w:val="24"/>
          <w:lang w:eastAsia="ru-RU"/>
        </w:rPr>
        <w:t>обучающийся</w:t>
      </w:r>
      <w:proofErr w:type="gramEnd"/>
      <w:r w:rsidRPr="0024315C">
        <w:rPr>
          <w:rFonts w:ascii="Times New Roman" w:eastAsia="Times New Roman" w:hAnsi="Times New Roman"/>
          <w:color w:val="000000"/>
          <w:sz w:val="24"/>
          <w:szCs w:val="24"/>
          <w:lang w:eastAsia="ru-RU"/>
        </w:rPr>
        <w:t xml:space="preserve"> научится:</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lastRenderedPageBreak/>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выполнять правила и демонстрировать технические действия в спортивных играх:</w:t>
      </w:r>
    </w:p>
    <w:p w:rsidR="00D62CDA" w:rsidRPr="0024315C" w:rsidRDefault="00D62CDA" w:rsidP="0024315C">
      <w:pPr>
        <w:spacing w:after="0"/>
        <w:ind w:firstLine="567"/>
        <w:jc w:val="both"/>
        <w:rPr>
          <w:rFonts w:ascii="Times New Roman" w:hAnsi="Times New Roman"/>
          <w:sz w:val="24"/>
          <w:szCs w:val="24"/>
        </w:rPr>
      </w:pP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b/>
          <w:bCs/>
          <w:color w:val="000000"/>
          <w:sz w:val="24"/>
          <w:szCs w:val="24"/>
          <w:lang w:eastAsia="ru-RU"/>
        </w:rPr>
        <w:t>ПРЕДМЕТНЫЕ РЕЗУЛЬТАТЫ</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 xml:space="preserve">К концу обучения в 7 классе </w:t>
      </w:r>
      <w:proofErr w:type="gramStart"/>
      <w:r w:rsidRPr="0024315C">
        <w:rPr>
          <w:rFonts w:ascii="Times New Roman" w:eastAsia="Times New Roman" w:hAnsi="Times New Roman"/>
          <w:color w:val="000000"/>
          <w:sz w:val="24"/>
          <w:szCs w:val="24"/>
          <w:lang w:eastAsia="ru-RU"/>
        </w:rPr>
        <w:t>обучающийся</w:t>
      </w:r>
      <w:proofErr w:type="gramEnd"/>
      <w:r w:rsidRPr="0024315C">
        <w:rPr>
          <w:rFonts w:ascii="Times New Roman" w:eastAsia="Times New Roman" w:hAnsi="Times New Roman"/>
          <w:color w:val="000000"/>
          <w:sz w:val="24"/>
          <w:szCs w:val="24"/>
          <w:lang w:eastAsia="ru-RU"/>
        </w:rPr>
        <w:t xml:space="preserve"> научится:</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выполнять стойку на голове с опорой на руки и включать её в акробатическую комбинацию из ранее освоенных упражнений (юноши);</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выполнять беговые упражнения с преодолением препятствий способами «</w:t>
      </w:r>
      <w:proofErr w:type="spellStart"/>
      <w:r w:rsidRPr="0024315C">
        <w:rPr>
          <w:rFonts w:ascii="Times New Roman" w:eastAsia="Times New Roman" w:hAnsi="Times New Roman"/>
          <w:color w:val="000000"/>
          <w:sz w:val="24"/>
          <w:szCs w:val="24"/>
          <w:lang w:eastAsia="ru-RU"/>
        </w:rPr>
        <w:t>наступание</w:t>
      </w:r>
      <w:proofErr w:type="spellEnd"/>
      <w:r w:rsidRPr="0024315C">
        <w:rPr>
          <w:rFonts w:ascii="Times New Roman" w:eastAsia="Times New Roman" w:hAnsi="Times New Roman"/>
          <w:color w:val="000000"/>
          <w:sz w:val="24"/>
          <w:szCs w:val="24"/>
          <w:lang w:eastAsia="ru-RU"/>
        </w:rPr>
        <w:t>» и «прыжковый бег», применять их в беге по пересечённой местности;</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выполнять метание малого мяча на точность в неподвижную, качающуюся и катящуюся с разной скоростью мишень;</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 xml:space="preserve">выполнять переход с передвижения попеременным </w:t>
      </w:r>
      <w:proofErr w:type="spellStart"/>
      <w:r w:rsidRPr="0024315C">
        <w:rPr>
          <w:rFonts w:ascii="Times New Roman" w:eastAsia="Times New Roman" w:hAnsi="Times New Roman"/>
          <w:color w:val="000000"/>
          <w:sz w:val="24"/>
          <w:szCs w:val="24"/>
          <w:lang w:eastAsia="ru-RU"/>
        </w:rPr>
        <w:t>двухшажным</w:t>
      </w:r>
      <w:proofErr w:type="spellEnd"/>
      <w:r w:rsidRPr="0024315C">
        <w:rPr>
          <w:rFonts w:ascii="Times New Roman" w:eastAsia="Times New Roman" w:hAnsi="Times New Roman"/>
          <w:color w:val="000000"/>
          <w:sz w:val="24"/>
          <w:szCs w:val="24"/>
          <w:lang w:eastAsia="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демонстрировать и использовать технические действия спортивных игр:</w:t>
      </w:r>
    </w:p>
    <w:p w:rsidR="00813C86" w:rsidRPr="0024315C" w:rsidRDefault="00813C86" w:rsidP="0024315C">
      <w:pPr>
        <w:spacing w:after="0"/>
        <w:ind w:firstLine="567"/>
        <w:jc w:val="both"/>
        <w:rPr>
          <w:rFonts w:ascii="Times New Roman" w:hAnsi="Times New Roman"/>
          <w:sz w:val="24"/>
          <w:szCs w:val="24"/>
        </w:rPr>
      </w:pPr>
    </w:p>
    <w:p w:rsidR="00DF00B2" w:rsidRPr="0024315C" w:rsidRDefault="00DF00B2" w:rsidP="0024315C">
      <w:pPr>
        <w:spacing w:after="0"/>
        <w:ind w:firstLine="567"/>
        <w:jc w:val="both"/>
        <w:rPr>
          <w:rFonts w:ascii="Times New Roman" w:hAnsi="Times New Roman"/>
          <w:sz w:val="24"/>
          <w:szCs w:val="24"/>
        </w:rPr>
      </w:pPr>
      <w:r w:rsidRPr="0024315C">
        <w:rPr>
          <w:rFonts w:ascii="Times New Roman" w:hAnsi="Times New Roman"/>
          <w:b/>
          <w:bCs/>
          <w:sz w:val="24"/>
          <w:szCs w:val="24"/>
        </w:rPr>
        <w:t>ПРЕДМЕТНЫЕ РЕЗУЛЬТАТЫ</w:t>
      </w:r>
    </w:p>
    <w:p w:rsidR="00DF00B2" w:rsidRPr="0024315C" w:rsidRDefault="00DF00B2" w:rsidP="0024315C">
      <w:pPr>
        <w:spacing w:after="0" w:line="240" w:lineRule="auto"/>
        <w:ind w:firstLine="567"/>
        <w:jc w:val="both"/>
        <w:rPr>
          <w:rFonts w:ascii="Times New Roman" w:hAnsi="Times New Roman"/>
          <w:sz w:val="24"/>
          <w:szCs w:val="24"/>
        </w:rPr>
      </w:pPr>
      <w:r w:rsidRPr="0024315C">
        <w:rPr>
          <w:rFonts w:ascii="Times New Roman" w:hAnsi="Times New Roman"/>
          <w:sz w:val="24"/>
          <w:szCs w:val="24"/>
        </w:rPr>
        <w:t xml:space="preserve">К концу обучения в 8 классе </w:t>
      </w:r>
      <w:proofErr w:type="gramStart"/>
      <w:r w:rsidRPr="0024315C">
        <w:rPr>
          <w:rFonts w:ascii="Times New Roman" w:hAnsi="Times New Roman"/>
          <w:sz w:val="24"/>
          <w:szCs w:val="24"/>
        </w:rPr>
        <w:t>обучающийся</w:t>
      </w:r>
      <w:proofErr w:type="gramEnd"/>
      <w:r w:rsidRPr="0024315C">
        <w:rPr>
          <w:rFonts w:ascii="Times New Roman" w:hAnsi="Times New Roman"/>
          <w:sz w:val="24"/>
          <w:szCs w:val="24"/>
        </w:rPr>
        <w:t xml:space="preserve"> научится:</w:t>
      </w:r>
    </w:p>
    <w:p w:rsidR="00DF00B2" w:rsidRPr="0024315C" w:rsidRDefault="00DF00B2" w:rsidP="0024315C">
      <w:pPr>
        <w:spacing w:after="0" w:line="240" w:lineRule="auto"/>
        <w:ind w:firstLine="567"/>
        <w:jc w:val="both"/>
        <w:rPr>
          <w:rFonts w:ascii="Times New Roman" w:hAnsi="Times New Roman"/>
          <w:sz w:val="24"/>
          <w:szCs w:val="24"/>
        </w:rPr>
      </w:pPr>
      <w:r w:rsidRPr="0024315C">
        <w:rPr>
          <w:rFonts w:ascii="Times New Roman" w:hAnsi="Times New Roman"/>
          <w:sz w:val="24"/>
          <w:szCs w:val="24"/>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DF00B2" w:rsidRPr="0024315C" w:rsidRDefault="00DF00B2" w:rsidP="0024315C">
      <w:pPr>
        <w:spacing w:after="0" w:line="240" w:lineRule="auto"/>
        <w:ind w:firstLine="567"/>
        <w:jc w:val="both"/>
        <w:rPr>
          <w:rFonts w:ascii="Times New Roman" w:hAnsi="Times New Roman"/>
          <w:sz w:val="24"/>
          <w:szCs w:val="24"/>
        </w:rPr>
      </w:pPr>
      <w:r w:rsidRPr="0024315C">
        <w:rPr>
          <w:rFonts w:ascii="Times New Roman" w:hAnsi="Times New Roman"/>
          <w:sz w:val="24"/>
          <w:szCs w:val="24"/>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DF00B2" w:rsidRPr="0024315C" w:rsidRDefault="00DF00B2" w:rsidP="0024315C">
      <w:pPr>
        <w:spacing w:after="0" w:line="240" w:lineRule="auto"/>
        <w:ind w:firstLine="567"/>
        <w:jc w:val="both"/>
        <w:rPr>
          <w:rFonts w:ascii="Times New Roman" w:hAnsi="Times New Roman"/>
          <w:sz w:val="24"/>
          <w:szCs w:val="24"/>
        </w:rPr>
      </w:pPr>
      <w:r w:rsidRPr="0024315C">
        <w:rPr>
          <w:rFonts w:ascii="Times New Roman" w:hAnsi="Times New Roman"/>
          <w:sz w:val="24"/>
          <w:szCs w:val="24"/>
        </w:rPr>
        <w:t>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w:t>
      </w:r>
    </w:p>
    <w:p w:rsidR="00DF00B2" w:rsidRPr="0024315C" w:rsidRDefault="00DF00B2" w:rsidP="0024315C">
      <w:pPr>
        <w:spacing w:after="0" w:line="240" w:lineRule="auto"/>
        <w:ind w:firstLine="567"/>
        <w:jc w:val="both"/>
        <w:rPr>
          <w:rFonts w:ascii="Times New Roman" w:hAnsi="Times New Roman"/>
          <w:sz w:val="24"/>
          <w:szCs w:val="24"/>
        </w:rPr>
      </w:pPr>
      <w:r w:rsidRPr="0024315C">
        <w:rPr>
          <w:rFonts w:ascii="Times New Roman" w:hAnsi="Times New Roman"/>
          <w:sz w:val="24"/>
          <w:szCs w:val="24"/>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DF00B2" w:rsidRPr="0024315C" w:rsidRDefault="00DF00B2" w:rsidP="0024315C">
      <w:pPr>
        <w:spacing w:after="0" w:line="240" w:lineRule="auto"/>
        <w:ind w:firstLine="567"/>
        <w:jc w:val="both"/>
        <w:rPr>
          <w:rFonts w:ascii="Times New Roman" w:hAnsi="Times New Roman"/>
          <w:sz w:val="24"/>
          <w:szCs w:val="24"/>
        </w:rPr>
      </w:pPr>
      <w:r w:rsidRPr="0024315C">
        <w:rPr>
          <w:rFonts w:ascii="Times New Roman" w:hAnsi="Times New Roman"/>
          <w:sz w:val="24"/>
          <w:szCs w:val="24"/>
        </w:rPr>
        <w:t xml:space="preserve">выполнять передвижение на лыжах одновременным </w:t>
      </w:r>
      <w:proofErr w:type="spellStart"/>
      <w:r w:rsidRPr="0024315C">
        <w:rPr>
          <w:rFonts w:ascii="Times New Roman" w:hAnsi="Times New Roman"/>
          <w:sz w:val="24"/>
          <w:szCs w:val="24"/>
        </w:rPr>
        <w:t>бесшажным</w:t>
      </w:r>
      <w:proofErr w:type="spellEnd"/>
      <w:r w:rsidRPr="0024315C">
        <w:rPr>
          <w:rFonts w:ascii="Times New Roman" w:hAnsi="Times New Roman"/>
          <w:sz w:val="24"/>
          <w:szCs w:val="24"/>
        </w:rPr>
        <w:t xml:space="preserve"> ходом; переход с попеременного </w:t>
      </w:r>
      <w:proofErr w:type="spellStart"/>
      <w:r w:rsidRPr="0024315C">
        <w:rPr>
          <w:rFonts w:ascii="Times New Roman" w:hAnsi="Times New Roman"/>
          <w:sz w:val="24"/>
          <w:szCs w:val="24"/>
        </w:rPr>
        <w:t>двухшажного</w:t>
      </w:r>
      <w:proofErr w:type="spellEnd"/>
      <w:r w:rsidRPr="0024315C">
        <w:rPr>
          <w:rFonts w:ascii="Times New Roman" w:hAnsi="Times New Roman"/>
          <w:sz w:val="24"/>
          <w:szCs w:val="24"/>
        </w:rPr>
        <w:t xml:space="preserve"> хода на одновременный </w:t>
      </w:r>
      <w:proofErr w:type="spellStart"/>
      <w:r w:rsidRPr="0024315C">
        <w:rPr>
          <w:rFonts w:ascii="Times New Roman" w:hAnsi="Times New Roman"/>
          <w:sz w:val="24"/>
          <w:szCs w:val="24"/>
        </w:rPr>
        <w:t>бесшажный</w:t>
      </w:r>
      <w:proofErr w:type="spellEnd"/>
      <w:r w:rsidRPr="0024315C">
        <w:rPr>
          <w:rFonts w:ascii="Times New Roman" w:hAnsi="Times New Roman"/>
          <w:sz w:val="24"/>
          <w:szCs w:val="24"/>
        </w:rPr>
        <w:t xml:space="preserve"> ход; преодоление естественных препятствий на лыжах широким шагом, перешагиванием, </w:t>
      </w:r>
      <w:proofErr w:type="spellStart"/>
      <w:r w:rsidRPr="0024315C">
        <w:rPr>
          <w:rFonts w:ascii="Times New Roman" w:hAnsi="Times New Roman"/>
          <w:sz w:val="24"/>
          <w:szCs w:val="24"/>
        </w:rPr>
        <w:t>перелазанием</w:t>
      </w:r>
      <w:proofErr w:type="spellEnd"/>
      <w:r w:rsidRPr="0024315C">
        <w:rPr>
          <w:rFonts w:ascii="Times New Roman" w:hAnsi="Times New Roman"/>
          <w:sz w:val="24"/>
          <w:szCs w:val="24"/>
        </w:rPr>
        <w:t xml:space="preserve"> (для бесснежных районов — имитация передвижения);</w:t>
      </w:r>
    </w:p>
    <w:p w:rsidR="00DF00B2" w:rsidRPr="0024315C" w:rsidRDefault="00DF00B2" w:rsidP="0024315C">
      <w:pPr>
        <w:spacing w:after="0" w:line="240" w:lineRule="auto"/>
        <w:ind w:firstLine="567"/>
        <w:jc w:val="both"/>
        <w:rPr>
          <w:rFonts w:ascii="Times New Roman" w:hAnsi="Times New Roman"/>
          <w:sz w:val="24"/>
          <w:szCs w:val="24"/>
        </w:rPr>
      </w:pPr>
      <w:r w:rsidRPr="0024315C">
        <w:rPr>
          <w:rFonts w:ascii="Times New Roman" w:hAnsi="Times New Roman"/>
          <w:sz w:val="24"/>
          <w:szCs w:val="24"/>
        </w:rPr>
        <w:t>демонстрировать и использовать технические действия спортивных игр:</w:t>
      </w:r>
    </w:p>
    <w:p w:rsidR="00A91455" w:rsidRPr="0024315C" w:rsidRDefault="00A91455" w:rsidP="0024315C">
      <w:pPr>
        <w:spacing w:after="0"/>
        <w:jc w:val="both"/>
        <w:rPr>
          <w:rFonts w:ascii="Times New Roman" w:hAnsi="Times New Roman"/>
          <w:sz w:val="24"/>
          <w:szCs w:val="24"/>
        </w:rPr>
      </w:pPr>
    </w:p>
    <w:p w:rsidR="00A91455" w:rsidRPr="0024315C" w:rsidRDefault="00A91455" w:rsidP="0024315C">
      <w:pPr>
        <w:spacing w:after="0"/>
        <w:ind w:firstLine="567"/>
        <w:jc w:val="both"/>
        <w:rPr>
          <w:rFonts w:ascii="Times New Roman" w:hAnsi="Times New Roman"/>
          <w:sz w:val="24"/>
          <w:szCs w:val="24"/>
        </w:rPr>
      </w:pP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b/>
          <w:bCs/>
          <w:color w:val="000000"/>
          <w:sz w:val="24"/>
          <w:szCs w:val="24"/>
          <w:lang w:eastAsia="ru-RU"/>
        </w:rPr>
        <w:t>ПРЕДМЕТНЫЕ РЕЗУЛЬТАТЫ</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 xml:space="preserve">К концу обучения в 9 классе </w:t>
      </w:r>
      <w:proofErr w:type="gramStart"/>
      <w:r w:rsidRPr="0024315C">
        <w:rPr>
          <w:rFonts w:ascii="Times New Roman" w:eastAsia="Times New Roman" w:hAnsi="Times New Roman"/>
          <w:color w:val="000000"/>
          <w:sz w:val="24"/>
          <w:szCs w:val="24"/>
          <w:lang w:eastAsia="ru-RU"/>
        </w:rPr>
        <w:t>обучающийся</w:t>
      </w:r>
      <w:proofErr w:type="gramEnd"/>
      <w:r w:rsidRPr="0024315C">
        <w:rPr>
          <w:rFonts w:ascii="Times New Roman" w:eastAsia="Times New Roman" w:hAnsi="Times New Roman"/>
          <w:color w:val="000000"/>
          <w:sz w:val="24"/>
          <w:szCs w:val="24"/>
          <w:lang w:eastAsia="ru-RU"/>
        </w:rPr>
        <w:t xml:space="preserve"> научится:</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lastRenderedPageBreak/>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DF00B2" w:rsidRPr="0024315C" w:rsidRDefault="00DF00B2" w:rsidP="0024315C">
      <w:pPr>
        <w:shd w:val="clear" w:color="auto" w:fill="FFFFFF"/>
        <w:spacing w:after="0" w:line="240" w:lineRule="auto"/>
        <w:ind w:firstLine="227"/>
        <w:jc w:val="both"/>
        <w:rPr>
          <w:rFonts w:ascii="Times New Roman" w:eastAsia="Times New Roman" w:hAnsi="Times New Roman"/>
          <w:color w:val="000000"/>
          <w:sz w:val="24"/>
          <w:szCs w:val="24"/>
          <w:lang w:eastAsia="ru-RU"/>
        </w:rPr>
      </w:pPr>
      <w:r w:rsidRPr="0024315C">
        <w:rPr>
          <w:rFonts w:ascii="Times New Roman" w:eastAsia="Times New Roman" w:hAnsi="Times New Roman"/>
          <w:color w:val="000000"/>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48EB" w:rsidRDefault="005A48EB">
      <w:pPr>
        <w:rPr>
          <w:rFonts w:ascii="Times New Roman" w:hAnsi="Times New Roman"/>
          <w:sz w:val="20"/>
          <w:szCs w:val="20"/>
        </w:rPr>
      </w:pPr>
      <w:r>
        <w:rPr>
          <w:rFonts w:ascii="Times New Roman" w:hAnsi="Times New Roman"/>
          <w:sz w:val="20"/>
          <w:szCs w:val="20"/>
        </w:rPr>
        <w:br w:type="page"/>
      </w:r>
    </w:p>
    <w:p w:rsidR="008A7659" w:rsidRPr="008A7659" w:rsidRDefault="008A7659" w:rsidP="008A7659">
      <w:pPr>
        <w:tabs>
          <w:tab w:val="left" w:pos="975"/>
        </w:tabs>
        <w:jc w:val="center"/>
        <w:rPr>
          <w:rFonts w:ascii="Times New Roman" w:hAnsi="Times New Roman"/>
          <w:sz w:val="28"/>
          <w:szCs w:val="28"/>
        </w:rPr>
      </w:pPr>
      <w:r w:rsidRPr="008A7659">
        <w:rPr>
          <w:rFonts w:ascii="Times New Roman" w:eastAsia="Times New Roman" w:hAnsi="Times New Roman"/>
          <w:b/>
          <w:color w:val="000000"/>
          <w:w w:val="101"/>
          <w:sz w:val="19"/>
        </w:rPr>
        <w:lastRenderedPageBreak/>
        <w:t xml:space="preserve"> </w:t>
      </w:r>
      <w:r>
        <w:rPr>
          <w:rFonts w:ascii="Times New Roman" w:eastAsia="Times New Roman" w:hAnsi="Times New Roman"/>
          <w:b/>
          <w:color w:val="000000"/>
          <w:w w:val="101"/>
          <w:sz w:val="19"/>
        </w:rPr>
        <w:t xml:space="preserve">ТЕМАТИЧЕСКОЕ ПЛАНИРОВАНИЕ </w:t>
      </w:r>
      <w:r>
        <w:rPr>
          <w:rFonts w:ascii="Times New Roman" w:hAnsi="Times New Roman"/>
          <w:b/>
          <w:sz w:val="28"/>
          <w:szCs w:val="28"/>
        </w:rPr>
        <w:t>5</w:t>
      </w:r>
      <w:r w:rsidRPr="00356B97">
        <w:rPr>
          <w:rFonts w:ascii="Times New Roman" w:hAnsi="Times New Roman"/>
          <w:b/>
          <w:sz w:val="28"/>
          <w:szCs w:val="28"/>
        </w:rPr>
        <w:t xml:space="preserve"> класс</w:t>
      </w:r>
    </w:p>
    <w:tbl>
      <w:tblPr>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9"/>
        <w:gridCol w:w="4250"/>
        <w:gridCol w:w="528"/>
        <w:gridCol w:w="1104"/>
        <w:gridCol w:w="1140"/>
        <w:gridCol w:w="804"/>
        <w:gridCol w:w="4994"/>
        <w:gridCol w:w="828"/>
        <w:gridCol w:w="1380"/>
      </w:tblGrid>
      <w:tr w:rsidR="008A7659" w:rsidTr="003170C9">
        <w:trPr>
          <w:trHeight w:val="333"/>
        </w:trPr>
        <w:tc>
          <w:tcPr>
            <w:tcW w:w="739" w:type="dxa"/>
            <w:vMerge w:val="restart"/>
          </w:tcPr>
          <w:p w:rsidR="008A7659" w:rsidRDefault="008A7659" w:rsidP="008A7659">
            <w:pPr>
              <w:pStyle w:val="TableParagraph"/>
              <w:spacing w:before="74" w:line="266" w:lineRule="auto"/>
              <w:ind w:left="76" w:right="134"/>
              <w:rPr>
                <w:b/>
                <w:sz w:val="15"/>
              </w:rPr>
            </w:pPr>
            <w:r>
              <w:rPr>
                <w:b/>
                <w:w w:val="105"/>
                <w:sz w:val="15"/>
              </w:rPr>
              <w:t>№</w:t>
            </w:r>
            <w:r>
              <w:rPr>
                <w:b/>
                <w:spacing w:val="1"/>
                <w:w w:val="105"/>
                <w:sz w:val="15"/>
              </w:rPr>
              <w:t xml:space="preserve"> </w:t>
            </w:r>
            <w:proofErr w:type="gramStart"/>
            <w:r>
              <w:rPr>
                <w:b/>
                <w:spacing w:val="-1"/>
                <w:w w:val="105"/>
                <w:sz w:val="15"/>
              </w:rPr>
              <w:t>п</w:t>
            </w:r>
            <w:proofErr w:type="gramEnd"/>
            <w:r>
              <w:rPr>
                <w:b/>
                <w:spacing w:val="-1"/>
                <w:w w:val="105"/>
                <w:sz w:val="15"/>
              </w:rPr>
              <w:t>/п</w:t>
            </w:r>
          </w:p>
        </w:tc>
        <w:tc>
          <w:tcPr>
            <w:tcW w:w="4250" w:type="dxa"/>
            <w:vMerge w:val="restart"/>
          </w:tcPr>
          <w:p w:rsidR="008A7659" w:rsidRPr="008A7659" w:rsidRDefault="008A7659" w:rsidP="008A7659">
            <w:pPr>
              <w:pStyle w:val="TableParagraph"/>
              <w:spacing w:before="74"/>
              <w:ind w:left="76"/>
              <w:rPr>
                <w:b/>
                <w:sz w:val="15"/>
              </w:rPr>
            </w:pPr>
            <w:r w:rsidRPr="008A7659">
              <w:rPr>
                <w:b/>
                <w:w w:val="105"/>
                <w:sz w:val="15"/>
              </w:rPr>
              <w:t>Наименование</w:t>
            </w:r>
            <w:r w:rsidRPr="008A7659">
              <w:rPr>
                <w:b/>
                <w:spacing w:val="-10"/>
                <w:w w:val="105"/>
                <w:sz w:val="15"/>
              </w:rPr>
              <w:t xml:space="preserve"> </w:t>
            </w:r>
            <w:r w:rsidRPr="008A7659">
              <w:rPr>
                <w:b/>
                <w:w w:val="105"/>
                <w:sz w:val="15"/>
              </w:rPr>
              <w:t>разделов</w:t>
            </w:r>
            <w:r w:rsidRPr="008A7659">
              <w:rPr>
                <w:b/>
                <w:spacing w:val="-10"/>
                <w:w w:val="105"/>
                <w:sz w:val="15"/>
              </w:rPr>
              <w:t xml:space="preserve"> </w:t>
            </w:r>
            <w:r w:rsidRPr="008A7659">
              <w:rPr>
                <w:b/>
                <w:w w:val="105"/>
                <w:sz w:val="15"/>
              </w:rPr>
              <w:t>и</w:t>
            </w:r>
            <w:r w:rsidRPr="008A7659">
              <w:rPr>
                <w:b/>
                <w:spacing w:val="-10"/>
                <w:w w:val="105"/>
                <w:sz w:val="15"/>
              </w:rPr>
              <w:t xml:space="preserve"> </w:t>
            </w:r>
            <w:r w:rsidRPr="008A7659">
              <w:rPr>
                <w:b/>
                <w:w w:val="105"/>
                <w:sz w:val="15"/>
              </w:rPr>
              <w:t>тем</w:t>
            </w:r>
            <w:r w:rsidRPr="008A7659">
              <w:rPr>
                <w:b/>
                <w:spacing w:val="-9"/>
                <w:w w:val="105"/>
                <w:sz w:val="15"/>
              </w:rPr>
              <w:t xml:space="preserve"> </w:t>
            </w:r>
            <w:r w:rsidRPr="008A7659">
              <w:rPr>
                <w:b/>
                <w:w w:val="105"/>
                <w:sz w:val="15"/>
              </w:rPr>
              <w:t>программы</w:t>
            </w:r>
          </w:p>
        </w:tc>
        <w:tc>
          <w:tcPr>
            <w:tcW w:w="2772" w:type="dxa"/>
            <w:gridSpan w:val="3"/>
          </w:tcPr>
          <w:p w:rsidR="008A7659" w:rsidRDefault="008A7659" w:rsidP="008A7659">
            <w:pPr>
              <w:pStyle w:val="TableParagraph"/>
              <w:spacing w:before="74"/>
              <w:ind w:left="77"/>
              <w:rPr>
                <w:b/>
                <w:sz w:val="15"/>
              </w:rPr>
            </w:pPr>
            <w:r>
              <w:rPr>
                <w:b/>
                <w:spacing w:val="-1"/>
                <w:w w:val="105"/>
                <w:sz w:val="15"/>
              </w:rPr>
              <w:t>Количество</w:t>
            </w:r>
            <w:r>
              <w:rPr>
                <w:b/>
                <w:spacing w:val="-6"/>
                <w:w w:val="105"/>
                <w:sz w:val="15"/>
              </w:rPr>
              <w:t xml:space="preserve"> </w:t>
            </w:r>
            <w:r>
              <w:rPr>
                <w:b/>
                <w:w w:val="105"/>
                <w:sz w:val="15"/>
              </w:rPr>
              <w:t>часов</w:t>
            </w:r>
          </w:p>
        </w:tc>
        <w:tc>
          <w:tcPr>
            <w:tcW w:w="804" w:type="dxa"/>
            <w:vMerge w:val="restart"/>
          </w:tcPr>
          <w:p w:rsidR="008A7659" w:rsidRDefault="008A7659" w:rsidP="008A7659">
            <w:pPr>
              <w:pStyle w:val="TableParagraph"/>
              <w:spacing w:before="74" w:line="266" w:lineRule="auto"/>
              <w:ind w:left="78" w:right="40"/>
              <w:rPr>
                <w:b/>
                <w:sz w:val="15"/>
              </w:rPr>
            </w:pPr>
            <w:r>
              <w:rPr>
                <w:b/>
                <w:w w:val="105"/>
                <w:sz w:val="15"/>
              </w:rPr>
              <w:t>Дата</w:t>
            </w:r>
            <w:r>
              <w:rPr>
                <w:b/>
                <w:spacing w:val="1"/>
                <w:w w:val="105"/>
                <w:sz w:val="15"/>
              </w:rPr>
              <w:t xml:space="preserve"> </w:t>
            </w:r>
            <w:r>
              <w:rPr>
                <w:b/>
                <w:spacing w:val="-1"/>
                <w:w w:val="105"/>
                <w:sz w:val="15"/>
              </w:rPr>
              <w:t>изучения</w:t>
            </w:r>
          </w:p>
        </w:tc>
        <w:tc>
          <w:tcPr>
            <w:tcW w:w="4994" w:type="dxa"/>
            <w:vMerge w:val="restart"/>
          </w:tcPr>
          <w:p w:rsidR="008A7659" w:rsidRDefault="008A7659" w:rsidP="008A7659">
            <w:pPr>
              <w:pStyle w:val="TableParagraph"/>
              <w:spacing w:before="74"/>
              <w:ind w:left="79"/>
              <w:rPr>
                <w:b/>
                <w:sz w:val="15"/>
              </w:rPr>
            </w:pPr>
            <w:r>
              <w:rPr>
                <w:b/>
                <w:spacing w:val="-1"/>
                <w:w w:val="105"/>
                <w:sz w:val="15"/>
              </w:rPr>
              <w:t>Виды</w:t>
            </w:r>
            <w:r>
              <w:rPr>
                <w:b/>
                <w:spacing w:val="-5"/>
                <w:w w:val="105"/>
                <w:sz w:val="15"/>
              </w:rPr>
              <w:t xml:space="preserve"> </w:t>
            </w:r>
            <w:r>
              <w:rPr>
                <w:b/>
                <w:spacing w:val="-1"/>
                <w:w w:val="105"/>
                <w:sz w:val="15"/>
              </w:rPr>
              <w:t>деятельности</w:t>
            </w:r>
          </w:p>
        </w:tc>
        <w:tc>
          <w:tcPr>
            <w:tcW w:w="828" w:type="dxa"/>
            <w:vMerge w:val="restart"/>
          </w:tcPr>
          <w:p w:rsidR="008A7659" w:rsidRDefault="008A7659" w:rsidP="008A7659">
            <w:pPr>
              <w:pStyle w:val="TableParagraph"/>
              <w:spacing w:before="74" w:line="266" w:lineRule="auto"/>
              <w:ind w:left="80" w:right="43"/>
              <w:rPr>
                <w:b/>
                <w:sz w:val="15"/>
              </w:rPr>
            </w:pPr>
            <w:r>
              <w:rPr>
                <w:b/>
                <w:w w:val="105"/>
                <w:sz w:val="15"/>
              </w:rPr>
              <w:t>Виды,</w:t>
            </w:r>
            <w:r>
              <w:rPr>
                <w:b/>
                <w:spacing w:val="1"/>
                <w:w w:val="105"/>
                <w:sz w:val="15"/>
              </w:rPr>
              <w:t xml:space="preserve"> </w:t>
            </w:r>
            <w:r>
              <w:rPr>
                <w:b/>
                <w:w w:val="105"/>
                <w:sz w:val="15"/>
              </w:rPr>
              <w:t>формы</w:t>
            </w:r>
            <w:r>
              <w:rPr>
                <w:b/>
                <w:spacing w:val="1"/>
                <w:w w:val="105"/>
                <w:sz w:val="15"/>
              </w:rPr>
              <w:t xml:space="preserve"> </w:t>
            </w:r>
            <w:r>
              <w:rPr>
                <w:b/>
                <w:spacing w:val="-1"/>
                <w:w w:val="105"/>
                <w:sz w:val="15"/>
              </w:rPr>
              <w:t>контроля</w:t>
            </w:r>
          </w:p>
        </w:tc>
        <w:tc>
          <w:tcPr>
            <w:tcW w:w="1380" w:type="dxa"/>
            <w:vMerge w:val="restart"/>
          </w:tcPr>
          <w:p w:rsidR="008A7659" w:rsidRDefault="008A7659" w:rsidP="008A7659">
            <w:pPr>
              <w:pStyle w:val="TableParagraph"/>
              <w:spacing w:before="74" w:line="266" w:lineRule="auto"/>
              <w:ind w:left="80" w:right="47"/>
              <w:rPr>
                <w:b/>
                <w:sz w:val="15"/>
              </w:rPr>
            </w:pPr>
            <w:r>
              <w:rPr>
                <w:b/>
                <w:w w:val="105"/>
                <w:sz w:val="15"/>
              </w:rPr>
              <w:t>Электронные</w:t>
            </w:r>
            <w:r>
              <w:rPr>
                <w:b/>
                <w:spacing w:val="1"/>
                <w:w w:val="105"/>
                <w:sz w:val="15"/>
              </w:rPr>
              <w:t xml:space="preserve"> </w:t>
            </w:r>
            <w:r>
              <w:rPr>
                <w:b/>
                <w:w w:val="105"/>
                <w:sz w:val="15"/>
              </w:rPr>
              <w:t>(цифровые)</w:t>
            </w:r>
            <w:r>
              <w:rPr>
                <w:b/>
                <w:spacing w:val="1"/>
                <w:w w:val="105"/>
                <w:sz w:val="15"/>
              </w:rPr>
              <w:t xml:space="preserve"> </w:t>
            </w:r>
            <w:r>
              <w:rPr>
                <w:b/>
                <w:spacing w:val="-1"/>
                <w:w w:val="105"/>
                <w:sz w:val="15"/>
              </w:rPr>
              <w:t>образовательные</w:t>
            </w:r>
            <w:r>
              <w:rPr>
                <w:b/>
                <w:spacing w:val="-37"/>
                <w:w w:val="105"/>
                <w:sz w:val="15"/>
              </w:rPr>
              <w:t xml:space="preserve"> </w:t>
            </w:r>
            <w:r>
              <w:rPr>
                <w:b/>
                <w:w w:val="105"/>
                <w:sz w:val="15"/>
              </w:rPr>
              <w:t>ресурсы</w:t>
            </w:r>
          </w:p>
        </w:tc>
      </w:tr>
      <w:tr w:rsidR="008A7659" w:rsidTr="003170C9">
        <w:trPr>
          <w:trHeight w:val="561"/>
        </w:trPr>
        <w:tc>
          <w:tcPr>
            <w:tcW w:w="739" w:type="dxa"/>
            <w:vMerge/>
            <w:tcBorders>
              <w:top w:val="nil"/>
            </w:tcBorders>
          </w:tcPr>
          <w:p w:rsidR="008A7659" w:rsidRDefault="008A7659" w:rsidP="008A7659">
            <w:pPr>
              <w:rPr>
                <w:sz w:val="2"/>
                <w:szCs w:val="2"/>
              </w:rPr>
            </w:pPr>
          </w:p>
        </w:tc>
        <w:tc>
          <w:tcPr>
            <w:tcW w:w="4250" w:type="dxa"/>
            <w:vMerge/>
            <w:tcBorders>
              <w:top w:val="nil"/>
            </w:tcBorders>
          </w:tcPr>
          <w:p w:rsidR="008A7659" w:rsidRDefault="008A7659" w:rsidP="008A7659">
            <w:pPr>
              <w:rPr>
                <w:sz w:val="2"/>
                <w:szCs w:val="2"/>
              </w:rPr>
            </w:pPr>
          </w:p>
        </w:tc>
        <w:tc>
          <w:tcPr>
            <w:tcW w:w="528" w:type="dxa"/>
          </w:tcPr>
          <w:p w:rsidR="008A7659" w:rsidRDefault="008A7659" w:rsidP="008A7659">
            <w:pPr>
              <w:pStyle w:val="TableParagraph"/>
              <w:spacing w:before="74"/>
              <w:ind w:left="77"/>
              <w:rPr>
                <w:b/>
                <w:sz w:val="15"/>
              </w:rPr>
            </w:pPr>
            <w:r>
              <w:rPr>
                <w:b/>
                <w:w w:val="105"/>
                <w:sz w:val="15"/>
              </w:rPr>
              <w:t>всего</w:t>
            </w:r>
          </w:p>
        </w:tc>
        <w:tc>
          <w:tcPr>
            <w:tcW w:w="1104" w:type="dxa"/>
          </w:tcPr>
          <w:p w:rsidR="008A7659" w:rsidRDefault="008A7659" w:rsidP="008A7659">
            <w:pPr>
              <w:pStyle w:val="TableParagraph"/>
              <w:spacing w:before="74" w:line="266" w:lineRule="auto"/>
              <w:ind w:left="77" w:right="43"/>
              <w:rPr>
                <w:b/>
                <w:sz w:val="15"/>
              </w:rPr>
            </w:pPr>
            <w:r>
              <w:rPr>
                <w:b/>
                <w:spacing w:val="-1"/>
                <w:w w:val="105"/>
                <w:sz w:val="15"/>
              </w:rPr>
              <w:t>контрольные</w:t>
            </w:r>
            <w:r>
              <w:rPr>
                <w:b/>
                <w:spacing w:val="-37"/>
                <w:w w:val="105"/>
                <w:sz w:val="15"/>
              </w:rPr>
              <w:t xml:space="preserve"> </w:t>
            </w:r>
            <w:r>
              <w:rPr>
                <w:b/>
                <w:w w:val="105"/>
                <w:sz w:val="15"/>
              </w:rPr>
              <w:t>работы</w:t>
            </w:r>
          </w:p>
        </w:tc>
        <w:tc>
          <w:tcPr>
            <w:tcW w:w="1140" w:type="dxa"/>
          </w:tcPr>
          <w:p w:rsidR="008A7659" w:rsidRDefault="008A7659" w:rsidP="008A7659">
            <w:pPr>
              <w:pStyle w:val="TableParagraph"/>
              <w:spacing w:before="74" w:line="266" w:lineRule="auto"/>
              <w:ind w:left="78" w:right="43"/>
              <w:rPr>
                <w:b/>
                <w:sz w:val="15"/>
              </w:rPr>
            </w:pPr>
            <w:r>
              <w:rPr>
                <w:b/>
                <w:spacing w:val="-1"/>
                <w:w w:val="105"/>
                <w:sz w:val="15"/>
              </w:rPr>
              <w:t>практические</w:t>
            </w:r>
            <w:r>
              <w:rPr>
                <w:b/>
                <w:spacing w:val="-37"/>
                <w:w w:val="105"/>
                <w:sz w:val="15"/>
              </w:rPr>
              <w:t xml:space="preserve"> </w:t>
            </w:r>
            <w:r>
              <w:rPr>
                <w:b/>
                <w:w w:val="105"/>
                <w:sz w:val="15"/>
              </w:rPr>
              <w:t>работы</w:t>
            </w:r>
          </w:p>
        </w:tc>
        <w:tc>
          <w:tcPr>
            <w:tcW w:w="804" w:type="dxa"/>
            <w:vMerge/>
            <w:tcBorders>
              <w:top w:val="nil"/>
            </w:tcBorders>
          </w:tcPr>
          <w:p w:rsidR="008A7659" w:rsidRDefault="008A7659" w:rsidP="008A7659">
            <w:pPr>
              <w:rPr>
                <w:sz w:val="2"/>
                <w:szCs w:val="2"/>
              </w:rPr>
            </w:pPr>
          </w:p>
        </w:tc>
        <w:tc>
          <w:tcPr>
            <w:tcW w:w="4994" w:type="dxa"/>
            <w:vMerge/>
            <w:tcBorders>
              <w:top w:val="nil"/>
            </w:tcBorders>
          </w:tcPr>
          <w:p w:rsidR="008A7659" w:rsidRDefault="008A7659" w:rsidP="008A7659">
            <w:pPr>
              <w:rPr>
                <w:sz w:val="2"/>
                <w:szCs w:val="2"/>
              </w:rPr>
            </w:pPr>
          </w:p>
        </w:tc>
        <w:tc>
          <w:tcPr>
            <w:tcW w:w="828" w:type="dxa"/>
            <w:vMerge/>
            <w:tcBorders>
              <w:top w:val="nil"/>
            </w:tcBorders>
          </w:tcPr>
          <w:p w:rsidR="008A7659" w:rsidRDefault="008A7659" w:rsidP="008A7659">
            <w:pPr>
              <w:rPr>
                <w:sz w:val="2"/>
                <w:szCs w:val="2"/>
              </w:rPr>
            </w:pPr>
          </w:p>
        </w:tc>
        <w:tc>
          <w:tcPr>
            <w:tcW w:w="1380" w:type="dxa"/>
            <w:vMerge/>
            <w:tcBorders>
              <w:top w:val="nil"/>
            </w:tcBorders>
          </w:tcPr>
          <w:p w:rsidR="008A7659" w:rsidRDefault="008A7659" w:rsidP="008A7659">
            <w:pPr>
              <w:rPr>
                <w:sz w:val="2"/>
                <w:szCs w:val="2"/>
              </w:rPr>
            </w:pPr>
          </w:p>
        </w:tc>
      </w:tr>
      <w:tr w:rsidR="008A7659" w:rsidTr="003170C9">
        <w:trPr>
          <w:trHeight w:val="333"/>
        </w:trPr>
        <w:tc>
          <w:tcPr>
            <w:tcW w:w="15767" w:type="dxa"/>
            <w:gridSpan w:val="9"/>
          </w:tcPr>
          <w:p w:rsidR="008A7659" w:rsidRPr="008A7659" w:rsidRDefault="008A7659" w:rsidP="008A7659">
            <w:pPr>
              <w:pStyle w:val="TableParagraph"/>
              <w:spacing w:before="74"/>
              <w:ind w:left="76"/>
              <w:rPr>
                <w:b/>
                <w:sz w:val="15"/>
              </w:rPr>
            </w:pPr>
            <w:r w:rsidRPr="008A7659">
              <w:rPr>
                <w:b/>
                <w:w w:val="105"/>
                <w:sz w:val="15"/>
              </w:rPr>
              <w:t>Раздел</w:t>
            </w:r>
            <w:r w:rsidRPr="008A7659">
              <w:rPr>
                <w:b/>
                <w:spacing w:val="-10"/>
                <w:w w:val="105"/>
                <w:sz w:val="15"/>
              </w:rPr>
              <w:t xml:space="preserve"> </w:t>
            </w:r>
            <w:r w:rsidRPr="008A7659">
              <w:rPr>
                <w:b/>
                <w:w w:val="105"/>
                <w:sz w:val="15"/>
              </w:rPr>
              <w:t>1.</w:t>
            </w:r>
            <w:r w:rsidRPr="008A7659">
              <w:rPr>
                <w:b/>
                <w:spacing w:val="-10"/>
                <w:w w:val="105"/>
                <w:sz w:val="15"/>
              </w:rPr>
              <w:t xml:space="preserve"> </w:t>
            </w:r>
            <w:r w:rsidRPr="008A7659">
              <w:rPr>
                <w:b/>
                <w:w w:val="105"/>
                <w:sz w:val="15"/>
              </w:rPr>
              <w:t>ЗНАНИЯ</w:t>
            </w:r>
            <w:r w:rsidRPr="008A7659">
              <w:rPr>
                <w:b/>
                <w:spacing w:val="-10"/>
                <w:w w:val="105"/>
                <w:sz w:val="15"/>
              </w:rPr>
              <w:t xml:space="preserve"> </w:t>
            </w:r>
            <w:r w:rsidRPr="008A7659">
              <w:rPr>
                <w:b/>
                <w:w w:val="105"/>
                <w:sz w:val="15"/>
              </w:rPr>
              <w:t>О</w:t>
            </w:r>
            <w:r w:rsidRPr="008A7659">
              <w:rPr>
                <w:b/>
                <w:spacing w:val="-9"/>
                <w:w w:val="105"/>
                <w:sz w:val="15"/>
              </w:rPr>
              <w:t xml:space="preserve"> </w:t>
            </w:r>
            <w:r w:rsidRPr="008A7659">
              <w:rPr>
                <w:b/>
                <w:w w:val="105"/>
                <w:sz w:val="15"/>
              </w:rPr>
              <w:t>ФИЗИЧЕСКОЙ</w:t>
            </w:r>
            <w:r w:rsidRPr="008A7659">
              <w:rPr>
                <w:b/>
                <w:spacing w:val="-10"/>
                <w:w w:val="105"/>
                <w:sz w:val="15"/>
              </w:rPr>
              <w:t xml:space="preserve"> </w:t>
            </w:r>
            <w:r w:rsidRPr="008A7659">
              <w:rPr>
                <w:b/>
                <w:w w:val="105"/>
                <w:sz w:val="15"/>
              </w:rPr>
              <w:t>КУЛЬТУРЕ</w:t>
            </w:r>
          </w:p>
        </w:tc>
      </w:tr>
      <w:tr w:rsidR="008A7659" w:rsidTr="003170C9">
        <w:trPr>
          <w:trHeight w:val="4943"/>
        </w:trPr>
        <w:tc>
          <w:tcPr>
            <w:tcW w:w="739" w:type="dxa"/>
          </w:tcPr>
          <w:p w:rsidR="008A7659" w:rsidRDefault="008A7659" w:rsidP="008A7659">
            <w:pPr>
              <w:pStyle w:val="TableParagraph"/>
              <w:spacing w:before="74"/>
              <w:ind w:left="76"/>
              <w:rPr>
                <w:sz w:val="15"/>
              </w:rPr>
            </w:pPr>
            <w:r>
              <w:rPr>
                <w:w w:val="105"/>
                <w:sz w:val="15"/>
              </w:rPr>
              <w:t>1.1.</w:t>
            </w:r>
          </w:p>
        </w:tc>
        <w:tc>
          <w:tcPr>
            <w:tcW w:w="4250" w:type="dxa"/>
          </w:tcPr>
          <w:p w:rsidR="008A7659" w:rsidRPr="008A7659" w:rsidRDefault="008A7659" w:rsidP="008A7659">
            <w:pPr>
              <w:pStyle w:val="TableParagraph"/>
              <w:spacing w:before="74" w:line="266" w:lineRule="auto"/>
              <w:ind w:left="76" w:right="56"/>
              <w:rPr>
                <w:b/>
                <w:sz w:val="15"/>
              </w:rPr>
            </w:pPr>
            <w:r w:rsidRPr="008A7659">
              <w:rPr>
                <w:b/>
                <w:spacing w:val="-1"/>
                <w:w w:val="105"/>
                <w:sz w:val="15"/>
              </w:rPr>
              <w:t>Знакомство</w:t>
            </w:r>
            <w:r w:rsidRPr="008A7659">
              <w:rPr>
                <w:b/>
                <w:spacing w:val="-9"/>
                <w:w w:val="105"/>
                <w:sz w:val="15"/>
              </w:rPr>
              <w:t xml:space="preserve"> </w:t>
            </w:r>
            <w:r w:rsidRPr="008A7659">
              <w:rPr>
                <w:b/>
                <w:spacing w:val="-1"/>
                <w:w w:val="105"/>
                <w:sz w:val="15"/>
              </w:rPr>
              <w:t>с</w:t>
            </w:r>
            <w:r w:rsidRPr="008A7659">
              <w:rPr>
                <w:b/>
                <w:spacing w:val="-8"/>
                <w:w w:val="105"/>
                <w:sz w:val="15"/>
              </w:rPr>
              <w:t xml:space="preserve"> </w:t>
            </w:r>
            <w:r w:rsidRPr="008A7659">
              <w:rPr>
                <w:b/>
                <w:spacing w:val="-1"/>
                <w:w w:val="105"/>
                <w:sz w:val="15"/>
              </w:rPr>
              <w:t>программным</w:t>
            </w:r>
            <w:r w:rsidRPr="008A7659">
              <w:rPr>
                <w:b/>
                <w:spacing w:val="-8"/>
                <w:w w:val="105"/>
                <w:sz w:val="15"/>
              </w:rPr>
              <w:t xml:space="preserve"> </w:t>
            </w:r>
            <w:r w:rsidRPr="008A7659">
              <w:rPr>
                <w:b/>
                <w:w w:val="105"/>
                <w:sz w:val="15"/>
              </w:rPr>
              <w:t>материалом</w:t>
            </w:r>
            <w:r w:rsidRPr="008A7659">
              <w:rPr>
                <w:b/>
                <w:spacing w:val="-8"/>
                <w:w w:val="105"/>
                <w:sz w:val="15"/>
              </w:rPr>
              <w:t xml:space="preserve"> </w:t>
            </w:r>
            <w:r w:rsidRPr="008A7659">
              <w:rPr>
                <w:b/>
                <w:w w:val="105"/>
                <w:sz w:val="15"/>
              </w:rPr>
              <w:t>и</w:t>
            </w:r>
            <w:r w:rsidRPr="008A7659">
              <w:rPr>
                <w:b/>
                <w:spacing w:val="-8"/>
                <w:w w:val="105"/>
                <w:sz w:val="15"/>
              </w:rPr>
              <w:t xml:space="preserve"> </w:t>
            </w:r>
            <w:r w:rsidRPr="008A7659">
              <w:rPr>
                <w:b/>
                <w:w w:val="105"/>
                <w:sz w:val="15"/>
              </w:rPr>
              <w:t>требованиями</w:t>
            </w:r>
            <w:r w:rsidRPr="008A7659">
              <w:rPr>
                <w:b/>
                <w:spacing w:val="-36"/>
                <w:w w:val="105"/>
                <w:sz w:val="15"/>
              </w:rPr>
              <w:t xml:space="preserve"> </w:t>
            </w:r>
            <w:r w:rsidRPr="008A7659">
              <w:rPr>
                <w:b/>
                <w:w w:val="105"/>
                <w:sz w:val="15"/>
              </w:rPr>
              <w:t>к</w:t>
            </w:r>
            <w:r w:rsidRPr="008A7659">
              <w:rPr>
                <w:b/>
                <w:spacing w:val="-2"/>
                <w:w w:val="105"/>
                <w:sz w:val="15"/>
              </w:rPr>
              <w:t xml:space="preserve"> </w:t>
            </w:r>
            <w:r w:rsidRPr="008A7659">
              <w:rPr>
                <w:b/>
                <w:w w:val="105"/>
                <w:sz w:val="15"/>
              </w:rPr>
              <w:t>его</w:t>
            </w:r>
            <w:r w:rsidRPr="008A7659">
              <w:rPr>
                <w:b/>
                <w:spacing w:val="-1"/>
                <w:w w:val="105"/>
                <w:sz w:val="15"/>
              </w:rPr>
              <w:t xml:space="preserve"> </w:t>
            </w:r>
            <w:r w:rsidRPr="008A7659">
              <w:rPr>
                <w:b/>
                <w:w w:val="105"/>
                <w:sz w:val="15"/>
              </w:rPr>
              <w:t>освоению</w:t>
            </w:r>
            <w:r>
              <w:rPr>
                <w:b/>
                <w:w w:val="105"/>
                <w:sz w:val="15"/>
              </w:rPr>
              <w:t xml:space="preserve">. </w:t>
            </w:r>
            <w:r w:rsidRPr="008A7659">
              <w:rPr>
                <w:b/>
                <w:w w:val="105"/>
                <w:sz w:val="15"/>
              </w:rPr>
              <w:t>Знакомство с системой дополнительного обучения</w:t>
            </w:r>
            <w:r w:rsidRPr="008A7659">
              <w:rPr>
                <w:b/>
                <w:spacing w:val="1"/>
                <w:w w:val="105"/>
                <w:sz w:val="15"/>
              </w:rPr>
              <w:t xml:space="preserve"> </w:t>
            </w:r>
            <w:r w:rsidRPr="008A7659">
              <w:rPr>
                <w:b/>
                <w:spacing w:val="-1"/>
                <w:w w:val="105"/>
                <w:sz w:val="15"/>
              </w:rPr>
              <w:t>физической</w:t>
            </w:r>
            <w:r w:rsidRPr="008A7659">
              <w:rPr>
                <w:b/>
                <w:spacing w:val="-9"/>
                <w:w w:val="105"/>
                <w:sz w:val="15"/>
              </w:rPr>
              <w:t xml:space="preserve"> </w:t>
            </w:r>
            <w:r w:rsidRPr="008A7659">
              <w:rPr>
                <w:b/>
                <w:spacing w:val="-1"/>
                <w:w w:val="105"/>
                <w:sz w:val="15"/>
              </w:rPr>
              <w:t>культуре</w:t>
            </w:r>
            <w:r w:rsidRPr="008A7659">
              <w:rPr>
                <w:b/>
                <w:spacing w:val="-9"/>
                <w:w w:val="105"/>
                <w:sz w:val="15"/>
              </w:rPr>
              <w:t xml:space="preserve"> </w:t>
            </w:r>
            <w:r w:rsidRPr="008A7659">
              <w:rPr>
                <w:b/>
                <w:spacing w:val="-1"/>
                <w:w w:val="105"/>
                <w:sz w:val="15"/>
              </w:rPr>
              <w:t>и</w:t>
            </w:r>
            <w:r w:rsidRPr="008A7659">
              <w:rPr>
                <w:b/>
                <w:spacing w:val="-9"/>
                <w:w w:val="105"/>
                <w:sz w:val="15"/>
              </w:rPr>
              <w:t xml:space="preserve"> </w:t>
            </w:r>
            <w:r w:rsidRPr="008A7659">
              <w:rPr>
                <w:b/>
                <w:w w:val="105"/>
                <w:sz w:val="15"/>
              </w:rPr>
              <w:t>организацией</w:t>
            </w:r>
            <w:r w:rsidRPr="008A7659">
              <w:rPr>
                <w:b/>
                <w:spacing w:val="-9"/>
                <w:w w:val="105"/>
                <w:sz w:val="15"/>
              </w:rPr>
              <w:t xml:space="preserve"> </w:t>
            </w:r>
            <w:r w:rsidRPr="008A7659">
              <w:rPr>
                <w:b/>
                <w:w w:val="105"/>
                <w:sz w:val="15"/>
              </w:rPr>
              <w:t>спортивной</w:t>
            </w:r>
            <w:r w:rsidRPr="008A7659">
              <w:rPr>
                <w:b/>
                <w:spacing w:val="-8"/>
                <w:w w:val="105"/>
                <w:sz w:val="15"/>
              </w:rPr>
              <w:t xml:space="preserve"> </w:t>
            </w:r>
            <w:r w:rsidRPr="008A7659">
              <w:rPr>
                <w:b/>
                <w:w w:val="105"/>
                <w:sz w:val="15"/>
              </w:rPr>
              <w:t>работы</w:t>
            </w:r>
            <w:r w:rsidRPr="008A7659">
              <w:rPr>
                <w:b/>
                <w:spacing w:val="-37"/>
                <w:w w:val="105"/>
                <w:sz w:val="15"/>
              </w:rPr>
              <w:t xml:space="preserve"> </w:t>
            </w:r>
            <w:r w:rsidRPr="008A7659">
              <w:rPr>
                <w:b/>
                <w:w w:val="105"/>
                <w:sz w:val="15"/>
              </w:rPr>
              <w:t>в</w:t>
            </w:r>
            <w:r w:rsidRPr="008A7659">
              <w:rPr>
                <w:b/>
                <w:spacing w:val="-1"/>
                <w:w w:val="105"/>
                <w:sz w:val="15"/>
              </w:rPr>
              <w:t xml:space="preserve"> </w:t>
            </w:r>
            <w:r w:rsidRPr="008A7659">
              <w:rPr>
                <w:b/>
                <w:w w:val="105"/>
                <w:sz w:val="15"/>
              </w:rPr>
              <w:t>школе</w:t>
            </w:r>
            <w:r>
              <w:rPr>
                <w:b/>
                <w:w w:val="105"/>
                <w:sz w:val="15"/>
              </w:rPr>
              <w:t xml:space="preserve">. </w:t>
            </w:r>
            <w:r w:rsidRPr="008A7659">
              <w:rPr>
                <w:b/>
                <w:w w:val="105"/>
                <w:sz w:val="15"/>
              </w:rPr>
              <w:t>Знакомство с понятием «здоровый образ жизни» и</w:t>
            </w:r>
            <w:r w:rsidRPr="008A7659">
              <w:rPr>
                <w:b/>
                <w:spacing w:val="1"/>
                <w:w w:val="105"/>
                <w:sz w:val="15"/>
              </w:rPr>
              <w:t xml:space="preserve"> </w:t>
            </w:r>
            <w:r w:rsidRPr="008A7659">
              <w:rPr>
                <w:b/>
                <w:spacing w:val="-1"/>
                <w:w w:val="105"/>
                <w:sz w:val="15"/>
              </w:rPr>
              <w:t>значением</w:t>
            </w:r>
            <w:r w:rsidRPr="008A7659">
              <w:rPr>
                <w:b/>
                <w:spacing w:val="-9"/>
                <w:w w:val="105"/>
                <w:sz w:val="15"/>
              </w:rPr>
              <w:t xml:space="preserve"> </w:t>
            </w:r>
            <w:r w:rsidRPr="008A7659">
              <w:rPr>
                <w:b/>
                <w:spacing w:val="-1"/>
                <w:w w:val="105"/>
                <w:sz w:val="15"/>
              </w:rPr>
              <w:t>здорового</w:t>
            </w:r>
            <w:r w:rsidRPr="008A7659">
              <w:rPr>
                <w:b/>
                <w:spacing w:val="-8"/>
                <w:w w:val="105"/>
                <w:sz w:val="15"/>
              </w:rPr>
              <w:t xml:space="preserve"> </w:t>
            </w:r>
            <w:r w:rsidRPr="008A7659">
              <w:rPr>
                <w:b/>
                <w:spacing w:val="-1"/>
                <w:w w:val="105"/>
                <w:sz w:val="15"/>
              </w:rPr>
              <w:t>образа</w:t>
            </w:r>
            <w:r w:rsidRPr="008A7659">
              <w:rPr>
                <w:b/>
                <w:spacing w:val="-8"/>
                <w:w w:val="105"/>
                <w:sz w:val="15"/>
              </w:rPr>
              <w:t xml:space="preserve"> </w:t>
            </w:r>
            <w:r w:rsidRPr="008A7659">
              <w:rPr>
                <w:b/>
                <w:w w:val="105"/>
                <w:sz w:val="15"/>
              </w:rPr>
              <w:t>жизни</w:t>
            </w:r>
            <w:r w:rsidRPr="008A7659">
              <w:rPr>
                <w:b/>
                <w:spacing w:val="-8"/>
                <w:w w:val="105"/>
                <w:sz w:val="15"/>
              </w:rPr>
              <w:t xml:space="preserve"> </w:t>
            </w:r>
            <w:r w:rsidRPr="008A7659">
              <w:rPr>
                <w:b/>
                <w:w w:val="105"/>
                <w:sz w:val="15"/>
              </w:rPr>
              <w:t>в</w:t>
            </w:r>
            <w:r w:rsidRPr="008A7659">
              <w:rPr>
                <w:b/>
                <w:spacing w:val="-8"/>
                <w:w w:val="105"/>
                <w:sz w:val="15"/>
              </w:rPr>
              <w:t xml:space="preserve"> </w:t>
            </w:r>
            <w:r w:rsidRPr="008A7659">
              <w:rPr>
                <w:b/>
                <w:w w:val="105"/>
                <w:sz w:val="15"/>
              </w:rPr>
              <w:t>жизнедеятельности</w:t>
            </w:r>
            <w:r w:rsidRPr="008A7659">
              <w:rPr>
                <w:b/>
                <w:spacing w:val="-37"/>
                <w:w w:val="105"/>
                <w:sz w:val="15"/>
              </w:rPr>
              <w:t xml:space="preserve"> </w:t>
            </w:r>
            <w:r w:rsidRPr="008A7659">
              <w:rPr>
                <w:b/>
                <w:w w:val="105"/>
                <w:sz w:val="15"/>
              </w:rPr>
              <w:t>современного</w:t>
            </w:r>
            <w:r w:rsidRPr="008A7659">
              <w:rPr>
                <w:b/>
                <w:spacing w:val="-2"/>
                <w:w w:val="105"/>
                <w:sz w:val="15"/>
              </w:rPr>
              <w:t xml:space="preserve"> </w:t>
            </w:r>
            <w:r w:rsidRPr="008A7659">
              <w:rPr>
                <w:b/>
                <w:w w:val="105"/>
                <w:sz w:val="15"/>
              </w:rPr>
              <w:t>человека</w:t>
            </w:r>
            <w:r>
              <w:rPr>
                <w:b/>
                <w:w w:val="105"/>
                <w:sz w:val="15"/>
              </w:rPr>
              <w:t xml:space="preserve">. </w:t>
            </w:r>
            <w:r w:rsidRPr="008A7659">
              <w:rPr>
                <w:b/>
                <w:spacing w:val="-1"/>
                <w:w w:val="105"/>
                <w:sz w:val="15"/>
              </w:rPr>
              <w:t>Знакомство</w:t>
            </w:r>
            <w:r w:rsidRPr="008A7659">
              <w:rPr>
                <w:b/>
                <w:spacing w:val="-8"/>
                <w:w w:val="105"/>
                <w:sz w:val="15"/>
              </w:rPr>
              <w:t xml:space="preserve"> </w:t>
            </w:r>
            <w:r w:rsidRPr="008A7659">
              <w:rPr>
                <w:b/>
                <w:spacing w:val="-1"/>
                <w:w w:val="105"/>
                <w:sz w:val="15"/>
              </w:rPr>
              <w:t>с</w:t>
            </w:r>
            <w:r w:rsidRPr="008A7659">
              <w:rPr>
                <w:b/>
                <w:spacing w:val="-8"/>
                <w:w w:val="105"/>
                <w:sz w:val="15"/>
              </w:rPr>
              <w:t xml:space="preserve"> </w:t>
            </w:r>
            <w:r w:rsidRPr="008A7659">
              <w:rPr>
                <w:b/>
                <w:spacing w:val="-1"/>
                <w:w w:val="105"/>
                <w:sz w:val="15"/>
              </w:rPr>
              <w:t>историей</w:t>
            </w:r>
            <w:r w:rsidRPr="008A7659">
              <w:rPr>
                <w:b/>
                <w:spacing w:val="-7"/>
                <w:w w:val="105"/>
                <w:sz w:val="15"/>
              </w:rPr>
              <w:t xml:space="preserve"> </w:t>
            </w:r>
            <w:r w:rsidRPr="008A7659">
              <w:rPr>
                <w:b/>
                <w:w w:val="105"/>
                <w:sz w:val="15"/>
              </w:rPr>
              <w:t>древних</w:t>
            </w:r>
            <w:r w:rsidRPr="008A7659">
              <w:rPr>
                <w:b/>
                <w:spacing w:val="-8"/>
                <w:w w:val="105"/>
                <w:sz w:val="15"/>
              </w:rPr>
              <w:t xml:space="preserve"> </w:t>
            </w:r>
            <w:r w:rsidRPr="008A7659">
              <w:rPr>
                <w:b/>
                <w:w w:val="105"/>
                <w:sz w:val="15"/>
              </w:rPr>
              <w:t>Олимпийских</w:t>
            </w:r>
            <w:r w:rsidRPr="008A7659">
              <w:rPr>
                <w:b/>
                <w:spacing w:val="-8"/>
                <w:w w:val="105"/>
                <w:sz w:val="15"/>
              </w:rPr>
              <w:t xml:space="preserve"> </w:t>
            </w:r>
            <w:r w:rsidRPr="008A7659">
              <w:rPr>
                <w:b/>
                <w:w w:val="105"/>
                <w:sz w:val="15"/>
              </w:rPr>
              <w:t>игр</w:t>
            </w:r>
          </w:p>
        </w:tc>
        <w:tc>
          <w:tcPr>
            <w:tcW w:w="528" w:type="dxa"/>
          </w:tcPr>
          <w:p w:rsidR="008A7659" w:rsidRPr="008A7659" w:rsidRDefault="000A2762" w:rsidP="008A7659">
            <w:pPr>
              <w:pStyle w:val="TableParagraph"/>
              <w:rPr>
                <w:sz w:val="14"/>
              </w:rPr>
            </w:pPr>
            <w:r>
              <w:rPr>
                <w:sz w:val="14"/>
              </w:rPr>
              <w:t>4</w:t>
            </w:r>
          </w:p>
        </w:tc>
        <w:tc>
          <w:tcPr>
            <w:tcW w:w="1104" w:type="dxa"/>
          </w:tcPr>
          <w:p w:rsidR="008A7659" w:rsidRPr="008A7659" w:rsidRDefault="008A7659" w:rsidP="008A7659">
            <w:pPr>
              <w:pStyle w:val="TableParagraph"/>
              <w:rPr>
                <w:sz w:val="14"/>
              </w:rPr>
            </w:pPr>
          </w:p>
        </w:tc>
        <w:tc>
          <w:tcPr>
            <w:tcW w:w="1140" w:type="dxa"/>
          </w:tcPr>
          <w:p w:rsidR="008A7659" w:rsidRPr="008A7659" w:rsidRDefault="008A7659" w:rsidP="008A7659">
            <w:pPr>
              <w:pStyle w:val="TableParagraph"/>
              <w:rPr>
                <w:sz w:val="14"/>
              </w:rPr>
            </w:pPr>
          </w:p>
        </w:tc>
        <w:tc>
          <w:tcPr>
            <w:tcW w:w="804" w:type="dxa"/>
          </w:tcPr>
          <w:p w:rsidR="008A7659" w:rsidRPr="008A7659" w:rsidRDefault="008A7659" w:rsidP="008A7659">
            <w:pPr>
              <w:pStyle w:val="TableParagraph"/>
              <w:rPr>
                <w:sz w:val="14"/>
              </w:rPr>
            </w:pPr>
          </w:p>
        </w:tc>
        <w:tc>
          <w:tcPr>
            <w:tcW w:w="4994" w:type="dxa"/>
          </w:tcPr>
          <w:p w:rsidR="008A7659" w:rsidRPr="008A7659" w:rsidRDefault="008A7659" w:rsidP="008A7659">
            <w:pPr>
              <w:pStyle w:val="TableParagraph"/>
              <w:spacing w:before="74" w:line="266" w:lineRule="auto"/>
              <w:ind w:left="79"/>
              <w:rPr>
                <w:sz w:val="15"/>
              </w:rPr>
            </w:pPr>
            <w:r w:rsidRPr="008A7659">
              <w:rPr>
                <w:spacing w:val="-1"/>
                <w:w w:val="105"/>
                <w:sz w:val="15"/>
              </w:rPr>
              <w:t>обсуждают</w:t>
            </w:r>
            <w:r w:rsidRPr="008A7659">
              <w:rPr>
                <w:spacing w:val="-9"/>
                <w:w w:val="105"/>
                <w:sz w:val="15"/>
              </w:rPr>
              <w:t xml:space="preserve"> </w:t>
            </w:r>
            <w:r w:rsidRPr="008A7659">
              <w:rPr>
                <w:spacing w:val="-1"/>
                <w:w w:val="105"/>
                <w:sz w:val="15"/>
              </w:rPr>
              <w:t>задачи</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содержание</w:t>
            </w:r>
            <w:r w:rsidRPr="008A7659">
              <w:rPr>
                <w:spacing w:val="-9"/>
                <w:w w:val="105"/>
                <w:sz w:val="15"/>
              </w:rPr>
              <w:t xml:space="preserve"> </w:t>
            </w:r>
            <w:r w:rsidRPr="008A7659">
              <w:rPr>
                <w:w w:val="105"/>
                <w:sz w:val="15"/>
              </w:rPr>
              <w:t>занятий</w:t>
            </w:r>
            <w:r w:rsidRPr="008A7659">
              <w:rPr>
                <w:spacing w:val="-8"/>
                <w:w w:val="105"/>
                <w:sz w:val="15"/>
              </w:rPr>
              <w:t xml:space="preserve"> </w:t>
            </w:r>
            <w:r w:rsidRPr="008A7659">
              <w:rPr>
                <w:w w:val="105"/>
                <w:sz w:val="15"/>
              </w:rPr>
              <w:t>физической</w:t>
            </w:r>
            <w:r w:rsidRPr="008A7659">
              <w:rPr>
                <w:spacing w:val="-9"/>
                <w:w w:val="105"/>
                <w:sz w:val="15"/>
              </w:rPr>
              <w:t xml:space="preserve"> </w:t>
            </w:r>
            <w:r w:rsidRPr="008A7659">
              <w:rPr>
                <w:w w:val="105"/>
                <w:sz w:val="15"/>
              </w:rPr>
              <w:t>культурой</w:t>
            </w:r>
            <w:r w:rsidRPr="008A7659">
              <w:rPr>
                <w:spacing w:val="-8"/>
                <w:w w:val="105"/>
                <w:sz w:val="15"/>
              </w:rPr>
              <w:t xml:space="preserve"> </w:t>
            </w:r>
            <w:r w:rsidRPr="008A7659">
              <w:rPr>
                <w:w w:val="105"/>
                <w:sz w:val="15"/>
              </w:rPr>
              <w:t>на</w:t>
            </w:r>
            <w:r w:rsidRPr="008A7659">
              <w:rPr>
                <w:spacing w:val="-36"/>
                <w:w w:val="105"/>
                <w:sz w:val="15"/>
              </w:rPr>
              <w:t xml:space="preserve"> </w:t>
            </w:r>
            <w:r w:rsidRPr="008A7659">
              <w:rPr>
                <w:w w:val="105"/>
                <w:sz w:val="15"/>
              </w:rPr>
              <w:t>предстоящий</w:t>
            </w:r>
            <w:r w:rsidRPr="008A7659">
              <w:rPr>
                <w:spacing w:val="-2"/>
                <w:w w:val="105"/>
                <w:sz w:val="15"/>
              </w:rPr>
              <w:t xml:space="preserve"> </w:t>
            </w:r>
            <w:r w:rsidRPr="008A7659">
              <w:rPr>
                <w:w w:val="105"/>
                <w:sz w:val="15"/>
              </w:rPr>
              <w:t>учебный</w:t>
            </w:r>
            <w:r w:rsidRPr="008A7659">
              <w:rPr>
                <w:spacing w:val="-1"/>
                <w:w w:val="105"/>
                <w:sz w:val="15"/>
              </w:rPr>
              <w:t xml:space="preserve"> </w:t>
            </w:r>
            <w:r w:rsidRPr="008A7659">
              <w:rPr>
                <w:w w:val="105"/>
                <w:sz w:val="15"/>
              </w:rPr>
              <w:t>год</w:t>
            </w:r>
            <w:proofErr w:type="gramStart"/>
            <w:r w:rsidRPr="008A7659">
              <w:rPr>
                <w:w w:val="105"/>
                <w:sz w:val="15"/>
              </w:rPr>
              <w:t>;;</w:t>
            </w:r>
            <w:proofErr w:type="gramEnd"/>
          </w:p>
          <w:p w:rsidR="008A7659" w:rsidRPr="008A7659" w:rsidRDefault="008A7659" w:rsidP="008A7659">
            <w:pPr>
              <w:pStyle w:val="TableParagraph"/>
              <w:spacing w:before="2" w:line="266" w:lineRule="auto"/>
              <w:ind w:left="79"/>
              <w:rPr>
                <w:sz w:val="15"/>
              </w:rPr>
            </w:pPr>
            <w:r w:rsidRPr="008A7659">
              <w:rPr>
                <w:spacing w:val="-1"/>
                <w:w w:val="105"/>
                <w:sz w:val="15"/>
              </w:rPr>
              <w:t>высказывают</w:t>
            </w:r>
            <w:r w:rsidRPr="008A7659">
              <w:rPr>
                <w:spacing w:val="-9"/>
                <w:w w:val="105"/>
                <w:sz w:val="15"/>
              </w:rPr>
              <w:t xml:space="preserve"> </w:t>
            </w:r>
            <w:r w:rsidRPr="008A7659">
              <w:rPr>
                <w:spacing w:val="-1"/>
                <w:w w:val="105"/>
                <w:sz w:val="15"/>
              </w:rPr>
              <w:t>свои</w:t>
            </w:r>
            <w:r w:rsidRPr="008A7659">
              <w:rPr>
                <w:spacing w:val="-9"/>
                <w:w w:val="105"/>
                <w:sz w:val="15"/>
              </w:rPr>
              <w:t xml:space="preserve"> </w:t>
            </w:r>
            <w:r w:rsidRPr="008A7659">
              <w:rPr>
                <w:spacing w:val="-1"/>
                <w:w w:val="105"/>
                <w:sz w:val="15"/>
              </w:rPr>
              <w:t>пожелания</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предложения,</w:t>
            </w:r>
            <w:r w:rsidRPr="008A7659">
              <w:rPr>
                <w:spacing w:val="-8"/>
                <w:w w:val="105"/>
                <w:sz w:val="15"/>
              </w:rPr>
              <w:t xml:space="preserve"> </w:t>
            </w:r>
            <w:r w:rsidRPr="008A7659">
              <w:rPr>
                <w:w w:val="105"/>
                <w:sz w:val="15"/>
              </w:rPr>
              <w:t>конкретизируют</w:t>
            </w:r>
            <w:r w:rsidRPr="008A7659">
              <w:rPr>
                <w:spacing w:val="-37"/>
                <w:w w:val="105"/>
                <w:sz w:val="15"/>
              </w:rPr>
              <w:t xml:space="preserve"> </w:t>
            </w:r>
            <w:r w:rsidRPr="008A7659">
              <w:rPr>
                <w:w w:val="105"/>
                <w:sz w:val="15"/>
              </w:rPr>
              <w:t>требования</w:t>
            </w:r>
            <w:r w:rsidRPr="008A7659">
              <w:rPr>
                <w:spacing w:val="-3"/>
                <w:w w:val="105"/>
                <w:sz w:val="15"/>
              </w:rPr>
              <w:t xml:space="preserve"> </w:t>
            </w:r>
            <w:r w:rsidRPr="008A7659">
              <w:rPr>
                <w:w w:val="105"/>
                <w:sz w:val="15"/>
              </w:rPr>
              <w:t>по</w:t>
            </w:r>
            <w:r w:rsidRPr="008A7659">
              <w:rPr>
                <w:spacing w:val="-2"/>
                <w:w w:val="105"/>
                <w:sz w:val="15"/>
              </w:rPr>
              <w:t xml:space="preserve"> </w:t>
            </w:r>
            <w:r w:rsidRPr="008A7659">
              <w:rPr>
                <w:w w:val="105"/>
                <w:sz w:val="15"/>
              </w:rPr>
              <w:t>отдельным</w:t>
            </w:r>
            <w:r w:rsidRPr="008A7659">
              <w:rPr>
                <w:spacing w:val="-2"/>
                <w:w w:val="105"/>
                <w:sz w:val="15"/>
              </w:rPr>
              <w:t xml:space="preserve"> </w:t>
            </w:r>
            <w:r w:rsidRPr="008A7659">
              <w:rPr>
                <w:w w:val="105"/>
                <w:sz w:val="15"/>
              </w:rPr>
              <w:t>разделам</w:t>
            </w:r>
            <w:r w:rsidRPr="008A7659">
              <w:rPr>
                <w:spacing w:val="-2"/>
                <w:w w:val="105"/>
                <w:sz w:val="15"/>
              </w:rPr>
              <w:t xml:space="preserve"> </w:t>
            </w:r>
            <w:r w:rsidRPr="008A7659">
              <w:rPr>
                <w:w w:val="105"/>
                <w:sz w:val="15"/>
              </w:rPr>
              <w:t>и</w:t>
            </w:r>
            <w:r w:rsidRPr="008A7659">
              <w:rPr>
                <w:spacing w:val="-2"/>
                <w:w w:val="105"/>
                <w:sz w:val="15"/>
              </w:rPr>
              <w:t xml:space="preserve"> </w:t>
            </w:r>
            <w:r w:rsidRPr="008A7659">
              <w:rPr>
                <w:w w:val="105"/>
                <w:sz w:val="15"/>
              </w:rPr>
              <w:t>темам;</w:t>
            </w:r>
          </w:p>
          <w:p w:rsidR="008A7659" w:rsidRPr="008A7659" w:rsidRDefault="008A7659" w:rsidP="008A7659">
            <w:pPr>
              <w:pStyle w:val="TableParagraph"/>
              <w:spacing w:before="1" w:line="266" w:lineRule="auto"/>
              <w:ind w:left="79" w:right="279"/>
              <w:rPr>
                <w:sz w:val="15"/>
              </w:rPr>
            </w:pPr>
            <w:r w:rsidRPr="008A7659">
              <w:rPr>
                <w:w w:val="105"/>
                <w:sz w:val="15"/>
              </w:rPr>
              <w:t>интересуются работой спортивных секций и их расписанием</w:t>
            </w:r>
            <w:proofErr w:type="gramStart"/>
            <w:r w:rsidRPr="008A7659">
              <w:rPr>
                <w:w w:val="105"/>
                <w:sz w:val="15"/>
              </w:rPr>
              <w:t>;;</w:t>
            </w:r>
            <w:r w:rsidRPr="008A7659">
              <w:rPr>
                <w:spacing w:val="1"/>
                <w:w w:val="105"/>
                <w:sz w:val="15"/>
              </w:rPr>
              <w:t xml:space="preserve"> </w:t>
            </w:r>
            <w:proofErr w:type="gramEnd"/>
            <w:r w:rsidRPr="008A7659">
              <w:rPr>
                <w:spacing w:val="-1"/>
                <w:w w:val="105"/>
                <w:sz w:val="15"/>
              </w:rPr>
              <w:t>задают</w:t>
            </w:r>
            <w:r w:rsidRPr="008A7659">
              <w:rPr>
                <w:spacing w:val="-8"/>
                <w:w w:val="105"/>
                <w:sz w:val="15"/>
              </w:rPr>
              <w:t xml:space="preserve"> </w:t>
            </w:r>
            <w:r w:rsidRPr="008A7659">
              <w:rPr>
                <w:spacing w:val="-1"/>
                <w:w w:val="105"/>
                <w:sz w:val="15"/>
              </w:rPr>
              <w:t>вопросы</w:t>
            </w:r>
            <w:r w:rsidRPr="008A7659">
              <w:rPr>
                <w:spacing w:val="-8"/>
                <w:w w:val="105"/>
                <w:sz w:val="15"/>
              </w:rPr>
              <w:t xml:space="preserve"> </w:t>
            </w:r>
            <w:r w:rsidRPr="008A7659">
              <w:rPr>
                <w:spacing w:val="-1"/>
                <w:w w:val="105"/>
                <w:sz w:val="15"/>
              </w:rPr>
              <w:t>по</w:t>
            </w:r>
            <w:r w:rsidRPr="008A7659">
              <w:rPr>
                <w:spacing w:val="-8"/>
                <w:w w:val="105"/>
                <w:sz w:val="15"/>
              </w:rPr>
              <w:t xml:space="preserve"> </w:t>
            </w:r>
            <w:r w:rsidRPr="008A7659">
              <w:rPr>
                <w:spacing w:val="-1"/>
                <w:w w:val="105"/>
                <w:sz w:val="15"/>
              </w:rPr>
              <w:t>организации</w:t>
            </w:r>
            <w:r w:rsidRPr="008A7659">
              <w:rPr>
                <w:spacing w:val="-8"/>
                <w:w w:val="105"/>
                <w:sz w:val="15"/>
              </w:rPr>
              <w:t xml:space="preserve"> </w:t>
            </w:r>
            <w:r w:rsidRPr="008A7659">
              <w:rPr>
                <w:w w:val="105"/>
                <w:sz w:val="15"/>
              </w:rPr>
              <w:t>спортивных</w:t>
            </w:r>
            <w:r w:rsidRPr="008A7659">
              <w:rPr>
                <w:spacing w:val="-8"/>
                <w:w w:val="105"/>
                <w:sz w:val="15"/>
              </w:rPr>
              <w:t xml:space="preserve"> </w:t>
            </w:r>
            <w:r w:rsidRPr="008A7659">
              <w:rPr>
                <w:w w:val="105"/>
                <w:sz w:val="15"/>
              </w:rPr>
              <w:t>соревнований,</w:t>
            </w:r>
            <w:r w:rsidRPr="008A7659">
              <w:rPr>
                <w:spacing w:val="-8"/>
                <w:w w:val="105"/>
                <w:sz w:val="15"/>
              </w:rPr>
              <w:t xml:space="preserve"> </w:t>
            </w:r>
            <w:r w:rsidRPr="008A7659">
              <w:rPr>
                <w:w w:val="105"/>
                <w:sz w:val="15"/>
              </w:rPr>
              <w:t>делают</w:t>
            </w:r>
            <w:r w:rsidRPr="008A7659">
              <w:rPr>
                <w:spacing w:val="-36"/>
                <w:w w:val="105"/>
                <w:sz w:val="15"/>
              </w:rPr>
              <w:t xml:space="preserve"> </w:t>
            </w:r>
            <w:r w:rsidRPr="008A7659">
              <w:rPr>
                <w:w w:val="105"/>
                <w:sz w:val="15"/>
              </w:rPr>
              <w:t>выводы</w:t>
            </w:r>
            <w:r w:rsidRPr="008A7659">
              <w:rPr>
                <w:spacing w:val="-2"/>
                <w:w w:val="105"/>
                <w:sz w:val="15"/>
              </w:rPr>
              <w:t xml:space="preserve"> </w:t>
            </w:r>
            <w:r w:rsidRPr="008A7659">
              <w:rPr>
                <w:w w:val="105"/>
                <w:sz w:val="15"/>
              </w:rPr>
              <w:t>о</w:t>
            </w:r>
            <w:r w:rsidRPr="008A7659">
              <w:rPr>
                <w:spacing w:val="-1"/>
                <w:w w:val="105"/>
                <w:sz w:val="15"/>
              </w:rPr>
              <w:t xml:space="preserve"> </w:t>
            </w:r>
            <w:r w:rsidRPr="008A7659">
              <w:rPr>
                <w:w w:val="105"/>
                <w:sz w:val="15"/>
              </w:rPr>
              <w:t>возможном</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них</w:t>
            </w:r>
            <w:r w:rsidRPr="008A7659">
              <w:rPr>
                <w:spacing w:val="-2"/>
                <w:w w:val="105"/>
                <w:sz w:val="15"/>
              </w:rPr>
              <w:t xml:space="preserve"> </w:t>
            </w:r>
            <w:r w:rsidRPr="008A7659">
              <w:rPr>
                <w:w w:val="105"/>
                <w:sz w:val="15"/>
              </w:rPr>
              <w:t>участии;</w:t>
            </w:r>
          </w:p>
          <w:p w:rsidR="008A7659" w:rsidRPr="008A7659" w:rsidRDefault="008A7659" w:rsidP="008A7659">
            <w:pPr>
              <w:pStyle w:val="TableParagraph"/>
              <w:spacing w:before="2" w:line="266" w:lineRule="auto"/>
              <w:ind w:left="79" w:right="103"/>
              <w:rPr>
                <w:sz w:val="15"/>
              </w:rPr>
            </w:pPr>
            <w:r w:rsidRPr="008A7659">
              <w:rPr>
                <w:w w:val="105"/>
                <w:sz w:val="15"/>
              </w:rPr>
              <w:t>описывают основные формы оздоровительных занятий,</w:t>
            </w:r>
            <w:r w:rsidRPr="008A7659">
              <w:rPr>
                <w:spacing w:val="1"/>
                <w:w w:val="105"/>
                <w:sz w:val="15"/>
              </w:rPr>
              <w:t xml:space="preserve"> </w:t>
            </w:r>
            <w:r w:rsidRPr="008A7659">
              <w:rPr>
                <w:spacing w:val="-1"/>
                <w:w w:val="105"/>
                <w:sz w:val="15"/>
              </w:rPr>
              <w:t>конкретизируют</w:t>
            </w:r>
            <w:r w:rsidRPr="008A7659">
              <w:rPr>
                <w:spacing w:val="-8"/>
                <w:w w:val="105"/>
                <w:sz w:val="15"/>
              </w:rPr>
              <w:t xml:space="preserve"> </w:t>
            </w:r>
            <w:r w:rsidRPr="008A7659">
              <w:rPr>
                <w:spacing w:val="-1"/>
                <w:w w:val="105"/>
                <w:sz w:val="15"/>
              </w:rPr>
              <w:t>их</w:t>
            </w:r>
            <w:r w:rsidRPr="008A7659">
              <w:rPr>
                <w:spacing w:val="-8"/>
                <w:w w:val="105"/>
                <w:sz w:val="15"/>
              </w:rPr>
              <w:t xml:space="preserve"> </w:t>
            </w:r>
            <w:r w:rsidRPr="008A7659">
              <w:rPr>
                <w:spacing w:val="-1"/>
                <w:w w:val="105"/>
                <w:sz w:val="15"/>
              </w:rPr>
              <w:t>значение</w:t>
            </w:r>
            <w:r w:rsidRPr="008A7659">
              <w:rPr>
                <w:spacing w:val="-8"/>
                <w:w w:val="105"/>
                <w:sz w:val="15"/>
              </w:rPr>
              <w:t xml:space="preserve"> </w:t>
            </w:r>
            <w:r w:rsidRPr="008A7659">
              <w:rPr>
                <w:w w:val="105"/>
                <w:sz w:val="15"/>
              </w:rPr>
              <w:t>для</w:t>
            </w:r>
            <w:r w:rsidRPr="008A7659">
              <w:rPr>
                <w:spacing w:val="-8"/>
                <w:w w:val="105"/>
                <w:sz w:val="15"/>
              </w:rPr>
              <w:t xml:space="preserve"> </w:t>
            </w:r>
            <w:r w:rsidRPr="008A7659">
              <w:rPr>
                <w:w w:val="105"/>
                <w:sz w:val="15"/>
              </w:rPr>
              <w:t>здоровья</w:t>
            </w:r>
            <w:r w:rsidRPr="008A7659">
              <w:rPr>
                <w:spacing w:val="-8"/>
                <w:w w:val="105"/>
                <w:sz w:val="15"/>
              </w:rPr>
              <w:t xml:space="preserve"> </w:t>
            </w:r>
            <w:r w:rsidRPr="008A7659">
              <w:rPr>
                <w:w w:val="105"/>
                <w:sz w:val="15"/>
              </w:rPr>
              <w:t>человека:</w:t>
            </w:r>
            <w:r w:rsidRPr="008A7659">
              <w:rPr>
                <w:spacing w:val="-8"/>
                <w:w w:val="105"/>
                <w:sz w:val="15"/>
              </w:rPr>
              <w:t xml:space="preserve"> </w:t>
            </w:r>
            <w:r w:rsidRPr="008A7659">
              <w:rPr>
                <w:w w:val="105"/>
                <w:sz w:val="15"/>
              </w:rPr>
              <w:t>утренняя</w:t>
            </w:r>
            <w:r w:rsidRPr="008A7659">
              <w:rPr>
                <w:spacing w:val="-8"/>
                <w:w w:val="105"/>
                <w:sz w:val="15"/>
              </w:rPr>
              <w:t xml:space="preserve"> </w:t>
            </w:r>
            <w:r w:rsidRPr="008A7659">
              <w:rPr>
                <w:w w:val="105"/>
                <w:sz w:val="15"/>
              </w:rPr>
              <w:t>зарядка;</w:t>
            </w:r>
            <w:r w:rsidRPr="008A7659">
              <w:rPr>
                <w:spacing w:val="-36"/>
                <w:w w:val="105"/>
                <w:sz w:val="15"/>
              </w:rPr>
              <w:t xml:space="preserve"> </w:t>
            </w:r>
            <w:r w:rsidRPr="008A7659">
              <w:rPr>
                <w:w w:val="105"/>
                <w:sz w:val="15"/>
              </w:rPr>
              <w:t xml:space="preserve">физкультминутки и </w:t>
            </w:r>
            <w:proofErr w:type="spellStart"/>
            <w:r w:rsidRPr="008A7659">
              <w:rPr>
                <w:w w:val="105"/>
                <w:sz w:val="15"/>
              </w:rPr>
              <w:t>физкультпаузы</w:t>
            </w:r>
            <w:proofErr w:type="spellEnd"/>
            <w:r w:rsidRPr="008A7659">
              <w:rPr>
                <w:w w:val="105"/>
                <w:sz w:val="15"/>
              </w:rPr>
              <w:t>, прогулки и занятия на открытом</w:t>
            </w:r>
            <w:r w:rsidRPr="008A7659">
              <w:rPr>
                <w:spacing w:val="1"/>
                <w:w w:val="105"/>
                <w:sz w:val="15"/>
              </w:rPr>
              <w:t xml:space="preserve"> </w:t>
            </w:r>
            <w:r w:rsidRPr="008A7659">
              <w:rPr>
                <w:w w:val="105"/>
                <w:sz w:val="15"/>
              </w:rPr>
              <w:t>воздухе, занятия физической культурой, тренировочные занятия по</w:t>
            </w:r>
            <w:r w:rsidRPr="008A7659">
              <w:rPr>
                <w:spacing w:val="1"/>
                <w:w w:val="105"/>
                <w:sz w:val="15"/>
              </w:rPr>
              <w:t xml:space="preserve"> </w:t>
            </w:r>
            <w:r w:rsidRPr="008A7659">
              <w:rPr>
                <w:w w:val="105"/>
                <w:sz w:val="15"/>
              </w:rPr>
              <w:t>видам</w:t>
            </w:r>
            <w:r w:rsidRPr="008A7659">
              <w:rPr>
                <w:spacing w:val="-2"/>
                <w:w w:val="105"/>
                <w:sz w:val="15"/>
              </w:rPr>
              <w:t xml:space="preserve"> </w:t>
            </w:r>
            <w:r w:rsidRPr="008A7659">
              <w:rPr>
                <w:w w:val="105"/>
                <w:sz w:val="15"/>
              </w:rPr>
              <w:t>спорта</w:t>
            </w:r>
            <w:proofErr w:type="gramStart"/>
            <w:r w:rsidRPr="008A7659">
              <w:rPr>
                <w:w w:val="105"/>
                <w:sz w:val="15"/>
              </w:rPr>
              <w:t>;;</w:t>
            </w:r>
            <w:proofErr w:type="gramEnd"/>
          </w:p>
          <w:p w:rsidR="008A7659" w:rsidRPr="008A7659" w:rsidRDefault="008A7659" w:rsidP="008A7659">
            <w:pPr>
              <w:pStyle w:val="TableParagraph"/>
              <w:spacing w:before="3" w:line="266" w:lineRule="auto"/>
              <w:ind w:left="79" w:right="689"/>
              <w:jc w:val="both"/>
              <w:rPr>
                <w:sz w:val="15"/>
              </w:rPr>
            </w:pPr>
            <w:r w:rsidRPr="008A7659">
              <w:rPr>
                <w:spacing w:val="-1"/>
                <w:w w:val="105"/>
                <w:sz w:val="15"/>
              </w:rPr>
              <w:t>приводят</w:t>
            </w:r>
            <w:r w:rsidRPr="008A7659">
              <w:rPr>
                <w:spacing w:val="-8"/>
                <w:w w:val="105"/>
                <w:sz w:val="15"/>
              </w:rPr>
              <w:t xml:space="preserve"> </w:t>
            </w:r>
            <w:r w:rsidRPr="008A7659">
              <w:rPr>
                <w:spacing w:val="-1"/>
                <w:w w:val="105"/>
                <w:sz w:val="15"/>
              </w:rPr>
              <w:t>примеры</w:t>
            </w:r>
            <w:r w:rsidRPr="008A7659">
              <w:rPr>
                <w:spacing w:val="-8"/>
                <w:w w:val="105"/>
                <w:sz w:val="15"/>
              </w:rPr>
              <w:t xml:space="preserve"> </w:t>
            </w:r>
            <w:r w:rsidRPr="008A7659">
              <w:rPr>
                <w:spacing w:val="-1"/>
                <w:w w:val="105"/>
                <w:sz w:val="15"/>
              </w:rPr>
              <w:t>содержательного</w:t>
            </w:r>
            <w:r w:rsidRPr="008A7659">
              <w:rPr>
                <w:spacing w:val="-8"/>
                <w:w w:val="105"/>
                <w:sz w:val="15"/>
              </w:rPr>
              <w:t xml:space="preserve"> </w:t>
            </w:r>
            <w:r w:rsidRPr="008A7659">
              <w:rPr>
                <w:w w:val="105"/>
                <w:sz w:val="15"/>
              </w:rPr>
              <w:t>наполнения</w:t>
            </w:r>
            <w:r w:rsidRPr="008A7659">
              <w:rPr>
                <w:spacing w:val="-8"/>
                <w:w w:val="105"/>
                <w:sz w:val="15"/>
              </w:rPr>
              <w:t xml:space="preserve"> </w:t>
            </w:r>
            <w:r w:rsidRPr="008A7659">
              <w:rPr>
                <w:w w:val="105"/>
                <w:sz w:val="15"/>
              </w:rPr>
              <w:t>форм</w:t>
            </w:r>
            <w:r w:rsidRPr="008A7659">
              <w:rPr>
                <w:spacing w:val="-7"/>
                <w:w w:val="105"/>
                <w:sz w:val="15"/>
              </w:rPr>
              <w:t xml:space="preserve"> </w:t>
            </w:r>
            <w:r w:rsidRPr="008A7659">
              <w:rPr>
                <w:w w:val="105"/>
                <w:sz w:val="15"/>
              </w:rPr>
              <w:t>занятий</w:t>
            </w:r>
            <w:r w:rsidRPr="008A7659">
              <w:rPr>
                <w:spacing w:val="-37"/>
                <w:w w:val="105"/>
                <w:sz w:val="15"/>
              </w:rPr>
              <w:t xml:space="preserve"> </w:t>
            </w:r>
            <w:r w:rsidRPr="008A7659">
              <w:rPr>
                <w:spacing w:val="-1"/>
                <w:w w:val="105"/>
                <w:sz w:val="15"/>
              </w:rPr>
              <w:t>физкультурно-оздоровительной и спортивно-оздоровительной</w:t>
            </w:r>
            <w:r w:rsidRPr="008A7659">
              <w:rPr>
                <w:w w:val="105"/>
                <w:sz w:val="15"/>
              </w:rPr>
              <w:t xml:space="preserve"> направленности</w:t>
            </w:r>
            <w:proofErr w:type="gramStart"/>
            <w:r w:rsidRPr="008A7659">
              <w:rPr>
                <w:w w:val="105"/>
                <w:sz w:val="15"/>
              </w:rPr>
              <w:t>;;</w:t>
            </w:r>
            <w:proofErr w:type="gramEnd"/>
          </w:p>
          <w:p w:rsidR="008A7659" w:rsidRPr="008A7659" w:rsidRDefault="008A7659" w:rsidP="008A7659">
            <w:pPr>
              <w:pStyle w:val="TableParagraph"/>
              <w:spacing w:before="2" w:line="266" w:lineRule="auto"/>
              <w:ind w:left="79"/>
              <w:rPr>
                <w:sz w:val="15"/>
              </w:rPr>
            </w:pPr>
            <w:r w:rsidRPr="008A7659">
              <w:rPr>
                <w:spacing w:val="-1"/>
                <w:w w:val="105"/>
                <w:sz w:val="15"/>
              </w:rPr>
              <w:t>осознают</w:t>
            </w:r>
            <w:r w:rsidRPr="008A7659">
              <w:rPr>
                <w:spacing w:val="-9"/>
                <w:w w:val="105"/>
                <w:sz w:val="15"/>
              </w:rPr>
              <w:t xml:space="preserve"> </w:t>
            </w:r>
            <w:r w:rsidRPr="008A7659">
              <w:rPr>
                <w:spacing w:val="-1"/>
                <w:w w:val="105"/>
                <w:sz w:val="15"/>
              </w:rPr>
              <w:t>положительное</w:t>
            </w:r>
            <w:r w:rsidRPr="008A7659">
              <w:rPr>
                <w:spacing w:val="-8"/>
                <w:w w:val="105"/>
                <w:sz w:val="15"/>
              </w:rPr>
              <w:t xml:space="preserve"> </w:t>
            </w:r>
            <w:r w:rsidRPr="008A7659">
              <w:rPr>
                <w:w w:val="105"/>
                <w:sz w:val="15"/>
              </w:rPr>
              <w:t>влияние</w:t>
            </w:r>
            <w:r w:rsidRPr="008A7659">
              <w:rPr>
                <w:spacing w:val="-8"/>
                <w:w w:val="105"/>
                <w:sz w:val="15"/>
              </w:rPr>
              <w:t xml:space="preserve"> </w:t>
            </w:r>
            <w:r w:rsidRPr="008A7659">
              <w:rPr>
                <w:w w:val="105"/>
                <w:sz w:val="15"/>
              </w:rPr>
              <w:t>каждой</w:t>
            </w:r>
            <w:r w:rsidRPr="008A7659">
              <w:rPr>
                <w:spacing w:val="-9"/>
                <w:w w:val="105"/>
                <w:sz w:val="15"/>
              </w:rPr>
              <w:t xml:space="preserve"> </w:t>
            </w:r>
            <w:r w:rsidRPr="008A7659">
              <w:rPr>
                <w:w w:val="105"/>
                <w:sz w:val="15"/>
              </w:rPr>
              <w:t>из</w:t>
            </w:r>
            <w:r w:rsidRPr="008A7659">
              <w:rPr>
                <w:spacing w:val="-8"/>
                <w:w w:val="105"/>
                <w:sz w:val="15"/>
              </w:rPr>
              <w:t xml:space="preserve"> </w:t>
            </w:r>
            <w:r w:rsidRPr="008A7659">
              <w:rPr>
                <w:w w:val="105"/>
                <w:sz w:val="15"/>
              </w:rPr>
              <w:t>форм</w:t>
            </w:r>
            <w:r w:rsidRPr="008A7659">
              <w:rPr>
                <w:spacing w:val="-8"/>
                <w:w w:val="105"/>
                <w:sz w:val="15"/>
              </w:rPr>
              <w:t xml:space="preserve"> </w:t>
            </w:r>
            <w:r w:rsidRPr="008A7659">
              <w:rPr>
                <w:w w:val="105"/>
                <w:sz w:val="15"/>
              </w:rPr>
              <w:t>организации</w:t>
            </w:r>
            <w:r w:rsidRPr="008A7659">
              <w:rPr>
                <w:spacing w:val="-8"/>
                <w:w w:val="105"/>
                <w:sz w:val="15"/>
              </w:rPr>
              <w:t xml:space="preserve"> </w:t>
            </w:r>
            <w:r w:rsidRPr="008A7659">
              <w:rPr>
                <w:w w:val="105"/>
                <w:sz w:val="15"/>
              </w:rPr>
              <w:t>занятий</w:t>
            </w:r>
            <w:r w:rsidRPr="008A7659">
              <w:rPr>
                <w:spacing w:val="-37"/>
                <w:w w:val="105"/>
                <w:sz w:val="15"/>
              </w:rPr>
              <w:t xml:space="preserve"> </w:t>
            </w:r>
            <w:r w:rsidRPr="008A7659">
              <w:rPr>
                <w:w w:val="105"/>
                <w:sz w:val="15"/>
              </w:rPr>
              <w:t>на состояние здоровья, физическое развитие и физическую</w:t>
            </w:r>
            <w:r w:rsidRPr="008A7659">
              <w:rPr>
                <w:spacing w:val="1"/>
                <w:w w:val="105"/>
                <w:sz w:val="15"/>
              </w:rPr>
              <w:t xml:space="preserve"> </w:t>
            </w:r>
            <w:r w:rsidRPr="008A7659">
              <w:rPr>
                <w:w w:val="105"/>
                <w:sz w:val="15"/>
              </w:rPr>
              <w:t>подготовленность;</w:t>
            </w:r>
          </w:p>
          <w:p w:rsidR="008A7659" w:rsidRPr="008A7659" w:rsidRDefault="008A7659" w:rsidP="008A7659">
            <w:pPr>
              <w:pStyle w:val="TableParagraph"/>
              <w:spacing w:before="2" w:line="266" w:lineRule="auto"/>
              <w:ind w:left="79"/>
              <w:rPr>
                <w:sz w:val="15"/>
              </w:rPr>
            </w:pPr>
            <w:r w:rsidRPr="008A7659">
              <w:rPr>
                <w:w w:val="105"/>
                <w:sz w:val="15"/>
              </w:rPr>
              <w:t>характеризуют Олимпийские игры как яркое культурное событие</w:t>
            </w:r>
            <w:r w:rsidRPr="008A7659">
              <w:rPr>
                <w:spacing w:val="1"/>
                <w:w w:val="105"/>
                <w:sz w:val="15"/>
              </w:rPr>
              <w:t xml:space="preserve"> </w:t>
            </w:r>
            <w:r w:rsidRPr="008A7659">
              <w:rPr>
                <w:spacing w:val="-1"/>
                <w:w w:val="105"/>
                <w:sz w:val="15"/>
              </w:rPr>
              <w:t>Древнего</w:t>
            </w:r>
            <w:r w:rsidRPr="008A7659">
              <w:rPr>
                <w:spacing w:val="-9"/>
                <w:w w:val="105"/>
                <w:sz w:val="15"/>
              </w:rPr>
              <w:t xml:space="preserve"> </w:t>
            </w:r>
            <w:r w:rsidRPr="008A7659">
              <w:rPr>
                <w:spacing w:val="-1"/>
                <w:w w:val="105"/>
                <w:sz w:val="15"/>
              </w:rPr>
              <w:t>мира;</w:t>
            </w:r>
            <w:r w:rsidRPr="008A7659">
              <w:rPr>
                <w:spacing w:val="-9"/>
                <w:w w:val="105"/>
                <w:sz w:val="15"/>
              </w:rPr>
              <w:t xml:space="preserve"> </w:t>
            </w:r>
            <w:r w:rsidRPr="008A7659">
              <w:rPr>
                <w:w w:val="105"/>
                <w:sz w:val="15"/>
              </w:rPr>
              <w:t>излагают</w:t>
            </w:r>
            <w:r w:rsidRPr="008A7659">
              <w:rPr>
                <w:spacing w:val="-8"/>
                <w:w w:val="105"/>
                <w:sz w:val="15"/>
              </w:rPr>
              <w:t xml:space="preserve"> </w:t>
            </w:r>
            <w:r w:rsidRPr="008A7659">
              <w:rPr>
                <w:w w:val="105"/>
                <w:sz w:val="15"/>
              </w:rPr>
              <w:t>версию</w:t>
            </w:r>
            <w:r w:rsidRPr="008A7659">
              <w:rPr>
                <w:spacing w:val="-9"/>
                <w:w w:val="105"/>
                <w:sz w:val="15"/>
              </w:rPr>
              <w:t xml:space="preserve"> </w:t>
            </w:r>
            <w:r w:rsidRPr="008A7659">
              <w:rPr>
                <w:w w:val="105"/>
                <w:sz w:val="15"/>
              </w:rPr>
              <w:t>их</w:t>
            </w:r>
            <w:r w:rsidRPr="008A7659">
              <w:rPr>
                <w:spacing w:val="-8"/>
                <w:w w:val="105"/>
                <w:sz w:val="15"/>
              </w:rPr>
              <w:t xml:space="preserve"> </w:t>
            </w:r>
            <w:r w:rsidRPr="008A7659">
              <w:rPr>
                <w:w w:val="105"/>
                <w:sz w:val="15"/>
              </w:rPr>
              <w:t>появления</w:t>
            </w:r>
            <w:r w:rsidRPr="008A7659">
              <w:rPr>
                <w:spacing w:val="-9"/>
                <w:w w:val="105"/>
                <w:sz w:val="15"/>
              </w:rPr>
              <w:t xml:space="preserve"> </w:t>
            </w:r>
            <w:r w:rsidRPr="008A7659">
              <w:rPr>
                <w:w w:val="105"/>
                <w:sz w:val="15"/>
              </w:rPr>
              <w:t>и</w:t>
            </w:r>
            <w:r w:rsidRPr="008A7659">
              <w:rPr>
                <w:spacing w:val="-8"/>
                <w:w w:val="105"/>
                <w:sz w:val="15"/>
              </w:rPr>
              <w:t xml:space="preserve"> </w:t>
            </w:r>
            <w:r w:rsidRPr="008A7659">
              <w:rPr>
                <w:w w:val="105"/>
                <w:sz w:val="15"/>
              </w:rPr>
              <w:t>причины</w:t>
            </w:r>
            <w:r w:rsidRPr="008A7659">
              <w:rPr>
                <w:spacing w:val="-9"/>
                <w:w w:val="105"/>
                <w:sz w:val="15"/>
              </w:rPr>
              <w:t xml:space="preserve"> </w:t>
            </w:r>
            <w:r w:rsidRPr="008A7659">
              <w:rPr>
                <w:w w:val="105"/>
                <w:sz w:val="15"/>
              </w:rPr>
              <w:t>завершения</w:t>
            </w:r>
            <w:proofErr w:type="gramStart"/>
            <w:r w:rsidRPr="008A7659">
              <w:rPr>
                <w:w w:val="105"/>
                <w:sz w:val="15"/>
              </w:rPr>
              <w:t>;;</w:t>
            </w:r>
            <w:r w:rsidRPr="008A7659">
              <w:rPr>
                <w:spacing w:val="-36"/>
                <w:w w:val="105"/>
                <w:sz w:val="15"/>
              </w:rPr>
              <w:t xml:space="preserve"> </w:t>
            </w:r>
            <w:proofErr w:type="gramEnd"/>
            <w:r w:rsidRPr="008A7659">
              <w:rPr>
                <w:w w:val="105"/>
                <w:sz w:val="15"/>
              </w:rPr>
              <w:t>анализируют состав видов спорта, входивших в программу</w:t>
            </w:r>
            <w:r w:rsidRPr="008A7659">
              <w:rPr>
                <w:spacing w:val="1"/>
                <w:w w:val="105"/>
                <w:sz w:val="15"/>
              </w:rPr>
              <w:t xml:space="preserve"> </w:t>
            </w:r>
            <w:r w:rsidRPr="008A7659">
              <w:rPr>
                <w:w w:val="105"/>
                <w:sz w:val="15"/>
              </w:rPr>
              <w:t>Олимпийских игр Древней Греции, сравнивают их с видами спорта из</w:t>
            </w:r>
            <w:r w:rsidRPr="008A7659">
              <w:rPr>
                <w:spacing w:val="1"/>
                <w:w w:val="105"/>
                <w:sz w:val="15"/>
              </w:rPr>
              <w:t xml:space="preserve"> </w:t>
            </w:r>
            <w:r w:rsidRPr="008A7659">
              <w:rPr>
                <w:w w:val="105"/>
                <w:sz w:val="15"/>
              </w:rPr>
              <w:t>программы</w:t>
            </w:r>
            <w:r w:rsidRPr="008A7659">
              <w:rPr>
                <w:spacing w:val="-2"/>
                <w:w w:val="105"/>
                <w:sz w:val="15"/>
              </w:rPr>
              <w:t xml:space="preserve"> </w:t>
            </w:r>
            <w:r w:rsidRPr="008A7659">
              <w:rPr>
                <w:w w:val="105"/>
                <w:sz w:val="15"/>
              </w:rPr>
              <w:t>современных</w:t>
            </w:r>
            <w:r w:rsidRPr="008A7659">
              <w:rPr>
                <w:spacing w:val="-2"/>
                <w:w w:val="105"/>
                <w:sz w:val="15"/>
              </w:rPr>
              <w:t xml:space="preserve"> </w:t>
            </w:r>
            <w:r w:rsidRPr="008A7659">
              <w:rPr>
                <w:w w:val="105"/>
                <w:sz w:val="15"/>
              </w:rPr>
              <w:t>Олимпийских</w:t>
            </w:r>
            <w:r w:rsidRPr="008A7659">
              <w:rPr>
                <w:spacing w:val="-2"/>
                <w:w w:val="105"/>
                <w:sz w:val="15"/>
              </w:rPr>
              <w:t xml:space="preserve"> </w:t>
            </w:r>
            <w:r w:rsidRPr="008A7659">
              <w:rPr>
                <w:w w:val="105"/>
                <w:sz w:val="15"/>
              </w:rPr>
              <w:t>игр;;</w:t>
            </w:r>
          </w:p>
          <w:p w:rsidR="008A7659" w:rsidRPr="008A7659" w:rsidRDefault="008A7659" w:rsidP="008A7659">
            <w:pPr>
              <w:pStyle w:val="TableParagraph"/>
              <w:spacing w:before="3" w:line="266" w:lineRule="auto"/>
              <w:ind w:left="79" w:right="839"/>
              <w:rPr>
                <w:sz w:val="15"/>
              </w:rPr>
            </w:pPr>
            <w:r w:rsidRPr="008A7659">
              <w:rPr>
                <w:spacing w:val="-1"/>
                <w:w w:val="105"/>
                <w:sz w:val="15"/>
              </w:rPr>
              <w:t>устанавливают</w:t>
            </w:r>
            <w:r w:rsidRPr="008A7659">
              <w:rPr>
                <w:spacing w:val="-8"/>
                <w:w w:val="105"/>
                <w:sz w:val="15"/>
              </w:rPr>
              <w:t xml:space="preserve"> </w:t>
            </w:r>
            <w:r w:rsidRPr="008A7659">
              <w:rPr>
                <w:spacing w:val="-1"/>
                <w:w w:val="105"/>
                <w:sz w:val="15"/>
              </w:rPr>
              <w:t>общность</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различия</w:t>
            </w:r>
            <w:r w:rsidRPr="008A7659">
              <w:rPr>
                <w:spacing w:val="-8"/>
                <w:w w:val="105"/>
                <w:sz w:val="15"/>
              </w:rPr>
              <w:t xml:space="preserve"> </w:t>
            </w:r>
            <w:r w:rsidRPr="008A7659">
              <w:rPr>
                <w:w w:val="105"/>
                <w:sz w:val="15"/>
              </w:rPr>
              <w:t>в</w:t>
            </w:r>
            <w:r w:rsidRPr="008A7659">
              <w:rPr>
                <w:spacing w:val="-7"/>
                <w:w w:val="105"/>
                <w:sz w:val="15"/>
              </w:rPr>
              <w:t xml:space="preserve"> </w:t>
            </w:r>
            <w:r w:rsidRPr="008A7659">
              <w:rPr>
                <w:w w:val="105"/>
                <w:sz w:val="15"/>
              </w:rPr>
              <w:t>организации</w:t>
            </w:r>
            <w:r w:rsidRPr="008A7659">
              <w:rPr>
                <w:spacing w:val="-8"/>
                <w:w w:val="105"/>
                <w:sz w:val="15"/>
              </w:rPr>
              <w:t xml:space="preserve"> </w:t>
            </w:r>
            <w:r w:rsidRPr="008A7659">
              <w:rPr>
                <w:w w:val="105"/>
                <w:sz w:val="15"/>
              </w:rPr>
              <w:t>древних</w:t>
            </w:r>
            <w:r w:rsidRPr="008A7659">
              <w:rPr>
                <w:spacing w:val="-37"/>
                <w:w w:val="105"/>
                <w:sz w:val="15"/>
              </w:rPr>
              <w:t xml:space="preserve"> </w:t>
            </w:r>
            <w:r w:rsidRPr="008A7659">
              <w:rPr>
                <w:w w:val="105"/>
                <w:sz w:val="15"/>
              </w:rPr>
              <w:t>и</w:t>
            </w:r>
            <w:r w:rsidRPr="008A7659">
              <w:rPr>
                <w:spacing w:val="-2"/>
                <w:w w:val="105"/>
                <w:sz w:val="15"/>
              </w:rPr>
              <w:t xml:space="preserve"> </w:t>
            </w:r>
            <w:r w:rsidRPr="008A7659">
              <w:rPr>
                <w:w w:val="105"/>
                <w:sz w:val="15"/>
              </w:rPr>
              <w:t>современных</w:t>
            </w:r>
            <w:r w:rsidRPr="008A7659">
              <w:rPr>
                <w:spacing w:val="-2"/>
                <w:w w:val="105"/>
                <w:sz w:val="15"/>
              </w:rPr>
              <w:t xml:space="preserve"> </w:t>
            </w:r>
            <w:r w:rsidRPr="008A7659">
              <w:rPr>
                <w:w w:val="105"/>
                <w:sz w:val="15"/>
              </w:rPr>
              <w:t>Олимпийских</w:t>
            </w:r>
            <w:r w:rsidRPr="008A7659">
              <w:rPr>
                <w:spacing w:val="-1"/>
                <w:w w:val="105"/>
                <w:sz w:val="15"/>
              </w:rPr>
              <w:t xml:space="preserve"> </w:t>
            </w:r>
            <w:r w:rsidRPr="008A7659">
              <w:rPr>
                <w:w w:val="105"/>
                <w:sz w:val="15"/>
              </w:rPr>
              <w:t>игр;</w:t>
            </w:r>
          </w:p>
        </w:tc>
        <w:tc>
          <w:tcPr>
            <w:tcW w:w="828" w:type="dxa"/>
          </w:tcPr>
          <w:p w:rsidR="008A7659" w:rsidRPr="008A7659" w:rsidRDefault="001C08E9" w:rsidP="008A7659">
            <w:pPr>
              <w:pStyle w:val="TableParagraph"/>
              <w:rPr>
                <w:sz w:val="14"/>
              </w:rPr>
            </w:pPr>
            <w:r>
              <w:rPr>
                <w:sz w:val="14"/>
              </w:rPr>
              <w:t>Устный опрос</w:t>
            </w:r>
          </w:p>
        </w:tc>
        <w:tc>
          <w:tcPr>
            <w:tcW w:w="1380" w:type="dxa"/>
          </w:tcPr>
          <w:p w:rsidR="000A2762" w:rsidRPr="00DC2C0D" w:rsidRDefault="005C7B05" w:rsidP="000A2762">
            <w:pPr>
              <w:rPr>
                <w:color w:val="000000"/>
                <w:sz w:val="20"/>
                <w:szCs w:val="20"/>
              </w:rPr>
            </w:pPr>
            <w:hyperlink r:id="rId9" w:history="1">
              <w:r w:rsidR="000A2762" w:rsidRPr="00DC2C0D">
                <w:rPr>
                  <w:rStyle w:val="a5"/>
                  <w:sz w:val="20"/>
                  <w:szCs w:val="20"/>
                </w:rPr>
                <w:t>https://uchebnik.mos.ru/material_view/test_specifications/289137?menuReferrer=catalogue</w:t>
              </w:r>
            </w:hyperlink>
          </w:p>
          <w:p w:rsidR="008A7659" w:rsidRPr="00DC2C0D" w:rsidRDefault="008A7659" w:rsidP="008A7659">
            <w:pPr>
              <w:pStyle w:val="TableParagraph"/>
              <w:rPr>
                <w:sz w:val="20"/>
                <w:szCs w:val="20"/>
              </w:rPr>
            </w:pPr>
          </w:p>
          <w:p w:rsidR="003568EB" w:rsidRPr="00DC2C0D" w:rsidRDefault="005C7B05" w:rsidP="003568EB">
            <w:pPr>
              <w:rPr>
                <w:color w:val="000000"/>
                <w:sz w:val="20"/>
                <w:szCs w:val="20"/>
              </w:rPr>
            </w:pPr>
            <w:hyperlink r:id="rId10" w:history="1">
              <w:r w:rsidR="003568EB" w:rsidRPr="00DC2C0D">
                <w:rPr>
                  <w:rStyle w:val="a5"/>
                  <w:sz w:val="20"/>
                  <w:szCs w:val="20"/>
                </w:rPr>
                <w:t>https://uchebnik.mos.ru/material_view/atomic_objects/5143649?menuReferrer=catalogue</w:t>
              </w:r>
            </w:hyperlink>
          </w:p>
          <w:p w:rsidR="000A2762" w:rsidRPr="00DC2C0D" w:rsidRDefault="000A2762" w:rsidP="008A7659">
            <w:pPr>
              <w:pStyle w:val="TableParagraph"/>
              <w:rPr>
                <w:sz w:val="20"/>
                <w:szCs w:val="20"/>
              </w:rPr>
            </w:pPr>
          </w:p>
        </w:tc>
      </w:tr>
      <w:tr w:rsidR="008A7659" w:rsidTr="003170C9">
        <w:trPr>
          <w:trHeight w:val="333"/>
        </w:trPr>
        <w:tc>
          <w:tcPr>
            <w:tcW w:w="4989" w:type="dxa"/>
            <w:gridSpan w:val="2"/>
          </w:tcPr>
          <w:p w:rsidR="008A7659" w:rsidRDefault="008A7659" w:rsidP="008A7659">
            <w:pPr>
              <w:pStyle w:val="TableParagraph"/>
              <w:spacing w:before="74"/>
              <w:ind w:left="76"/>
              <w:rPr>
                <w:sz w:val="15"/>
              </w:rPr>
            </w:pPr>
            <w:r>
              <w:rPr>
                <w:w w:val="105"/>
                <w:sz w:val="15"/>
              </w:rPr>
              <w:t>Итого</w:t>
            </w:r>
            <w:r>
              <w:rPr>
                <w:spacing w:val="-7"/>
                <w:w w:val="105"/>
                <w:sz w:val="15"/>
              </w:rPr>
              <w:t xml:space="preserve"> </w:t>
            </w:r>
            <w:r>
              <w:rPr>
                <w:w w:val="105"/>
                <w:sz w:val="15"/>
              </w:rPr>
              <w:t>по</w:t>
            </w:r>
            <w:r>
              <w:rPr>
                <w:spacing w:val="-7"/>
                <w:w w:val="105"/>
                <w:sz w:val="15"/>
              </w:rPr>
              <w:t xml:space="preserve"> </w:t>
            </w:r>
            <w:r>
              <w:rPr>
                <w:w w:val="105"/>
                <w:sz w:val="15"/>
              </w:rPr>
              <w:t>разделу</w:t>
            </w:r>
          </w:p>
        </w:tc>
        <w:tc>
          <w:tcPr>
            <w:tcW w:w="528" w:type="dxa"/>
          </w:tcPr>
          <w:p w:rsidR="008A7659" w:rsidRDefault="000A2762" w:rsidP="008A7659">
            <w:pPr>
              <w:pStyle w:val="TableParagraph"/>
              <w:spacing w:before="74"/>
              <w:ind w:left="77"/>
              <w:rPr>
                <w:sz w:val="15"/>
              </w:rPr>
            </w:pPr>
            <w:r>
              <w:rPr>
                <w:w w:val="104"/>
                <w:sz w:val="15"/>
              </w:rPr>
              <w:t>4</w:t>
            </w:r>
          </w:p>
        </w:tc>
        <w:tc>
          <w:tcPr>
            <w:tcW w:w="10250" w:type="dxa"/>
            <w:gridSpan w:val="6"/>
          </w:tcPr>
          <w:p w:rsidR="008A7659" w:rsidRDefault="008A7659" w:rsidP="008A7659">
            <w:pPr>
              <w:pStyle w:val="TableParagraph"/>
              <w:rPr>
                <w:sz w:val="14"/>
              </w:rPr>
            </w:pPr>
          </w:p>
        </w:tc>
      </w:tr>
      <w:tr w:rsidR="008A7659" w:rsidTr="003170C9">
        <w:trPr>
          <w:trHeight w:val="333"/>
        </w:trPr>
        <w:tc>
          <w:tcPr>
            <w:tcW w:w="15767" w:type="dxa"/>
            <w:gridSpan w:val="9"/>
            <w:tcBorders>
              <w:bottom w:val="single" w:sz="4" w:space="0" w:color="auto"/>
            </w:tcBorders>
          </w:tcPr>
          <w:p w:rsidR="008A7659" w:rsidRDefault="008A7659" w:rsidP="008A7659">
            <w:pPr>
              <w:pStyle w:val="TableParagraph"/>
              <w:spacing w:before="74"/>
              <w:ind w:left="76"/>
              <w:rPr>
                <w:b/>
                <w:sz w:val="15"/>
              </w:rPr>
            </w:pPr>
            <w:r>
              <w:rPr>
                <w:b/>
                <w:spacing w:val="-1"/>
                <w:w w:val="105"/>
                <w:sz w:val="15"/>
              </w:rPr>
              <w:t>Раздел</w:t>
            </w:r>
            <w:r>
              <w:rPr>
                <w:b/>
                <w:spacing w:val="-8"/>
                <w:w w:val="105"/>
                <w:sz w:val="15"/>
              </w:rPr>
              <w:t xml:space="preserve"> </w:t>
            </w:r>
            <w:r>
              <w:rPr>
                <w:b/>
                <w:spacing w:val="-1"/>
                <w:w w:val="105"/>
                <w:sz w:val="15"/>
              </w:rPr>
              <w:t>2.</w:t>
            </w:r>
            <w:r>
              <w:rPr>
                <w:b/>
                <w:spacing w:val="-7"/>
                <w:w w:val="105"/>
                <w:sz w:val="15"/>
              </w:rPr>
              <w:t xml:space="preserve"> </w:t>
            </w:r>
            <w:r>
              <w:rPr>
                <w:b/>
                <w:spacing w:val="-1"/>
                <w:w w:val="105"/>
                <w:sz w:val="15"/>
              </w:rPr>
              <w:t>СПОСОБЫ</w:t>
            </w:r>
            <w:r>
              <w:rPr>
                <w:b/>
                <w:spacing w:val="-7"/>
                <w:w w:val="105"/>
                <w:sz w:val="15"/>
              </w:rPr>
              <w:t xml:space="preserve"> </w:t>
            </w:r>
            <w:r>
              <w:rPr>
                <w:b/>
                <w:spacing w:val="-1"/>
                <w:w w:val="105"/>
                <w:sz w:val="15"/>
              </w:rPr>
              <w:t>САМОСТОЯТЕЛЬНОЙ</w:t>
            </w:r>
            <w:r>
              <w:rPr>
                <w:b/>
                <w:spacing w:val="-7"/>
                <w:w w:val="105"/>
                <w:sz w:val="15"/>
              </w:rPr>
              <w:t xml:space="preserve"> </w:t>
            </w:r>
            <w:r>
              <w:rPr>
                <w:b/>
                <w:spacing w:val="-1"/>
                <w:w w:val="105"/>
                <w:sz w:val="15"/>
              </w:rPr>
              <w:t>ДЕЯТЕЛЬНОСТИ</w:t>
            </w:r>
          </w:p>
        </w:tc>
      </w:tr>
      <w:tr w:rsidR="008A7659" w:rsidTr="003170C9">
        <w:trPr>
          <w:trHeight w:val="2133"/>
        </w:trPr>
        <w:tc>
          <w:tcPr>
            <w:tcW w:w="739" w:type="dxa"/>
            <w:tcBorders>
              <w:top w:val="single" w:sz="4" w:space="0" w:color="auto"/>
              <w:left w:val="single" w:sz="4" w:space="0" w:color="auto"/>
              <w:bottom w:val="single" w:sz="4" w:space="0" w:color="auto"/>
              <w:right w:val="single" w:sz="4" w:space="0" w:color="auto"/>
            </w:tcBorders>
          </w:tcPr>
          <w:p w:rsidR="008A7659" w:rsidRDefault="003170C9" w:rsidP="008A7659">
            <w:pPr>
              <w:pStyle w:val="TableParagraph"/>
              <w:spacing w:before="74"/>
              <w:ind w:left="76"/>
              <w:rPr>
                <w:sz w:val="15"/>
              </w:rPr>
            </w:pPr>
            <w:r>
              <w:rPr>
                <w:w w:val="105"/>
                <w:sz w:val="15"/>
              </w:rPr>
              <w:t>2.1</w:t>
            </w:r>
            <w:r w:rsidR="008A7659">
              <w:rPr>
                <w:w w:val="105"/>
                <w:sz w:val="15"/>
              </w:rPr>
              <w:t>.</w:t>
            </w:r>
          </w:p>
        </w:tc>
        <w:tc>
          <w:tcPr>
            <w:tcW w:w="4250" w:type="dxa"/>
            <w:tcBorders>
              <w:top w:val="single" w:sz="4" w:space="0" w:color="auto"/>
              <w:left w:val="single" w:sz="4" w:space="0" w:color="auto"/>
              <w:bottom w:val="single" w:sz="4" w:space="0" w:color="auto"/>
              <w:right w:val="single" w:sz="4" w:space="0" w:color="auto"/>
            </w:tcBorders>
          </w:tcPr>
          <w:p w:rsidR="008A7659" w:rsidRPr="008A7659" w:rsidRDefault="008A7659" w:rsidP="008A7659">
            <w:pPr>
              <w:pStyle w:val="TableParagraph"/>
              <w:spacing w:before="74" w:line="266" w:lineRule="auto"/>
              <w:ind w:left="76"/>
              <w:rPr>
                <w:b/>
                <w:sz w:val="15"/>
              </w:rPr>
            </w:pPr>
            <w:r w:rsidRPr="008A7659">
              <w:rPr>
                <w:b/>
                <w:spacing w:val="-1"/>
                <w:w w:val="105"/>
                <w:sz w:val="15"/>
              </w:rPr>
              <w:t>Физическое</w:t>
            </w:r>
            <w:r w:rsidRPr="008A7659">
              <w:rPr>
                <w:b/>
                <w:spacing w:val="-8"/>
                <w:w w:val="105"/>
                <w:sz w:val="15"/>
              </w:rPr>
              <w:t xml:space="preserve"> </w:t>
            </w:r>
            <w:r w:rsidRPr="008A7659">
              <w:rPr>
                <w:b/>
                <w:spacing w:val="-1"/>
                <w:w w:val="105"/>
                <w:sz w:val="15"/>
              </w:rPr>
              <w:t>развитие</w:t>
            </w:r>
            <w:r w:rsidRPr="008A7659">
              <w:rPr>
                <w:b/>
                <w:spacing w:val="-8"/>
                <w:w w:val="105"/>
                <w:sz w:val="15"/>
              </w:rPr>
              <w:t xml:space="preserve"> </w:t>
            </w:r>
            <w:r w:rsidRPr="008A7659">
              <w:rPr>
                <w:b/>
                <w:w w:val="105"/>
                <w:sz w:val="15"/>
              </w:rPr>
              <w:t>человека</w:t>
            </w:r>
            <w:r w:rsidRPr="008A7659">
              <w:rPr>
                <w:b/>
                <w:spacing w:val="-8"/>
                <w:w w:val="105"/>
                <w:sz w:val="15"/>
              </w:rPr>
              <w:t xml:space="preserve"> </w:t>
            </w:r>
            <w:r w:rsidRPr="008A7659">
              <w:rPr>
                <w:b/>
                <w:w w:val="105"/>
                <w:sz w:val="15"/>
              </w:rPr>
              <w:t>и</w:t>
            </w:r>
            <w:r w:rsidRPr="008A7659">
              <w:rPr>
                <w:b/>
                <w:spacing w:val="-8"/>
                <w:w w:val="105"/>
                <w:sz w:val="15"/>
              </w:rPr>
              <w:t xml:space="preserve"> </w:t>
            </w:r>
            <w:r w:rsidRPr="008A7659">
              <w:rPr>
                <w:b/>
                <w:w w:val="105"/>
                <w:sz w:val="15"/>
              </w:rPr>
              <w:t>факторы,</w:t>
            </w:r>
            <w:r w:rsidRPr="008A7659">
              <w:rPr>
                <w:b/>
                <w:spacing w:val="-8"/>
                <w:w w:val="105"/>
                <w:sz w:val="15"/>
              </w:rPr>
              <w:t xml:space="preserve"> </w:t>
            </w:r>
            <w:r w:rsidRPr="008A7659">
              <w:rPr>
                <w:b/>
                <w:w w:val="105"/>
                <w:sz w:val="15"/>
              </w:rPr>
              <w:t>влияющие</w:t>
            </w:r>
            <w:r w:rsidRPr="008A7659">
              <w:rPr>
                <w:b/>
                <w:spacing w:val="-8"/>
                <w:w w:val="105"/>
                <w:sz w:val="15"/>
              </w:rPr>
              <w:t xml:space="preserve"> </w:t>
            </w:r>
            <w:r w:rsidRPr="008A7659">
              <w:rPr>
                <w:b/>
                <w:w w:val="105"/>
                <w:sz w:val="15"/>
              </w:rPr>
              <w:t>на</w:t>
            </w:r>
            <w:r w:rsidRPr="008A7659">
              <w:rPr>
                <w:b/>
                <w:spacing w:val="-37"/>
                <w:w w:val="105"/>
                <w:sz w:val="15"/>
              </w:rPr>
              <w:t xml:space="preserve"> </w:t>
            </w:r>
            <w:r w:rsidRPr="008A7659">
              <w:rPr>
                <w:b/>
                <w:w w:val="105"/>
                <w:sz w:val="15"/>
              </w:rPr>
              <w:t>его</w:t>
            </w:r>
            <w:r w:rsidRPr="008A7659">
              <w:rPr>
                <w:b/>
                <w:spacing w:val="-2"/>
                <w:w w:val="105"/>
                <w:sz w:val="15"/>
              </w:rPr>
              <w:t xml:space="preserve"> </w:t>
            </w:r>
            <w:r w:rsidRPr="008A7659">
              <w:rPr>
                <w:b/>
                <w:w w:val="105"/>
                <w:sz w:val="15"/>
              </w:rPr>
              <w:t>показатели</w:t>
            </w:r>
            <w:r>
              <w:rPr>
                <w:b/>
                <w:w w:val="105"/>
                <w:sz w:val="15"/>
              </w:rPr>
              <w:t xml:space="preserve">. </w:t>
            </w:r>
            <w:r w:rsidRPr="008A7659">
              <w:rPr>
                <w:b/>
                <w:spacing w:val="-1"/>
                <w:w w:val="105"/>
                <w:sz w:val="15"/>
              </w:rPr>
              <w:t>Организация</w:t>
            </w:r>
            <w:r w:rsidRPr="008A7659">
              <w:rPr>
                <w:b/>
                <w:spacing w:val="-7"/>
                <w:w w:val="105"/>
                <w:sz w:val="15"/>
              </w:rPr>
              <w:t xml:space="preserve"> </w:t>
            </w:r>
            <w:r w:rsidRPr="008A7659">
              <w:rPr>
                <w:b/>
                <w:spacing w:val="-1"/>
                <w:w w:val="105"/>
                <w:sz w:val="15"/>
              </w:rPr>
              <w:t>и</w:t>
            </w:r>
            <w:r w:rsidRPr="008A7659">
              <w:rPr>
                <w:b/>
                <w:spacing w:val="-6"/>
                <w:w w:val="105"/>
                <w:sz w:val="15"/>
              </w:rPr>
              <w:t xml:space="preserve"> </w:t>
            </w:r>
            <w:r w:rsidRPr="008A7659">
              <w:rPr>
                <w:b/>
                <w:spacing w:val="-1"/>
                <w:w w:val="105"/>
                <w:sz w:val="15"/>
              </w:rPr>
              <w:t>проведение</w:t>
            </w:r>
            <w:r w:rsidRPr="008A7659">
              <w:rPr>
                <w:b/>
                <w:spacing w:val="-6"/>
                <w:w w:val="105"/>
                <w:sz w:val="15"/>
              </w:rPr>
              <w:t xml:space="preserve"> </w:t>
            </w:r>
            <w:r w:rsidRPr="008A7659">
              <w:rPr>
                <w:b/>
                <w:spacing w:val="-1"/>
                <w:w w:val="105"/>
                <w:sz w:val="15"/>
              </w:rPr>
              <w:t>самостоятельных</w:t>
            </w:r>
            <w:r w:rsidRPr="008A7659">
              <w:rPr>
                <w:b/>
                <w:spacing w:val="-6"/>
                <w:w w:val="105"/>
                <w:sz w:val="15"/>
              </w:rPr>
              <w:t xml:space="preserve"> </w:t>
            </w:r>
            <w:r w:rsidRPr="008A7659">
              <w:rPr>
                <w:b/>
                <w:w w:val="105"/>
                <w:sz w:val="15"/>
              </w:rPr>
              <w:t>занятий</w:t>
            </w:r>
            <w:r>
              <w:rPr>
                <w:b/>
                <w:w w:val="105"/>
                <w:sz w:val="15"/>
              </w:rPr>
              <w:t xml:space="preserve">. </w:t>
            </w:r>
          </w:p>
        </w:tc>
        <w:tc>
          <w:tcPr>
            <w:tcW w:w="528" w:type="dxa"/>
            <w:tcBorders>
              <w:top w:val="single" w:sz="4" w:space="0" w:color="auto"/>
              <w:left w:val="single" w:sz="4" w:space="0" w:color="auto"/>
              <w:bottom w:val="single" w:sz="4" w:space="0" w:color="auto"/>
              <w:right w:val="single" w:sz="4" w:space="0" w:color="auto"/>
            </w:tcBorders>
          </w:tcPr>
          <w:p w:rsidR="008A7659" w:rsidRPr="008A7659" w:rsidRDefault="003170C9" w:rsidP="008A7659">
            <w:pPr>
              <w:pStyle w:val="TableParagraph"/>
              <w:rPr>
                <w:sz w:val="14"/>
              </w:rPr>
            </w:pPr>
            <w:r>
              <w:rPr>
                <w:sz w:val="14"/>
              </w:rPr>
              <w:t>2</w:t>
            </w:r>
          </w:p>
        </w:tc>
        <w:tc>
          <w:tcPr>
            <w:tcW w:w="1104" w:type="dxa"/>
            <w:tcBorders>
              <w:top w:val="single" w:sz="4" w:space="0" w:color="auto"/>
              <w:left w:val="single" w:sz="4" w:space="0" w:color="auto"/>
              <w:bottom w:val="single" w:sz="4" w:space="0" w:color="auto"/>
              <w:right w:val="single" w:sz="4" w:space="0" w:color="auto"/>
            </w:tcBorders>
          </w:tcPr>
          <w:p w:rsidR="008A7659" w:rsidRPr="008A7659" w:rsidRDefault="008A7659" w:rsidP="008A7659">
            <w:pPr>
              <w:pStyle w:val="TableParagraph"/>
              <w:rPr>
                <w:sz w:val="14"/>
              </w:rPr>
            </w:pPr>
          </w:p>
        </w:tc>
        <w:tc>
          <w:tcPr>
            <w:tcW w:w="1140" w:type="dxa"/>
            <w:tcBorders>
              <w:top w:val="single" w:sz="4" w:space="0" w:color="auto"/>
              <w:left w:val="single" w:sz="4" w:space="0" w:color="auto"/>
              <w:bottom w:val="single" w:sz="4" w:space="0" w:color="auto"/>
              <w:right w:val="single" w:sz="4" w:space="0" w:color="auto"/>
            </w:tcBorders>
          </w:tcPr>
          <w:p w:rsidR="008A7659" w:rsidRPr="008A7659" w:rsidRDefault="008A7659" w:rsidP="008A7659">
            <w:pPr>
              <w:pStyle w:val="TableParagraph"/>
              <w:rPr>
                <w:sz w:val="14"/>
              </w:rPr>
            </w:pPr>
          </w:p>
        </w:tc>
        <w:tc>
          <w:tcPr>
            <w:tcW w:w="804" w:type="dxa"/>
            <w:tcBorders>
              <w:top w:val="single" w:sz="4" w:space="0" w:color="auto"/>
              <w:left w:val="single" w:sz="4" w:space="0" w:color="auto"/>
              <w:bottom w:val="single" w:sz="4" w:space="0" w:color="auto"/>
              <w:right w:val="single" w:sz="4" w:space="0" w:color="auto"/>
            </w:tcBorders>
          </w:tcPr>
          <w:p w:rsidR="008A7659" w:rsidRPr="008A7659" w:rsidRDefault="008A7659" w:rsidP="008A7659">
            <w:pPr>
              <w:pStyle w:val="TableParagraph"/>
              <w:rPr>
                <w:sz w:val="14"/>
              </w:rPr>
            </w:pPr>
          </w:p>
        </w:tc>
        <w:tc>
          <w:tcPr>
            <w:tcW w:w="4994" w:type="dxa"/>
            <w:tcBorders>
              <w:top w:val="single" w:sz="4" w:space="0" w:color="auto"/>
              <w:left w:val="single" w:sz="4" w:space="0" w:color="auto"/>
              <w:bottom w:val="single" w:sz="4" w:space="0" w:color="auto"/>
              <w:right w:val="single" w:sz="4" w:space="0" w:color="auto"/>
            </w:tcBorders>
          </w:tcPr>
          <w:p w:rsidR="008A7659" w:rsidRDefault="008A7659" w:rsidP="008A7659">
            <w:pPr>
              <w:pStyle w:val="TableParagraph"/>
              <w:spacing w:before="57" w:line="190" w:lineRule="atLeast"/>
              <w:ind w:left="79" w:right="830"/>
              <w:rPr>
                <w:w w:val="105"/>
                <w:sz w:val="15"/>
              </w:rPr>
            </w:pPr>
            <w:r w:rsidRPr="008A7659">
              <w:rPr>
                <w:spacing w:val="-1"/>
                <w:w w:val="105"/>
                <w:sz w:val="15"/>
              </w:rPr>
              <w:t xml:space="preserve">знакомятся с понятием «работоспособность» </w:t>
            </w:r>
            <w:r w:rsidRPr="008A7659">
              <w:rPr>
                <w:w w:val="105"/>
                <w:sz w:val="15"/>
              </w:rPr>
              <w:t>и изменениями</w:t>
            </w:r>
            <w:r w:rsidRPr="008A7659">
              <w:rPr>
                <w:spacing w:val="-37"/>
                <w:w w:val="105"/>
                <w:sz w:val="15"/>
              </w:rPr>
              <w:t xml:space="preserve"> </w:t>
            </w:r>
            <w:r w:rsidRPr="008A7659">
              <w:rPr>
                <w:w w:val="105"/>
                <w:sz w:val="15"/>
              </w:rPr>
              <w:t>показателей работоспособности в течение дня</w:t>
            </w:r>
            <w:proofErr w:type="gramStart"/>
            <w:r w:rsidRPr="008A7659">
              <w:rPr>
                <w:w w:val="105"/>
                <w:sz w:val="15"/>
              </w:rPr>
              <w:t>;;</w:t>
            </w:r>
            <w:r w:rsidRPr="008A7659">
              <w:rPr>
                <w:spacing w:val="1"/>
                <w:w w:val="105"/>
                <w:sz w:val="15"/>
              </w:rPr>
              <w:t xml:space="preserve"> </w:t>
            </w:r>
            <w:proofErr w:type="gramEnd"/>
            <w:r w:rsidRPr="008A7659">
              <w:rPr>
                <w:spacing w:val="-1"/>
                <w:w w:val="105"/>
                <w:sz w:val="15"/>
              </w:rPr>
              <w:t>устанавливают</w:t>
            </w:r>
            <w:r w:rsidRPr="008A7659">
              <w:rPr>
                <w:spacing w:val="-9"/>
                <w:w w:val="105"/>
                <w:sz w:val="15"/>
              </w:rPr>
              <w:t xml:space="preserve"> </w:t>
            </w:r>
            <w:r w:rsidRPr="008A7659">
              <w:rPr>
                <w:spacing w:val="-1"/>
                <w:w w:val="105"/>
                <w:sz w:val="15"/>
              </w:rPr>
              <w:t>причинно-следственную</w:t>
            </w:r>
            <w:r w:rsidRPr="008A7659">
              <w:rPr>
                <w:spacing w:val="-8"/>
                <w:w w:val="105"/>
                <w:sz w:val="15"/>
              </w:rPr>
              <w:t xml:space="preserve"> </w:t>
            </w:r>
            <w:r w:rsidRPr="008A7659">
              <w:rPr>
                <w:spacing w:val="-1"/>
                <w:w w:val="105"/>
                <w:sz w:val="15"/>
              </w:rPr>
              <w:t>связь</w:t>
            </w:r>
            <w:r w:rsidRPr="008A7659">
              <w:rPr>
                <w:spacing w:val="-8"/>
                <w:w w:val="105"/>
                <w:sz w:val="15"/>
              </w:rPr>
              <w:t xml:space="preserve"> </w:t>
            </w:r>
            <w:r w:rsidRPr="008A7659">
              <w:rPr>
                <w:w w:val="105"/>
                <w:sz w:val="15"/>
              </w:rPr>
              <w:t>между</w:t>
            </w:r>
            <w:r w:rsidRPr="008A7659">
              <w:rPr>
                <w:spacing w:val="-8"/>
                <w:w w:val="105"/>
                <w:sz w:val="15"/>
              </w:rPr>
              <w:t xml:space="preserve"> </w:t>
            </w:r>
            <w:r w:rsidRPr="008A7659">
              <w:rPr>
                <w:w w:val="105"/>
                <w:sz w:val="15"/>
              </w:rPr>
              <w:t>видами</w:t>
            </w:r>
          </w:p>
          <w:p w:rsidR="008A7659" w:rsidRPr="008A7659" w:rsidRDefault="008A7659" w:rsidP="008A7659">
            <w:pPr>
              <w:pStyle w:val="TableParagraph"/>
              <w:spacing w:before="4" w:line="266" w:lineRule="auto"/>
              <w:ind w:left="79"/>
              <w:rPr>
                <w:sz w:val="15"/>
              </w:rPr>
            </w:pPr>
            <w:r w:rsidRPr="008A7659">
              <w:rPr>
                <w:spacing w:val="-1"/>
                <w:w w:val="105"/>
                <w:sz w:val="15"/>
              </w:rPr>
              <w:t>деятельности,</w:t>
            </w:r>
            <w:r w:rsidRPr="008A7659">
              <w:rPr>
                <w:spacing w:val="-9"/>
                <w:w w:val="105"/>
                <w:sz w:val="15"/>
              </w:rPr>
              <w:t xml:space="preserve"> </w:t>
            </w:r>
            <w:r w:rsidRPr="008A7659">
              <w:rPr>
                <w:spacing w:val="-1"/>
                <w:w w:val="105"/>
                <w:sz w:val="15"/>
              </w:rPr>
              <w:t>их</w:t>
            </w:r>
            <w:r w:rsidRPr="008A7659">
              <w:rPr>
                <w:spacing w:val="-8"/>
                <w:w w:val="105"/>
                <w:sz w:val="15"/>
              </w:rPr>
              <w:t xml:space="preserve"> </w:t>
            </w:r>
            <w:r w:rsidRPr="008A7659">
              <w:rPr>
                <w:spacing w:val="-1"/>
                <w:w w:val="105"/>
                <w:sz w:val="15"/>
              </w:rPr>
              <w:t>содержанием</w:t>
            </w:r>
            <w:r w:rsidRPr="008A7659">
              <w:rPr>
                <w:spacing w:val="-8"/>
                <w:w w:val="105"/>
                <w:sz w:val="15"/>
              </w:rPr>
              <w:t xml:space="preserve"> </w:t>
            </w:r>
            <w:r w:rsidRPr="008A7659">
              <w:rPr>
                <w:w w:val="105"/>
                <w:sz w:val="15"/>
              </w:rPr>
              <w:t>и</w:t>
            </w:r>
            <w:r w:rsidRPr="008A7659">
              <w:rPr>
                <w:spacing w:val="-9"/>
                <w:w w:val="105"/>
                <w:sz w:val="15"/>
              </w:rPr>
              <w:t xml:space="preserve"> </w:t>
            </w:r>
            <w:r w:rsidRPr="008A7659">
              <w:rPr>
                <w:w w:val="105"/>
                <w:sz w:val="15"/>
              </w:rPr>
              <w:t>напряжённостью</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показателями</w:t>
            </w:r>
            <w:r w:rsidRPr="008A7659">
              <w:rPr>
                <w:spacing w:val="-37"/>
                <w:w w:val="105"/>
                <w:sz w:val="15"/>
              </w:rPr>
              <w:t xml:space="preserve"> </w:t>
            </w:r>
            <w:r w:rsidRPr="008A7659">
              <w:rPr>
                <w:w w:val="105"/>
                <w:sz w:val="15"/>
              </w:rPr>
              <w:t>работоспособности</w:t>
            </w:r>
            <w:proofErr w:type="gramStart"/>
            <w:r w:rsidRPr="008A7659">
              <w:rPr>
                <w:w w:val="105"/>
                <w:sz w:val="15"/>
              </w:rPr>
              <w:t>;;</w:t>
            </w:r>
            <w:proofErr w:type="gramEnd"/>
          </w:p>
          <w:p w:rsidR="008A7659" w:rsidRPr="008A7659" w:rsidRDefault="008A7659" w:rsidP="008A7659">
            <w:pPr>
              <w:pStyle w:val="TableParagraph"/>
              <w:spacing w:before="1" w:line="266" w:lineRule="auto"/>
              <w:ind w:left="79" w:right="103"/>
              <w:rPr>
                <w:sz w:val="15"/>
              </w:rPr>
            </w:pPr>
            <w:r w:rsidRPr="008A7659">
              <w:rPr>
                <w:spacing w:val="-1"/>
                <w:w w:val="105"/>
                <w:sz w:val="15"/>
              </w:rPr>
              <w:t xml:space="preserve">устанавливают </w:t>
            </w:r>
            <w:r w:rsidRPr="008A7659">
              <w:rPr>
                <w:w w:val="105"/>
                <w:sz w:val="15"/>
              </w:rPr>
              <w:t>причинно-следственную связь между планированием</w:t>
            </w:r>
            <w:r w:rsidRPr="008A7659">
              <w:rPr>
                <w:spacing w:val="1"/>
                <w:w w:val="105"/>
                <w:sz w:val="15"/>
              </w:rPr>
              <w:t xml:space="preserve"> </w:t>
            </w:r>
            <w:r w:rsidRPr="008A7659">
              <w:rPr>
                <w:spacing w:val="-1"/>
                <w:w w:val="105"/>
                <w:sz w:val="15"/>
              </w:rPr>
              <w:t>режима</w:t>
            </w:r>
            <w:r w:rsidRPr="008A7659">
              <w:rPr>
                <w:spacing w:val="-9"/>
                <w:w w:val="105"/>
                <w:sz w:val="15"/>
              </w:rPr>
              <w:t xml:space="preserve"> </w:t>
            </w:r>
            <w:r w:rsidRPr="008A7659">
              <w:rPr>
                <w:spacing w:val="-1"/>
                <w:w w:val="105"/>
                <w:sz w:val="15"/>
              </w:rPr>
              <w:t>дня</w:t>
            </w:r>
            <w:r w:rsidRPr="008A7659">
              <w:rPr>
                <w:spacing w:val="-8"/>
                <w:w w:val="105"/>
                <w:sz w:val="15"/>
              </w:rPr>
              <w:t xml:space="preserve"> </w:t>
            </w:r>
            <w:r w:rsidRPr="008A7659">
              <w:rPr>
                <w:spacing w:val="-1"/>
                <w:w w:val="105"/>
                <w:sz w:val="15"/>
              </w:rPr>
              <w:t>школьника</w:t>
            </w:r>
            <w:r w:rsidRPr="008A7659">
              <w:rPr>
                <w:spacing w:val="-8"/>
                <w:w w:val="105"/>
                <w:sz w:val="15"/>
              </w:rPr>
              <w:t xml:space="preserve"> </w:t>
            </w:r>
            <w:r w:rsidRPr="008A7659">
              <w:rPr>
                <w:spacing w:val="-1"/>
                <w:w w:val="105"/>
                <w:sz w:val="15"/>
              </w:rPr>
              <w:t>и</w:t>
            </w:r>
            <w:r w:rsidRPr="008A7659">
              <w:rPr>
                <w:spacing w:val="-9"/>
                <w:w w:val="105"/>
                <w:sz w:val="15"/>
              </w:rPr>
              <w:t xml:space="preserve"> </w:t>
            </w:r>
            <w:r w:rsidRPr="008A7659">
              <w:rPr>
                <w:spacing w:val="-1"/>
                <w:w w:val="105"/>
                <w:sz w:val="15"/>
              </w:rPr>
              <w:t>изменениями</w:t>
            </w:r>
            <w:r w:rsidRPr="008A7659">
              <w:rPr>
                <w:spacing w:val="-8"/>
                <w:w w:val="105"/>
                <w:sz w:val="15"/>
              </w:rPr>
              <w:t xml:space="preserve"> </w:t>
            </w:r>
            <w:r w:rsidRPr="008A7659">
              <w:rPr>
                <w:w w:val="105"/>
                <w:sz w:val="15"/>
              </w:rPr>
              <w:t>показателей</w:t>
            </w:r>
            <w:r w:rsidRPr="008A7659">
              <w:rPr>
                <w:spacing w:val="-8"/>
                <w:w w:val="105"/>
                <w:sz w:val="15"/>
              </w:rPr>
              <w:t xml:space="preserve"> </w:t>
            </w:r>
            <w:r w:rsidRPr="008A7659">
              <w:rPr>
                <w:w w:val="105"/>
                <w:sz w:val="15"/>
              </w:rPr>
              <w:t>работоспособности</w:t>
            </w:r>
            <w:r w:rsidRPr="008A7659">
              <w:rPr>
                <w:spacing w:val="-37"/>
                <w:w w:val="105"/>
                <w:sz w:val="15"/>
              </w:rPr>
              <w:t xml:space="preserve"> </w:t>
            </w:r>
            <w:r w:rsidRPr="008A7659">
              <w:rPr>
                <w:w w:val="105"/>
                <w:sz w:val="15"/>
              </w:rPr>
              <w:t>в</w:t>
            </w:r>
            <w:r w:rsidRPr="008A7659">
              <w:rPr>
                <w:spacing w:val="-2"/>
                <w:w w:val="105"/>
                <w:sz w:val="15"/>
              </w:rPr>
              <w:t xml:space="preserve"> </w:t>
            </w:r>
            <w:r w:rsidRPr="008A7659">
              <w:rPr>
                <w:w w:val="105"/>
                <w:sz w:val="15"/>
              </w:rPr>
              <w:t>течение</w:t>
            </w:r>
            <w:r w:rsidRPr="008A7659">
              <w:rPr>
                <w:spacing w:val="-1"/>
                <w:w w:val="105"/>
                <w:sz w:val="15"/>
              </w:rPr>
              <w:t xml:space="preserve"> </w:t>
            </w:r>
            <w:r w:rsidRPr="008A7659">
              <w:rPr>
                <w:w w:val="105"/>
                <w:sz w:val="15"/>
              </w:rPr>
              <w:t>дня</w:t>
            </w:r>
            <w:proofErr w:type="gramStart"/>
            <w:r w:rsidRPr="008A7659">
              <w:rPr>
                <w:w w:val="105"/>
                <w:sz w:val="15"/>
              </w:rPr>
              <w:t>.;</w:t>
            </w:r>
            <w:proofErr w:type="gramEnd"/>
          </w:p>
          <w:p w:rsidR="008A7659" w:rsidRPr="008A7659" w:rsidRDefault="008A7659" w:rsidP="008A7659">
            <w:pPr>
              <w:pStyle w:val="TableParagraph"/>
              <w:spacing w:before="2" w:line="266" w:lineRule="auto"/>
              <w:ind w:left="79"/>
              <w:rPr>
                <w:sz w:val="15"/>
              </w:rPr>
            </w:pPr>
            <w:r w:rsidRPr="008A7659">
              <w:rPr>
                <w:spacing w:val="-1"/>
                <w:w w:val="105"/>
                <w:sz w:val="15"/>
              </w:rPr>
              <w:t>определяют</w:t>
            </w:r>
            <w:r w:rsidRPr="008A7659">
              <w:rPr>
                <w:spacing w:val="-9"/>
                <w:w w:val="105"/>
                <w:sz w:val="15"/>
              </w:rPr>
              <w:t xml:space="preserve"> </w:t>
            </w:r>
            <w:r w:rsidRPr="008A7659">
              <w:rPr>
                <w:spacing w:val="-1"/>
                <w:w w:val="105"/>
                <w:sz w:val="15"/>
              </w:rPr>
              <w:t>индивидуальные</w:t>
            </w:r>
            <w:r w:rsidRPr="008A7659">
              <w:rPr>
                <w:spacing w:val="-8"/>
                <w:w w:val="105"/>
                <w:sz w:val="15"/>
              </w:rPr>
              <w:t xml:space="preserve"> </w:t>
            </w:r>
            <w:r w:rsidRPr="008A7659">
              <w:rPr>
                <w:w w:val="105"/>
                <w:sz w:val="15"/>
              </w:rPr>
              <w:t>виды</w:t>
            </w:r>
            <w:r w:rsidRPr="008A7659">
              <w:rPr>
                <w:spacing w:val="-8"/>
                <w:w w:val="105"/>
                <w:sz w:val="15"/>
              </w:rPr>
              <w:t xml:space="preserve"> </w:t>
            </w:r>
            <w:r w:rsidRPr="008A7659">
              <w:rPr>
                <w:w w:val="105"/>
                <w:sz w:val="15"/>
              </w:rPr>
              <w:t>деятельности</w:t>
            </w:r>
            <w:r w:rsidRPr="008A7659">
              <w:rPr>
                <w:spacing w:val="-8"/>
                <w:w w:val="105"/>
                <w:sz w:val="15"/>
              </w:rPr>
              <w:t xml:space="preserve"> </w:t>
            </w:r>
            <w:r w:rsidRPr="008A7659">
              <w:rPr>
                <w:w w:val="105"/>
                <w:sz w:val="15"/>
              </w:rPr>
              <w:t>в</w:t>
            </w:r>
            <w:r w:rsidRPr="008A7659">
              <w:rPr>
                <w:spacing w:val="-9"/>
                <w:w w:val="105"/>
                <w:sz w:val="15"/>
              </w:rPr>
              <w:t xml:space="preserve"> </w:t>
            </w:r>
            <w:r w:rsidRPr="008A7659">
              <w:rPr>
                <w:w w:val="105"/>
                <w:sz w:val="15"/>
              </w:rPr>
              <w:t>течение</w:t>
            </w:r>
            <w:r w:rsidRPr="008A7659">
              <w:rPr>
                <w:spacing w:val="-8"/>
                <w:w w:val="105"/>
                <w:sz w:val="15"/>
              </w:rPr>
              <w:t xml:space="preserve"> </w:t>
            </w:r>
            <w:r w:rsidRPr="008A7659">
              <w:rPr>
                <w:w w:val="105"/>
                <w:sz w:val="15"/>
              </w:rPr>
              <w:t>дня,</w:t>
            </w:r>
            <w:r w:rsidRPr="008A7659">
              <w:rPr>
                <w:spacing w:val="-36"/>
                <w:w w:val="105"/>
                <w:sz w:val="15"/>
              </w:rPr>
              <w:t xml:space="preserve"> </w:t>
            </w:r>
            <w:r w:rsidRPr="008A7659">
              <w:rPr>
                <w:w w:val="105"/>
                <w:sz w:val="15"/>
              </w:rPr>
              <w:t>устанавливают временной диапазон и последовательность их</w:t>
            </w:r>
            <w:r w:rsidRPr="008A7659">
              <w:rPr>
                <w:spacing w:val="1"/>
                <w:w w:val="105"/>
                <w:sz w:val="15"/>
              </w:rPr>
              <w:t xml:space="preserve"> </w:t>
            </w:r>
            <w:r w:rsidRPr="008A7659">
              <w:rPr>
                <w:w w:val="105"/>
                <w:sz w:val="15"/>
              </w:rPr>
              <w:t>выполнения</w:t>
            </w:r>
            <w:proofErr w:type="gramStart"/>
            <w:r w:rsidRPr="008A7659">
              <w:rPr>
                <w:w w:val="105"/>
                <w:sz w:val="15"/>
              </w:rPr>
              <w:t>;;</w:t>
            </w:r>
            <w:proofErr w:type="gramEnd"/>
          </w:p>
          <w:p w:rsidR="008A7659" w:rsidRPr="008A7659" w:rsidRDefault="008A7659" w:rsidP="008A7659">
            <w:pPr>
              <w:pStyle w:val="TableParagraph"/>
              <w:spacing w:before="1" w:line="266" w:lineRule="auto"/>
              <w:ind w:left="79"/>
              <w:rPr>
                <w:sz w:val="15"/>
              </w:rPr>
            </w:pPr>
            <w:r w:rsidRPr="008A7659">
              <w:rPr>
                <w:spacing w:val="-1"/>
                <w:w w:val="105"/>
                <w:sz w:val="15"/>
              </w:rPr>
              <w:t>знакомятся</w:t>
            </w:r>
            <w:r w:rsidRPr="008A7659">
              <w:rPr>
                <w:spacing w:val="-8"/>
                <w:w w:val="105"/>
                <w:sz w:val="15"/>
              </w:rPr>
              <w:t xml:space="preserve"> </w:t>
            </w:r>
            <w:r w:rsidRPr="008A7659">
              <w:rPr>
                <w:spacing w:val="-1"/>
                <w:w w:val="105"/>
                <w:sz w:val="15"/>
              </w:rPr>
              <w:t>с</w:t>
            </w:r>
            <w:r w:rsidRPr="008A7659">
              <w:rPr>
                <w:spacing w:val="-8"/>
                <w:w w:val="105"/>
                <w:sz w:val="15"/>
              </w:rPr>
              <w:t xml:space="preserve"> </w:t>
            </w:r>
            <w:r w:rsidRPr="008A7659">
              <w:rPr>
                <w:spacing w:val="-1"/>
                <w:w w:val="105"/>
                <w:sz w:val="15"/>
              </w:rPr>
              <w:t>понятием</w:t>
            </w:r>
            <w:r w:rsidRPr="008A7659">
              <w:rPr>
                <w:spacing w:val="-8"/>
                <w:w w:val="105"/>
                <w:sz w:val="15"/>
              </w:rPr>
              <w:t xml:space="preserve"> </w:t>
            </w:r>
            <w:r w:rsidRPr="008A7659">
              <w:rPr>
                <w:w w:val="105"/>
                <w:sz w:val="15"/>
              </w:rPr>
              <w:t>«физическое</w:t>
            </w:r>
            <w:r w:rsidRPr="008A7659">
              <w:rPr>
                <w:spacing w:val="-8"/>
                <w:w w:val="105"/>
                <w:sz w:val="15"/>
              </w:rPr>
              <w:t xml:space="preserve"> </w:t>
            </w:r>
            <w:r w:rsidRPr="008A7659">
              <w:rPr>
                <w:w w:val="105"/>
                <w:sz w:val="15"/>
              </w:rPr>
              <w:t>развитие»</w:t>
            </w:r>
            <w:r w:rsidRPr="008A7659">
              <w:rPr>
                <w:spacing w:val="-8"/>
                <w:w w:val="105"/>
                <w:sz w:val="15"/>
              </w:rPr>
              <w:t xml:space="preserve"> </w:t>
            </w:r>
            <w:r w:rsidRPr="008A7659">
              <w:rPr>
                <w:w w:val="105"/>
                <w:sz w:val="15"/>
              </w:rPr>
              <w:t>в</w:t>
            </w:r>
            <w:r w:rsidRPr="008A7659">
              <w:rPr>
                <w:spacing w:val="-8"/>
                <w:w w:val="105"/>
                <w:sz w:val="15"/>
              </w:rPr>
              <w:t xml:space="preserve"> </w:t>
            </w:r>
            <w:r w:rsidRPr="008A7659">
              <w:rPr>
                <w:w w:val="105"/>
                <w:sz w:val="15"/>
              </w:rPr>
              <w:t>значении</w:t>
            </w:r>
            <w:r w:rsidRPr="008A7659">
              <w:rPr>
                <w:spacing w:val="-8"/>
                <w:w w:val="105"/>
                <w:sz w:val="15"/>
              </w:rPr>
              <w:t xml:space="preserve"> </w:t>
            </w:r>
            <w:r w:rsidRPr="008A7659">
              <w:rPr>
                <w:w w:val="105"/>
                <w:sz w:val="15"/>
              </w:rPr>
              <w:t>«процесс</w:t>
            </w:r>
            <w:r w:rsidRPr="008A7659">
              <w:rPr>
                <w:spacing w:val="1"/>
                <w:w w:val="105"/>
                <w:sz w:val="15"/>
              </w:rPr>
              <w:t xml:space="preserve"> </w:t>
            </w:r>
            <w:r w:rsidRPr="008A7659">
              <w:rPr>
                <w:w w:val="105"/>
                <w:sz w:val="15"/>
              </w:rPr>
              <w:t>взросления организма под влиянием наследственных программ</w:t>
            </w:r>
            <w:proofErr w:type="gramStart"/>
            <w:r w:rsidRPr="008A7659">
              <w:rPr>
                <w:w w:val="105"/>
                <w:sz w:val="15"/>
              </w:rPr>
              <w:t>»;;</w:t>
            </w:r>
            <w:r w:rsidRPr="008A7659">
              <w:rPr>
                <w:spacing w:val="1"/>
                <w:w w:val="105"/>
                <w:sz w:val="15"/>
              </w:rPr>
              <w:t xml:space="preserve"> </w:t>
            </w:r>
            <w:proofErr w:type="gramEnd"/>
            <w:r w:rsidRPr="008A7659">
              <w:rPr>
                <w:spacing w:val="-1"/>
                <w:w w:val="105"/>
                <w:sz w:val="15"/>
              </w:rPr>
              <w:t>приводят</w:t>
            </w:r>
            <w:r w:rsidRPr="008A7659">
              <w:rPr>
                <w:spacing w:val="-9"/>
                <w:w w:val="105"/>
                <w:sz w:val="15"/>
              </w:rPr>
              <w:t xml:space="preserve"> </w:t>
            </w:r>
            <w:r w:rsidRPr="008A7659">
              <w:rPr>
                <w:spacing w:val="-1"/>
                <w:w w:val="105"/>
                <w:sz w:val="15"/>
              </w:rPr>
              <w:t>примеры</w:t>
            </w:r>
            <w:r w:rsidRPr="008A7659">
              <w:rPr>
                <w:spacing w:val="-8"/>
                <w:w w:val="105"/>
                <w:sz w:val="15"/>
              </w:rPr>
              <w:t xml:space="preserve"> </w:t>
            </w:r>
            <w:r w:rsidRPr="008A7659">
              <w:rPr>
                <w:spacing w:val="-1"/>
                <w:w w:val="105"/>
                <w:sz w:val="15"/>
              </w:rPr>
              <w:t>влияния</w:t>
            </w:r>
            <w:r w:rsidRPr="008A7659">
              <w:rPr>
                <w:spacing w:val="-8"/>
                <w:w w:val="105"/>
                <w:sz w:val="15"/>
              </w:rPr>
              <w:t xml:space="preserve"> </w:t>
            </w:r>
            <w:r w:rsidRPr="008A7659">
              <w:rPr>
                <w:spacing w:val="-1"/>
                <w:w w:val="105"/>
                <w:sz w:val="15"/>
              </w:rPr>
              <w:t>занятий</w:t>
            </w:r>
            <w:r w:rsidRPr="008A7659">
              <w:rPr>
                <w:spacing w:val="-8"/>
                <w:w w:val="105"/>
                <w:sz w:val="15"/>
              </w:rPr>
              <w:t xml:space="preserve"> </w:t>
            </w:r>
            <w:r w:rsidRPr="008A7659">
              <w:rPr>
                <w:w w:val="105"/>
                <w:sz w:val="15"/>
              </w:rPr>
              <w:t>физическими</w:t>
            </w:r>
            <w:r w:rsidRPr="008A7659">
              <w:rPr>
                <w:spacing w:val="-8"/>
                <w:w w:val="105"/>
                <w:sz w:val="15"/>
              </w:rPr>
              <w:t xml:space="preserve"> </w:t>
            </w:r>
            <w:r w:rsidRPr="008A7659">
              <w:rPr>
                <w:w w:val="105"/>
                <w:sz w:val="15"/>
              </w:rPr>
              <w:t>упражнениями</w:t>
            </w:r>
            <w:r w:rsidRPr="008A7659">
              <w:rPr>
                <w:spacing w:val="-8"/>
                <w:w w:val="105"/>
                <w:sz w:val="15"/>
              </w:rPr>
              <w:t xml:space="preserve"> </w:t>
            </w:r>
            <w:r w:rsidRPr="008A7659">
              <w:rPr>
                <w:w w:val="105"/>
                <w:sz w:val="15"/>
              </w:rPr>
              <w:t>на</w:t>
            </w:r>
            <w:r w:rsidRPr="008A7659">
              <w:rPr>
                <w:spacing w:val="-36"/>
                <w:w w:val="105"/>
                <w:sz w:val="15"/>
              </w:rPr>
              <w:t xml:space="preserve"> </w:t>
            </w:r>
            <w:r w:rsidRPr="008A7659">
              <w:rPr>
                <w:w w:val="105"/>
                <w:sz w:val="15"/>
              </w:rPr>
              <w:t>показатели</w:t>
            </w:r>
            <w:r w:rsidRPr="008A7659">
              <w:rPr>
                <w:spacing w:val="-2"/>
                <w:w w:val="105"/>
                <w:sz w:val="15"/>
              </w:rPr>
              <w:t xml:space="preserve"> </w:t>
            </w:r>
            <w:r w:rsidRPr="008A7659">
              <w:rPr>
                <w:w w:val="105"/>
                <w:sz w:val="15"/>
              </w:rPr>
              <w:t>физического</w:t>
            </w:r>
            <w:r w:rsidRPr="008A7659">
              <w:rPr>
                <w:spacing w:val="-2"/>
                <w:w w:val="105"/>
                <w:sz w:val="15"/>
              </w:rPr>
              <w:t xml:space="preserve"> </w:t>
            </w:r>
            <w:r w:rsidRPr="008A7659">
              <w:rPr>
                <w:w w:val="105"/>
                <w:sz w:val="15"/>
              </w:rPr>
              <w:t>развития.;</w:t>
            </w:r>
          </w:p>
          <w:p w:rsidR="008A7659" w:rsidRPr="008A7659" w:rsidRDefault="008A7659" w:rsidP="008A7659">
            <w:pPr>
              <w:pStyle w:val="TableParagraph"/>
              <w:spacing w:before="3" w:line="266" w:lineRule="auto"/>
              <w:ind w:left="79"/>
              <w:rPr>
                <w:sz w:val="15"/>
              </w:rPr>
            </w:pPr>
            <w:r w:rsidRPr="008A7659">
              <w:rPr>
                <w:w w:val="105"/>
                <w:sz w:val="15"/>
              </w:rPr>
              <w:t>знакомятся</w:t>
            </w:r>
            <w:r w:rsidRPr="008A7659">
              <w:rPr>
                <w:spacing w:val="-10"/>
                <w:w w:val="105"/>
                <w:sz w:val="15"/>
              </w:rPr>
              <w:t xml:space="preserve"> </w:t>
            </w:r>
            <w:r w:rsidRPr="008A7659">
              <w:rPr>
                <w:w w:val="105"/>
                <w:sz w:val="15"/>
              </w:rPr>
              <w:t>с</w:t>
            </w:r>
            <w:r w:rsidRPr="008A7659">
              <w:rPr>
                <w:spacing w:val="-9"/>
                <w:w w:val="105"/>
                <w:sz w:val="15"/>
              </w:rPr>
              <w:t xml:space="preserve"> </w:t>
            </w:r>
            <w:r w:rsidRPr="008A7659">
              <w:rPr>
                <w:w w:val="105"/>
                <w:sz w:val="15"/>
              </w:rPr>
              <w:t>требованиями</w:t>
            </w:r>
            <w:r w:rsidRPr="008A7659">
              <w:rPr>
                <w:spacing w:val="-9"/>
                <w:w w:val="105"/>
                <w:sz w:val="15"/>
              </w:rPr>
              <w:t xml:space="preserve"> </w:t>
            </w:r>
            <w:r w:rsidRPr="008A7659">
              <w:rPr>
                <w:w w:val="105"/>
                <w:sz w:val="15"/>
              </w:rPr>
              <w:t>к</w:t>
            </w:r>
            <w:r w:rsidRPr="008A7659">
              <w:rPr>
                <w:spacing w:val="-9"/>
                <w:w w:val="105"/>
                <w:sz w:val="15"/>
              </w:rPr>
              <w:t xml:space="preserve"> </w:t>
            </w:r>
            <w:r w:rsidRPr="008A7659">
              <w:rPr>
                <w:w w:val="105"/>
                <w:sz w:val="15"/>
              </w:rPr>
              <w:t>подготовке</w:t>
            </w:r>
            <w:r w:rsidRPr="008A7659">
              <w:rPr>
                <w:spacing w:val="-9"/>
                <w:w w:val="105"/>
                <w:sz w:val="15"/>
              </w:rPr>
              <w:t xml:space="preserve"> </w:t>
            </w:r>
            <w:r w:rsidRPr="008A7659">
              <w:rPr>
                <w:w w:val="105"/>
                <w:sz w:val="15"/>
              </w:rPr>
              <w:t>мест</w:t>
            </w:r>
            <w:r w:rsidRPr="008A7659">
              <w:rPr>
                <w:spacing w:val="-9"/>
                <w:w w:val="105"/>
                <w:sz w:val="15"/>
              </w:rPr>
              <w:t xml:space="preserve"> </w:t>
            </w:r>
            <w:r w:rsidRPr="008A7659">
              <w:rPr>
                <w:w w:val="105"/>
                <w:sz w:val="15"/>
              </w:rPr>
              <w:t>занятий</w:t>
            </w:r>
            <w:r w:rsidRPr="008A7659">
              <w:rPr>
                <w:spacing w:val="-9"/>
                <w:w w:val="105"/>
                <w:sz w:val="15"/>
              </w:rPr>
              <w:t xml:space="preserve"> </w:t>
            </w:r>
            <w:r w:rsidRPr="008A7659">
              <w:rPr>
                <w:w w:val="105"/>
                <w:sz w:val="15"/>
              </w:rPr>
              <w:t>на</w:t>
            </w:r>
            <w:r w:rsidRPr="008A7659">
              <w:rPr>
                <w:spacing w:val="-9"/>
                <w:w w:val="105"/>
                <w:sz w:val="15"/>
              </w:rPr>
              <w:t xml:space="preserve"> </w:t>
            </w:r>
            <w:r w:rsidRPr="008A7659">
              <w:rPr>
                <w:w w:val="105"/>
                <w:sz w:val="15"/>
              </w:rPr>
              <w:t>открытых</w:t>
            </w:r>
            <w:r w:rsidRPr="008A7659">
              <w:rPr>
                <w:spacing w:val="-37"/>
                <w:w w:val="105"/>
                <w:sz w:val="15"/>
              </w:rPr>
              <w:t xml:space="preserve"> </w:t>
            </w:r>
            <w:r w:rsidRPr="008A7659">
              <w:rPr>
                <w:w w:val="105"/>
                <w:sz w:val="15"/>
              </w:rPr>
              <w:lastRenderedPageBreak/>
              <w:t>спортивных площадках, выбору одежды и обуви в соответствии с</w:t>
            </w:r>
            <w:r w:rsidRPr="008A7659">
              <w:rPr>
                <w:spacing w:val="1"/>
                <w:w w:val="105"/>
                <w:sz w:val="15"/>
              </w:rPr>
              <w:t xml:space="preserve"> </w:t>
            </w:r>
            <w:r w:rsidRPr="008A7659">
              <w:rPr>
                <w:w w:val="105"/>
                <w:sz w:val="15"/>
              </w:rPr>
              <w:t>погодными</w:t>
            </w:r>
            <w:r w:rsidRPr="008A7659">
              <w:rPr>
                <w:spacing w:val="-2"/>
                <w:w w:val="105"/>
                <w:sz w:val="15"/>
              </w:rPr>
              <w:t xml:space="preserve"> </w:t>
            </w:r>
            <w:r w:rsidRPr="008A7659">
              <w:rPr>
                <w:w w:val="105"/>
                <w:sz w:val="15"/>
              </w:rPr>
              <w:t>условиями</w:t>
            </w:r>
            <w:r w:rsidRPr="008A7659">
              <w:rPr>
                <w:spacing w:val="-2"/>
                <w:w w:val="105"/>
                <w:sz w:val="15"/>
              </w:rPr>
              <w:t xml:space="preserve"> </w:t>
            </w:r>
            <w:r w:rsidRPr="008A7659">
              <w:rPr>
                <w:w w:val="105"/>
                <w:sz w:val="15"/>
              </w:rPr>
              <w:t>и</w:t>
            </w:r>
            <w:r w:rsidRPr="008A7659">
              <w:rPr>
                <w:spacing w:val="-2"/>
                <w:w w:val="105"/>
                <w:sz w:val="15"/>
              </w:rPr>
              <w:t xml:space="preserve"> </w:t>
            </w:r>
            <w:r w:rsidRPr="008A7659">
              <w:rPr>
                <w:w w:val="105"/>
                <w:sz w:val="15"/>
              </w:rPr>
              <w:t>временем</w:t>
            </w:r>
            <w:r w:rsidRPr="008A7659">
              <w:rPr>
                <w:spacing w:val="-1"/>
                <w:w w:val="105"/>
                <w:sz w:val="15"/>
              </w:rPr>
              <w:t xml:space="preserve"> </w:t>
            </w:r>
            <w:r w:rsidRPr="008A7659">
              <w:rPr>
                <w:w w:val="105"/>
                <w:sz w:val="15"/>
              </w:rPr>
              <w:t>года</w:t>
            </w:r>
            <w:proofErr w:type="gramStart"/>
            <w:r w:rsidRPr="008A7659">
              <w:rPr>
                <w:w w:val="105"/>
                <w:sz w:val="15"/>
              </w:rPr>
              <w:t>;;</w:t>
            </w:r>
            <w:proofErr w:type="gramEnd"/>
          </w:p>
          <w:p w:rsidR="008A7659" w:rsidRPr="008A7659" w:rsidRDefault="008A7659" w:rsidP="008A7659">
            <w:pPr>
              <w:pStyle w:val="TableParagraph"/>
              <w:spacing w:before="2" w:line="266" w:lineRule="auto"/>
              <w:ind w:left="79"/>
              <w:rPr>
                <w:sz w:val="15"/>
              </w:rPr>
            </w:pPr>
            <w:r w:rsidRPr="008A7659">
              <w:rPr>
                <w:spacing w:val="-1"/>
                <w:w w:val="105"/>
                <w:sz w:val="15"/>
              </w:rPr>
              <w:t>устанавливают</w:t>
            </w:r>
            <w:r w:rsidRPr="008A7659">
              <w:rPr>
                <w:spacing w:val="-9"/>
                <w:w w:val="105"/>
                <w:sz w:val="15"/>
              </w:rPr>
              <w:t xml:space="preserve"> </w:t>
            </w:r>
            <w:r w:rsidRPr="008A7659">
              <w:rPr>
                <w:spacing w:val="-1"/>
                <w:w w:val="105"/>
                <w:sz w:val="15"/>
              </w:rPr>
              <w:t>причинно-следственную</w:t>
            </w:r>
            <w:r w:rsidRPr="008A7659">
              <w:rPr>
                <w:spacing w:val="-8"/>
                <w:w w:val="105"/>
                <w:sz w:val="15"/>
              </w:rPr>
              <w:t xml:space="preserve"> </w:t>
            </w:r>
            <w:r w:rsidRPr="008A7659">
              <w:rPr>
                <w:spacing w:val="-1"/>
                <w:w w:val="105"/>
                <w:sz w:val="15"/>
              </w:rPr>
              <w:t>связь</w:t>
            </w:r>
            <w:r w:rsidRPr="008A7659">
              <w:rPr>
                <w:spacing w:val="-9"/>
                <w:w w:val="105"/>
                <w:sz w:val="15"/>
              </w:rPr>
              <w:t xml:space="preserve"> </w:t>
            </w:r>
            <w:r w:rsidRPr="008A7659">
              <w:rPr>
                <w:w w:val="105"/>
                <w:sz w:val="15"/>
              </w:rPr>
              <w:t>между</w:t>
            </w:r>
            <w:r w:rsidRPr="008A7659">
              <w:rPr>
                <w:spacing w:val="-8"/>
                <w:w w:val="105"/>
                <w:sz w:val="15"/>
              </w:rPr>
              <w:t xml:space="preserve"> </w:t>
            </w:r>
            <w:r w:rsidRPr="008A7659">
              <w:rPr>
                <w:w w:val="105"/>
                <w:sz w:val="15"/>
              </w:rPr>
              <w:t>подготовкой</w:t>
            </w:r>
            <w:r w:rsidRPr="008A7659">
              <w:rPr>
                <w:spacing w:val="-9"/>
                <w:w w:val="105"/>
                <w:sz w:val="15"/>
              </w:rPr>
              <w:t xml:space="preserve"> </w:t>
            </w:r>
            <w:r w:rsidRPr="008A7659">
              <w:rPr>
                <w:w w:val="105"/>
                <w:sz w:val="15"/>
              </w:rPr>
              <w:t>мест</w:t>
            </w:r>
            <w:r w:rsidRPr="008A7659">
              <w:rPr>
                <w:spacing w:val="-36"/>
                <w:w w:val="105"/>
                <w:sz w:val="15"/>
              </w:rPr>
              <w:t xml:space="preserve"> </w:t>
            </w:r>
            <w:r w:rsidRPr="008A7659">
              <w:rPr>
                <w:w w:val="105"/>
                <w:sz w:val="15"/>
              </w:rPr>
              <w:t>занятий на открытых площадках и правилами предупреждения</w:t>
            </w:r>
            <w:r w:rsidRPr="008A7659">
              <w:rPr>
                <w:spacing w:val="1"/>
                <w:w w:val="105"/>
                <w:sz w:val="15"/>
              </w:rPr>
              <w:t xml:space="preserve"> </w:t>
            </w:r>
            <w:r w:rsidRPr="008A7659">
              <w:rPr>
                <w:w w:val="105"/>
                <w:sz w:val="15"/>
              </w:rPr>
              <w:t>травматизма</w:t>
            </w:r>
            <w:proofErr w:type="gramStart"/>
            <w:r w:rsidRPr="008A7659">
              <w:rPr>
                <w:w w:val="105"/>
                <w:sz w:val="15"/>
              </w:rPr>
              <w:t>;;</w:t>
            </w:r>
            <w:proofErr w:type="gramEnd"/>
          </w:p>
          <w:p w:rsidR="008A7659" w:rsidRPr="008A7659" w:rsidRDefault="008A7659" w:rsidP="008A7659">
            <w:pPr>
              <w:pStyle w:val="TableParagraph"/>
              <w:spacing w:before="2" w:line="266" w:lineRule="auto"/>
              <w:ind w:left="79" w:right="279"/>
              <w:rPr>
                <w:sz w:val="15"/>
              </w:rPr>
            </w:pPr>
            <w:r w:rsidRPr="008A7659">
              <w:rPr>
                <w:spacing w:val="-1"/>
                <w:w w:val="105"/>
                <w:sz w:val="15"/>
              </w:rPr>
              <w:t>выбирают</w:t>
            </w:r>
            <w:r w:rsidRPr="008A7659">
              <w:rPr>
                <w:spacing w:val="-8"/>
                <w:w w:val="105"/>
                <w:sz w:val="15"/>
              </w:rPr>
              <w:t xml:space="preserve"> </w:t>
            </w:r>
            <w:r w:rsidRPr="008A7659">
              <w:rPr>
                <w:spacing w:val="-1"/>
                <w:w w:val="105"/>
                <w:sz w:val="15"/>
              </w:rPr>
              <w:t>индивидуальный</w:t>
            </w:r>
            <w:r w:rsidRPr="008A7659">
              <w:rPr>
                <w:spacing w:val="-8"/>
                <w:w w:val="105"/>
                <w:sz w:val="15"/>
              </w:rPr>
              <w:t xml:space="preserve"> </w:t>
            </w:r>
            <w:r w:rsidRPr="008A7659">
              <w:rPr>
                <w:spacing w:val="-1"/>
                <w:w w:val="105"/>
                <w:sz w:val="15"/>
              </w:rPr>
              <w:t>способ</w:t>
            </w:r>
            <w:r w:rsidRPr="008A7659">
              <w:rPr>
                <w:spacing w:val="-7"/>
                <w:w w:val="105"/>
                <w:sz w:val="15"/>
              </w:rPr>
              <w:t xml:space="preserve"> </w:t>
            </w:r>
            <w:r w:rsidRPr="008A7659">
              <w:rPr>
                <w:spacing w:val="-1"/>
                <w:w w:val="105"/>
                <w:sz w:val="15"/>
              </w:rPr>
              <w:t>регистрации</w:t>
            </w:r>
            <w:r w:rsidRPr="008A7659">
              <w:rPr>
                <w:spacing w:val="-8"/>
                <w:w w:val="105"/>
                <w:sz w:val="15"/>
              </w:rPr>
              <w:t xml:space="preserve"> </w:t>
            </w:r>
            <w:r w:rsidRPr="008A7659">
              <w:rPr>
                <w:w w:val="105"/>
                <w:sz w:val="15"/>
              </w:rPr>
              <w:t>пульса</w:t>
            </w:r>
            <w:r w:rsidRPr="008A7659">
              <w:rPr>
                <w:spacing w:val="-7"/>
                <w:w w:val="105"/>
                <w:sz w:val="15"/>
              </w:rPr>
              <w:t xml:space="preserve"> </w:t>
            </w:r>
            <w:r w:rsidRPr="008A7659">
              <w:rPr>
                <w:w w:val="105"/>
                <w:sz w:val="15"/>
              </w:rPr>
              <w:t>(наложением</w:t>
            </w:r>
            <w:r w:rsidRPr="008A7659">
              <w:rPr>
                <w:spacing w:val="-37"/>
                <w:w w:val="105"/>
                <w:sz w:val="15"/>
              </w:rPr>
              <w:t xml:space="preserve"> </w:t>
            </w:r>
            <w:r w:rsidRPr="008A7659">
              <w:rPr>
                <w:w w:val="105"/>
                <w:sz w:val="15"/>
              </w:rPr>
              <w:t>руки на запястье, на сонную артерию, в область сердца</w:t>
            </w:r>
            <w:proofErr w:type="gramStart"/>
            <w:r w:rsidRPr="008A7659">
              <w:rPr>
                <w:w w:val="105"/>
                <w:sz w:val="15"/>
              </w:rPr>
              <w:t>);;</w:t>
            </w:r>
            <w:r w:rsidRPr="008A7659">
              <w:rPr>
                <w:spacing w:val="1"/>
                <w:w w:val="105"/>
                <w:sz w:val="15"/>
              </w:rPr>
              <w:t xml:space="preserve"> </w:t>
            </w:r>
            <w:proofErr w:type="gramEnd"/>
            <w:r w:rsidRPr="008A7659">
              <w:rPr>
                <w:w w:val="105"/>
                <w:sz w:val="15"/>
              </w:rPr>
              <w:t>разучивают способ проведения одномоментной пробы в состоянии</w:t>
            </w:r>
            <w:r w:rsidRPr="008A7659">
              <w:rPr>
                <w:spacing w:val="1"/>
                <w:w w:val="105"/>
                <w:sz w:val="15"/>
              </w:rPr>
              <w:t xml:space="preserve"> </w:t>
            </w:r>
            <w:r w:rsidRPr="008A7659">
              <w:rPr>
                <w:w w:val="105"/>
                <w:sz w:val="15"/>
              </w:rPr>
              <w:t>относительного</w:t>
            </w:r>
            <w:r w:rsidRPr="008A7659">
              <w:rPr>
                <w:spacing w:val="-4"/>
                <w:w w:val="105"/>
                <w:sz w:val="15"/>
              </w:rPr>
              <w:t xml:space="preserve"> </w:t>
            </w:r>
            <w:r w:rsidRPr="008A7659">
              <w:rPr>
                <w:w w:val="105"/>
                <w:sz w:val="15"/>
              </w:rPr>
              <w:t>покоя,</w:t>
            </w:r>
            <w:r w:rsidRPr="008A7659">
              <w:rPr>
                <w:spacing w:val="-3"/>
                <w:w w:val="105"/>
                <w:sz w:val="15"/>
              </w:rPr>
              <w:t xml:space="preserve"> </w:t>
            </w:r>
            <w:r w:rsidRPr="008A7659">
              <w:rPr>
                <w:w w:val="105"/>
                <w:sz w:val="15"/>
              </w:rPr>
              <w:t>определяют</w:t>
            </w:r>
            <w:r w:rsidRPr="008A7659">
              <w:rPr>
                <w:spacing w:val="-3"/>
                <w:w w:val="105"/>
                <w:sz w:val="15"/>
              </w:rPr>
              <w:t xml:space="preserve"> </w:t>
            </w:r>
            <w:r w:rsidRPr="008A7659">
              <w:rPr>
                <w:w w:val="105"/>
                <w:sz w:val="15"/>
              </w:rPr>
              <w:t>состояние</w:t>
            </w:r>
            <w:r w:rsidRPr="008A7659">
              <w:rPr>
                <w:spacing w:val="-4"/>
                <w:w w:val="105"/>
                <w:sz w:val="15"/>
              </w:rPr>
              <w:t xml:space="preserve"> </w:t>
            </w:r>
            <w:r w:rsidRPr="008A7659">
              <w:rPr>
                <w:w w:val="105"/>
                <w:sz w:val="15"/>
              </w:rPr>
              <w:t>организма</w:t>
            </w:r>
          </w:p>
          <w:p w:rsidR="008A7659" w:rsidRPr="008A7659" w:rsidRDefault="008A7659" w:rsidP="008A7659">
            <w:pPr>
              <w:pStyle w:val="TableParagraph"/>
              <w:spacing w:before="3"/>
              <w:ind w:left="79"/>
              <w:rPr>
                <w:sz w:val="15"/>
              </w:rPr>
            </w:pPr>
            <w:r w:rsidRPr="008A7659">
              <w:rPr>
                <w:spacing w:val="-1"/>
                <w:w w:val="105"/>
                <w:sz w:val="15"/>
              </w:rPr>
              <w:t>по</w:t>
            </w:r>
            <w:r w:rsidRPr="008A7659">
              <w:rPr>
                <w:spacing w:val="-9"/>
                <w:w w:val="105"/>
                <w:sz w:val="15"/>
              </w:rPr>
              <w:t xml:space="preserve"> </w:t>
            </w:r>
            <w:r w:rsidRPr="008A7659">
              <w:rPr>
                <w:spacing w:val="-1"/>
                <w:w w:val="105"/>
                <w:sz w:val="15"/>
              </w:rPr>
              <w:t>определённой</w:t>
            </w:r>
            <w:r w:rsidRPr="008A7659">
              <w:rPr>
                <w:spacing w:val="-9"/>
                <w:w w:val="105"/>
                <w:sz w:val="15"/>
              </w:rPr>
              <w:t xml:space="preserve"> </w:t>
            </w:r>
            <w:r w:rsidRPr="008A7659">
              <w:rPr>
                <w:w w:val="105"/>
                <w:sz w:val="15"/>
              </w:rPr>
              <w:t>формуле</w:t>
            </w:r>
            <w:proofErr w:type="gramStart"/>
            <w:r w:rsidRPr="008A7659">
              <w:rPr>
                <w:w w:val="105"/>
                <w:sz w:val="15"/>
              </w:rPr>
              <w:t>;;</w:t>
            </w:r>
            <w:proofErr w:type="gramEnd"/>
          </w:p>
          <w:p w:rsidR="008A7659" w:rsidRPr="008A7659" w:rsidRDefault="008A7659" w:rsidP="008A7659">
            <w:pPr>
              <w:pStyle w:val="TableParagraph"/>
              <w:spacing w:before="57" w:line="190" w:lineRule="atLeast"/>
              <w:ind w:left="79" w:right="830"/>
              <w:rPr>
                <w:sz w:val="15"/>
              </w:rPr>
            </w:pPr>
          </w:p>
        </w:tc>
        <w:tc>
          <w:tcPr>
            <w:tcW w:w="828" w:type="dxa"/>
            <w:tcBorders>
              <w:top w:val="single" w:sz="4" w:space="0" w:color="auto"/>
              <w:left w:val="single" w:sz="4" w:space="0" w:color="auto"/>
              <w:bottom w:val="single" w:sz="4" w:space="0" w:color="auto"/>
              <w:right w:val="single" w:sz="4" w:space="0" w:color="auto"/>
            </w:tcBorders>
          </w:tcPr>
          <w:p w:rsidR="008A7659" w:rsidRPr="008A7659" w:rsidRDefault="001C08E9" w:rsidP="008A7659">
            <w:pPr>
              <w:pStyle w:val="TableParagraph"/>
              <w:rPr>
                <w:sz w:val="14"/>
              </w:rPr>
            </w:pPr>
            <w:r>
              <w:rPr>
                <w:sz w:val="14"/>
              </w:rPr>
              <w:lastRenderedPageBreak/>
              <w:t>Устный опрос</w:t>
            </w:r>
          </w:p>
        </w:tc>
        <w:tc>
          <w:tcPr>
            <w:tcW w:w="1380" w:type="dxa"/>
            <w:tcBorders>
              <w:top w:val="single" w:sz="4" w:space="0" w:color="auto"/>
              <w:left w:val="single" w:sz="4" w:space="0" w:color="auto"/>
              <w:bottom w:val="single" w:sz="4" w:space="0" w:color="auto"/>
              <w:right w:val="single" w:sz="4" w:space="0" w:color="auto"/>
            </w:tcBorders>
          </w:tcPr>
          <w:p w:rsidR="003568EB" w:rsidRPr="00DC2C0D" w:rsidRDefault="005C7B05" w:rsidP="003568EB">
            <w:pPr>
              <w:rPr>
                <w:color w:val="000000"/>
                <w:sz w:val="20"/>
                <w:szCs w:val="20"/>
              </w:rPr>
            </w:pPr>
            <w:hyperlink r:id="rId11" w:history="1">
              <w:r w:rsidR="003568EB" w:rsidRPr="00DC2C0D">
                <w:rPr>
                  <w:rStyle w:val="a5"/>
                  <w:sz w:val="20"/>
                  <w:szCs w:val="20"/>
                </w:rPr>
                <w:t>https://uchebnik.mos.ru/material_view/test_specifications/150858?menuReferrer=catalogue</w:t>
              </w:r>
            </w:hyperlink>
          </w:p>
          <w:p w:rsidR="008A7659" w:rsidRPr="008A7659" w:rsidRDefault="008A7659" w:rsidP="008A7659">
            <w:pPr>
              <w:pStyle w:val="TableParagraph"/>
              <w:rPr>
                <w:sz w:val="14"/>
              </w:rPr>
            </w:pPr>
          </w:p>
        </w:tc>
      </w:tr>
      <w:tr w:rsidR="008A7659" w:rsidTr="003170C9">
        <w:trPr>
          <w:trHeight w:val="333"/>
        </w:trPr>
        <w:tc>
          <w:tcPr>
            <w:tcW w:w="4989" w:type="dxa"/>
            <w:gridSpan w:val="2"/>
          </w:tcPr>
          <w:p w:rsidR="008A7659" w:rsidRDefault="008A7659" w:rsidP="008A7659">
            <w:pPr>
              <w:pStyle w:val="TableParagraph"/>
              <w:spacing w:before="74"/>
              <w:ind w:left="76"/>
              <w:rPr>
                <w:sz w:val="15"/>
              </w:rPr>
            </w:pPr>
            <w:r>
              <w:rPr>
                <w:w w:val="105"/>
                <w:sz w:val="15"/>
              </w:rPr>
              <w:lastRenderedPageBreak/>
              <w:t>Итого</w:t>
            </w:r>
            <w:r>
              <w:rPr>
                <w:spacing w:val="-7"/>
                <w:w w:val="105"/>
                <w:sz w:val="15"/>
              </w:rPr>
              <w:t xml:space="preserve"> </w:t>
            </w:r>
            <w:r>
              <w:rPr>
                <w:w w:val="105"/>
                <w:sz w:val="15"/>
              </w:rPr>
              <w:t>по</w:t>
            </w:r>
            <w:r>
              <w:rPr>
                <w:spacing w:val="-7"/>
                <w:w w:val="105"/>
                <w:sz w:val="15"/>
              </w:rPr>
              <w:t xml:space="preserve"> </w:t>
            </w:r>
            <w:r>
              <w:rPr>
                <w:w w:val="105"/>
                <w:sz w:val="15"/>
              </w:rPr>
              <w:t>разделу</w:t>
            </w:r>
          </w:p>
        </w:tc>
        <w:tc>
          <w:tcPr>
            <w:tcW w:w="528" w:type="dxa"/>
          </w:tcPr>
          <w:p w:rsidR="008A7659" w:rsidRDefault="003170C9" w:rsidP="008A7659">
            <w:pPr>
              <w:pStyle w:val="TableParagraph"/>
              <w:spacing w:before="74"/>
              <w:ind w:left="77"/>
              <w:rPr>
                <w:sz w:val="15"/>
              </w:rPr>
            </w:pPr>
            <w:r>
              <w:rPr>
                <w:sz w:val="15"/>
              </w:rPr>
              <w:t>2</w:t>
            </w:r>
          </w:p>
        </w:tc>
        <w:tc>
          <w:tcPr>
            <w:tcW w:w="10250" w:type="dxa"/>
            <w:gridSpan w:val="6"/>
          </w:tcPr>
          <w:p w:rsidR="008A7659" w:rsidRDefault="008A7659" w:rsidP="008A7659">
            <w:pPr>
              <w:pStyle w:val="TableParagraph"/>
              <w:rPr>
                <w:sz w:val="14"/>
              </w:rPr>
            </w:pPr>
          </w:p>
        </w:tc>
      </w:tr>
      <w:tr w:rsidR="000B54CF" w:rsidTr="003170C9">
        <w:trPr>
          <w:trHeight w:val="333"/>
        </w:trPr>
        <w:tc>
          <w:tcPr>
            <w:tcW w:w="15767" w:type="dxa"/>
            <w:gridSpan w:val="9"/>
          </w:tcPr>
          <w:p w:rsidR="000B54CF" w:rsidRDefault="000B54CF" w:rsidP="003568EB">
            <w:pPr>
              <w:pStyle w:val="TableParagraph"/>
              <w:spacing w:before="74"/>
              <w:ind w:left="76"/>
              <w:rPr>
                <w:b/>
                <w:sz w:val="15"/>
              </w:rPr>
            </w:pPr>
            <w:r>
              <w:rPr>
                <w:b/>
                <w:spacing w:val="-1"/>
                <w:w w:val="105"/>
                <w:sz w:val="15"/>
              </w:rPr>
              <w:t>Раздел</w:t>
            </w:r>
            <w:r>
              <w:rPr>
                <w:b/>
                <w:spacing w:val="-8"/>
                <w:w w:val="105"/>
                <w:sz w:val="15"/>
              </w:rPr>
              <w:t xml:space="preserve"> </w:t>
            </w:r>
            <w:r>
              <w:rPr>
                <w:b/>
                <w:spacing w:val="-1"/>
                <w:w w:val="105"/>
                <w:sz w:val="15"/>
              </w:rPr>
              <w:t>3.</w:t>
            </w:r>
            <w:r>
              <w:rPr>
                <w:b/>
                <w:spacing w:val="-7"/>
                <w:w w:val="105"/>
                <w:sz w:val="15"/>
              </w:rPr>
              <w:t xml:space="preserve"> </w:t>
            </w:r>
            <w:r>
              <w:rPr>
                <w:b/>
                <w:spacing w:val="-1"/>
                <w:w w:val="105"/>
                <w:sz w:val="15"/>
              </w:rPr>
              <w:t>ФИЗИЧЕСКОЕ</w:t>
            </w:r>
            <w:r>
              <w:rPr>
                <w:b/>
                <w:spacing w:val="-7"/>
                <w:w w:val="105"/>
                <w:sz w:val="15"/>
              </w:rPr>
              <w:t xml:space="preserve"> </w:t>
            </w:r>
            <w:r>
              <w:rPr>
                <w:b/>
                <w:spacing w:val="-1"/>
                <w:w w:val="105"/>
                <w:sz w:val="15"/>
              </w:rPr>
              <w:t>СОВЕРШЕНСТВОВАНИЕ</w:t>
            </w:r>
          </w:p>
        </w:tc>
      </w:tr>
      <w:tr w:rsidR="000B54CF" w:rsidTr="003170C9">
        <w:trPr>
          <w:trHeight w:val="525"/>
        </w:trPr>
        <w:tc>
          <w:tcPr>
            <w:tcW w:w="739" w:type="dxa"/>
            <w:tcBorders>
              <w:bottom w:val="single" w:sz="4" w:space="0" w:color="auto"/>
            </w:tcBorders>
          </w:tcPr>
          <w:p w:rsidR="000B54CF" w:rsidRDefault="000B54CF" w:rsidP="003568EB">
            <w:pPr>
              <w:pStyle w:val="TableParagraph"/>
              <w:spacing w:before="74"/>
              <w:ind w:left="76"/>
              <w:rPr>
                <w:sz w:val="15"/>
              </w:rPr>
            </w:pPr>
            <w:r>
              <w:rPr>
                <w:w w:val="105"/>
                <w:sz w:val="15"/>
              </w:rPr>
              <w:t>3.1.</w:t>
            </w:r>
          </w:p>
        </w:tc>
        <w:tc>
          <w:tcPr>
            <w:tcW w:w="4250" w:type="dxa"/>
            <w:tcBorders>
              <w:bottom w:val="single" w:sz="4" w:space="0" w:color="auto"/>
            </w:tcBorders>
          </w:tcPr>
          <w:p w:rsidR="000B54CF" w:rsidRPr="008A7659" w:rsidRDefault="000B54CF" w:rsidP="003568EB">
            <w:pPr>
              <w:pStyle w:val="TableParagraph"/>
              <w:spacing w:before="74" w:line="266" w:lineRule="auto"/>
              <w:ind w:left="76" w:right="105"/>
              <w:rPr>
                <w:b/>
                <w:sz w:val="15"/>
              </w:rPr>
            </w:pPr>
            <w:r w:rsidRPr="008A7659">
              <w:rPr>
                <w:b/>
                <w:spacing w:val="-1"/>
                <w:w w:val="105"/>
                <w:sz w:val="15"/>
              </w:rPr>
              <w:t>Знакомство с понятием «физкультурно-оздоровительная</w:t>
            </w:r>
            <w:r w:rsidR="000A2762">
              <w:rPr>
                <w:b/>
                <w:spacing w:val="-1"/>
                <w:w w:val="105"/>
                <w:sz w:val="15"/>
              </w:rPr>
              <w:t xml:space="preserve"> </w:t>
            </w:r>
            <w:r w:rsidRPr="008A7659">
              <w:rPr>
                <w:b/>
                <w:spacing w:val="-37"/>
                <w:w w:val="105"/>
                <w:sz w:val="15"/>
              </w:rPr>
              <w:t xml:space="preserve"> </w:t>
            </w:r>
            <w:r w:rsidRPr="008A7659">
              <w:rPr>
                <w:b/>
                <w:w w:val="105"/>
                <w:sz w:val="15"/>
              </w:rPr>
              <w:t>деятельность</w:t>
            </w:r>
          </w:p>
        </w:tc>
        <w:tc>
          <w:tcPr>
            <w:tcW w:w="528" w:type="dxa"/>
            <w:tcBorders>
              <w:bottom w:val="single" w:sz="4" w:space="0" w:color="auto"/>
            </w:tcBorders>
          </w:tcPr>
          <w:p w:rsidR="000B54CF" w:rsidRPr="008A7659" w:rsidRDefault="003170C9" w:rsidP="003568EB">
            <w:pPr>
              <w:pStyle w:val="TableParagraph"/>
              <w:rPr>
                <w:sz w:val="14"/>
              </w:rPr>
            </w:pPr>
            <w:r>
              <w:rPr>
                <w:sz w:val="14"/>
              </w:rPr>
              <w:t>2</w:t>
            </w:r>
          </w:p>
        </w:tc>
        <w:tc>
          <w:tcPr>
            <w:tcW w:w="1104" w:type="dxa"/>
            <w:tcBorders>
              <w:bottom w:val="single" w:sz="4" w:space="0" w:color="auto"/>
            </w:tcBorders>
          </w:tcPr>
          <w:p w:rsidR="000B54CF" w:rsidRPr="008A7659" w:rsidRDefault="000B54CF" w:rsidP="003568EB">
            <w:pPr>
              <w:pStyle w:val="TableParagraph"/>
              <w:rPr>
                <w:sz w:val="14"/>
              </w:rPr>
            </w:pPr>
          </w:p>
        </w:tc>
        <w:tc>
          <w:tcPr>
            <w:tcW w:w="1140" w:type="dxa"/>
            <w:tcBorders>
              <w:bottom w:val="single" w:sz="4" w:space="0" w:color="auto"/>
            </w:tcBorders>
          </w:tcPr>
          <w:p w:rsidR="000B54CF" w:rsidRPr="008A7659" w:rsidRDefault="000B54CF" w:rsidP="003568EB">
            <w:pPr>
              <w:pStyle w:val="TableParagraph"/>
              <w:rPr>
                <w:sz w:val="14"/>
              </w:rPr>
            </w:pPr>
          </w:p>
        </w:tc>
        <w:tc>
          <w:tcPr>
            <w:tcW w:w="804" w:type="dxa"/>
            <w:tcBorders>
              <w:bottom w:val="single" w:sz="4" w:space="0" w:color="auto"/>
            </w:tcBorders>
          </w:tcPr>
          <w:p w:rsidR="000B54CF" w:rsidRPr="008A7659" w:rsidRDefault="000B54CF" w:rsidP="003568EB">
            <w:pPr>
              <w:pStyle w:val="TableParagraph"/>
              <w:rPr>
                <w:sz w:val="14"/>
              </w:rPr>
            </w:pPr>
          </w:p>
        </w:tc>
        <w:tc>
          <w:tcPr>
            <w:tcW w:w="4994" w:type="dxa"/>
            <w:tcBorders>
              <w:bottom w:val="single" w:sz="4" w:space="0" w:color="auto"/>
            </w:tcBorders>
          </w:tcPr>
          <w:p w:rsidR="000B54CF" w:rsidRPr="003170C9" w:rsidRDefault="003170C9" w:rsidP="003170C9">
            <w:pPr>
              <w:pStyle w:val="TableParagraph"/>
              <w:spacing w:before="74" w:line="266" w:lineRule="auto"/>
              <w:ind w:left="79" w:right="335"/>
              <w:rPr>
                <w:sz w:val="15"/>
              </w:rPr>
            </w:pPr>
            <w:r>
              <w:rPr>
                <w:spacing w:val="-1"/>
                <w:w w:val="105"/>
                <w:sz w:val="15"/>
              </w:rPr>
              <w:t xml:space="preserve">знакомятся с понятием «спортивно-оздоровительная </w:t>
            </w:r>
            <w:r>
              <w:rPr>
                <w:w w:val="105"/>
                <w:sz w:val="15"/>
              </w:rPr>
              <w:t>деятельность»,</w:t>
            </w:r>
            <w:r>
              <w:rPr>
                <w:spacing w:val="-37"/>
                <w:w w:val="105"/>
                <w:sz w:val="15"/>
              </w:rPr>
              <w:t xml:space="preserve"> </w:t>
            </w:r>
            <w:r>
              <w:rPr>
                <w:w w:val="105"/>
                <w:sz w:val="15"/>
              </w:rPr>
              <w:t>ролью и значением спортивно-оздоровительной деятельности в</w:t>
            </w:r>
            <w:r>
              <w:rPr>
                <w:spacing w:val="1"/>
                <w:w w:val="105"/>
                <w:sz w:val="15"/>
              </w:rPr>
              <w:t xml:space="preserve"> </w:t>
            </w:r>
            <w:r>
              <w:rPr>
                <w:w w:val="105"/>
                <w:sz w:val="15"/>
              </w:rPr>
              <w:t>здоровом</w:t>
            </w:r>
            <w:r>
              <w:rPr>
                <w:spacing w:val="-3"/>
                <w:w w:val="105"/>
                <w:sz w:val="15"/>
              </w:rPr>
              <w:t xml:space="preserve"> </w:t>
            </w:r>
            <w:r>
              <w:rPr>
                <w:w w:val="105"/>
                <w:sz w:val="15"/>
              </w:rPr>
              <w:t>образе</w:t>
            </w:r>
            <w:r>
              <w:rPr>
                <w:spacing w:val="-2"/>
                <w:w w:val="105"/>
                <w:sz w:val="15"/>
              </w:rPr>
              <w:t xml:space="preserve"> </w:t>
            </w:r>
            <w:r>
              <w:rPr>
                <w:w w:val="105"/>
                <w:sz w:val="15"/>
              </w:rPr>
              <w:t>жизни</w:t>
            </w:r>
            <w:r>
              <w:rPr>
                <w:spacing w:val="-2"/>
                <w:w w:val="105"/>
                <w:sz w:val="15"/>
              </w:rPr>
              <w:t xml:space="preserve"> </w:t>
            </w:r>
            <w:r>
              <w:rPr>
                <w:w w:val="105"/>
                <w:sz w:val="15"/>
              </w:rPr>
              <w:t>современного</w:t>
            </w:r>
            <w:r>
              <w:rPr>
                <w:spacing w:val="-2"/>
                <w:w w:val="105"/>
                <w:sz w:val="15"/>
              </w:rPr>
              <w:t xml:space="preserve"> </w:t>
            </w:r>
            <w:r>
              <w:rPr>
                <w:w w:val="105"/>
                <w:sz w:val="15"/>
              </w:rPr>
              <w:t>человека</w:t>
            </w:r>
            <w:proofErr w:type="gramStart"/>
            <w:r>
              <w:rPr>
                <w:w w:val="105"/>
                <w:sz w:val="15"/>
              </w:rPr>
              <w:t>.;</w:t>
            </w:r>
            <w:proofErr w:type="gramEnd"/>
          </w:p>
        </w:tc>
        <w:tc>
          <w:tcPr>
            <w:tcW w:w="828" w:type="dxa"/>
            <w:tcBorders>
              <w:bottom w:val="single" w:sz="4" w:space="0" w:color="auto"/>
            </w:tcBorders>
          </w:tcPr>
          <w:p w:rsidR="000B54CF" w:rsidRPr="008A7659" w:rsidRDefault="001C08E9" w:rsidP="003568EB">
            <w:pPr>
              <w:pStyle w:val="TableParagraph"/>
              <w:rPr>
                <w:sz w:val="14"/>
              </w:rPr>
            </w:pPr>
            <w:r>
              <w:rPr>
                <w:sz w:val="14"/>
              </w:rPr>
              <w:t>Устный опрос</w:t>
            </w:r>
          </w:p>
        </w:tc>
        <w:tc>
          <w:tcPr>
            <w:tcW w:w="1380" w:type="dxa"/>
            <w:tcBorders>
              <w:bottom w:val="single" w:sz="4" w:space="0" w:color="auto"/>
            </w:tcBorders>
          </w:tcPr>
          <w:p w:rsidR="00DC2C0D" w:rsidRPr="00DC2C0D" w:rsidRDefault="005C7B05" w:rsidP="00DC2C0D">
            <w:pPr>
              <w:rPr>
                <w:color w:val="000000"/>
                <w:sz w:val="20"/>
                <w:szCs w:val="20"/>
              </w:rPr>
            </w:pPr>
            <w:hyperlink r:id="rId12" w:history="1">
              <w:r w:rsidR="00DC2C0D" w:rsidRPr="00DC2C0D">
                <w:rPr>
                  <w:rStyle w:val="a5"/>
                  <w:sz w:val="20"/>
                  <w:szCs w:val="20"/>
                </w:rPr>
                <w:t>https://uchebnik.mos.ru/material_view/test_specifications/218312?menuReferrer=catalogue</w:t>
              </w:r>
            </w:hyperlink>
          </w:p>
          <w:p w:rsidR="000B54CF" w:rsidRPr="00DC2C0D" w:rsidRDefault="000B54CF" w:rsidP="003568EB">
            <w:pPr>
              <w:pStyle w:val="TableParagraph"/>
              <w:rPr>
                <w:sz w:val="20"/>
                <w:szCs w:val="20"/>
              </w:rPr>
            </w:pPr>
          </w:p>
        </w:tc>
      </w:tr>
    </w:tbl>
    <w:p w:rsidR="008A7659" w:rsidRDefault="008A7659" w:rsidP="008A7659">
      <w:pPr>
        <w:rPr>
          <w:sz w:val="14"/>
        </w:rPr>
        <w:sectPr w:rsidR="008A7659" w:rsidSect="000B54CF">
          <w:pgSz w:w="16840" w:h="11900" w:orient="landscape"/>
          <w:pgMar w:top="480" w:right="540" w:bottom="426" w:left="560" w:header="720" w:footer="720" w:gutter="0"/>
          <w:cols w:space="720"/>
        </w:sectPr>
      </w:pPr>
    </w:p>
    <w:tbl>
      <w:tblPr>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9"/>
        <w:gridCol w:w="4250"/>
        <w:gridCol w:w="528"/>
        <w:gridCol w:w="1104"/>
        <w:gridCol w:w="1140"/>
        <w:gridCol w:w="804"/>
        <w:gridCol w:w="4994"/>
        <w:gridCol w:w="828"/>
        <w:gridCol w:w="1380"/>
      </w:tblGrid>
      <w:tr w:rsidR="008A7659" w:rsidTr="003170C9">
        <w:trPr>
          <w:trHeight w:val="333"/>
        </w:trPr>
        <w:tc>
          <w:tcPr>
            <w:tcW w:w="739" w:type="dxa"/>
          </w:tcPr>
          <w:p w:rsidR="008A7659" w:rsidRDefault="003170C9" w:rsidP="008A7659">
            <w:pPr>
              <w:pStyle w:val="TableParagraph"/>
              <w:spacing w:before="74"/>
              <w:ind w:left="55" w:right="118"/>
              <w:jc w:val="center"/>
              <w:rPr>
                <w:sz w:val="15"/>
              </w:rPr>
            </w:pPr>
            <w:r>
              <w:rPr>
                <w:w w:val="105"/>
                <w:sz w:val="15"/>
              </w:rPr>
              <w:lastRenderedPageBreak/>
              <w:t>3.2</w:t>
            </w:r>
            <w:r w:rsidR="008A7659">
              <w:rPr>
                <w:w w:val="105"/>
                <w:sz w:val="15"/>
              </w:rPr>
              <w:t>.</w:t>
            </w:r>
          </w:p>
        </w:tc>
        <w:tc>
          <w:tcPr>
            <w:tcW w:w="4250" w:type="dxa"/>
          </w:tcPr>
          <w:p w:rsidR="008A7659" w:rsidRPr="008A7659" w:rsidRDefault="008A7659" w:rsidP="008A7659">
            <w:pPr>
              <w:pStyle w:val="TableParagraph"/>
              <w:spacing w:before="74"/>
              <w:ind w:left="76"/>
              <w:rPr>
                <w:b/>
                <w:sz w:val="15"/>
              </w:rPr>
            </w:pPr>
            <w:r w:rsidRPr="008A7659">
              <w:rPr>
                <w:i/>
                <w:spacing w:val="-1"/>
                <w:w w:val="105"/>
                <w:sz w:val="15"/>
              </w:rPr>
              <w:t>Модуль</w:t>
            </w:r>
            <w:r w:rsidRPr="008A7659">
              <w:rPr>
                <w:i/>
                <w:spacing w:val="-6"/>
                <w:w w:val="105"/>
                <w:sz w:val="15"/>
              </w:rPr>
              <w:t xml:space="preserve"> </w:t>
            </w:r>
            <w:r w:rsidRPr="008A7659">
              <w:rPr>
                <w:i/>
                <w:spacing w:val="-1"/>
                <w:w w:val="105"/>
                <w:sz w:val="15"/>
              </w:rPr>
              <w:t>«Гимнастика».</w:t>
            </w:r>
            <w:r w:rsidRPr="008A7659">
              <w:rPr>
                <w:i/>
                <w:spacing w:val="-9"/>
                <w:w w:val="105"/>
                <w:sz w:val="15"/>
              </w:rPr>
              <w:t xml:space="preserve"> </w:t>
            </w:r>
            <w:r w:rsidR="003170C9">
              <w:rPr>
                <w:i/>
                <w:spacing w:val="-9"/>
                <w:w w:val="105"/>
                <w:sz w:val="15"/>
              </w:rPr>
              <w:t xml:space="preserve">Акробатическая связка. </w:t>
            </w:r>
            <w:r w:rsidRPr="008A7659">
              <w:rPr>
                <w:b/>
                <w:spacing w:val="-1"/>
                <w:w w:val="105"/>
                <w:sz w:val="15"/>
              </w:rPr>
              <w:t>Кувырок</w:t>
            </w:r>
            <w:r w:rsidRPr="008A7659">
              <w:rPr>
                <w:b/>
                <w:spacing w:val="-5"/>
                <w:w w:val="105"/>
                <w:sz w:val="15"/>
              </w:rPr>
              <w:t xml:space="preserve"> </w:t>
            </w:r>
            <w:r w:rsidRPr="008A7659">
              <w:rPr>
                <w:b/>
                <w:spacing w:val="-1"/>
                <w:w w:val="105"/>
                <w:sz w:val="15"/>
              </w:rPr>
              <w:t>вперёд</w:t>
            </w:r>
            <w:r w:rsidRPr="008A7659">
              <w:rPr>
                <w:b/>
                <w:spacing w:val="-5"/>
                <w:w w:val="105"/>
                <w:sz w:val="15"/>
              </w:rPr>
              <w:t xml:space="preserve"> </w:t>
            </w:r>
            <w:r w:rsidRPr="008A7659">
              <w:rPr>
                <w:b/>
                <w:spacing w:val="-1"/>
                <w:w w:val="105"/>
                <w:sz w:val="15"/>
              </w:rPr>
              <w:t>в</w:t>
            </w:r>
            <w:r w:rsidRPr="008A7659">
              <w:rPr>
                <w:b/>
                <w:spacing w:val="-5"/>
                <w:w w:val="105"/>
                <w:sz w:val="15"/>
              </w:rPr>
              <w:t xml:space="preserve"> </w:t>
            </w:r>
            <w:r w:rsidRPr="008A7659">
              <w:rPr>
                <w:b/>
                <w:w w:val="105"/>
                <w:sz w:val="15"/>
              </w:rPr>
              <w:t>группировке</w:t>
            </w:r>
            <w:r w:rsidR="000A2762" w:rsidRPr="000A2762">
              <w:rPr>
                <w:w w:val="105"/>
                <w:sz w:val="16"/>
                <w:szCs w:val="16"/>
              </w:rPr>
              <w:t xml:space="preserve">. </w:t>
            </w:r>
            <w:r w:rsidR="000A2762" w:rsidRPr="000A2762">
              <w:rPr>
                <w:color w:val="000000"/>
                <w:w w:val="97"/>
                <w:sz w:val="16"/>
                <w:szCs w:val="16"/>
              </w:rPr>
              <w:t>Кувырок назад из стойки на лопатках</w:t>
            </w:r>
          </w:p>
        </w:tc>
        <w:tc>
          <w:tcPr>
            <w:tcW w:w="528" w:type="dxa"/>
          </w:tcPr>
          <w:p w:rsidR="008A7659" w:rsidRPr="008A7659" w:rsidRDefault="008818CA" w:rsidP="008A7659">
            <w:pPr>
              <w:pStyle w:val="TableParagraph"/>
              <w:rPr>
                <w:sz w:val="14"/>
              </w:rPr>
            </w:pPr>
            <w:r>
              <w:rPr>
                <w:sz w:val="14"/>
              </w:rPr>
              <w:t>5</w:t>
            </w:r>
          </w:p>
        </w:tc>
        <w:tc>
          <w:tcPr>
            <w:tcW w:w="1104" w:type="dxa"/>
          </w:tcPr>
          <w:p w:rsidR="008A7659" w:rsidRPr="008A7659" w:rsidRDefault="008A7659" w:rsidP="008A7659">
            <w:pPr>
              <w:pStyle w:val="TableParagraph"/>
              <w:rPr>
                <w:sz w:val="14"/>
              </w:rPr>
            </w:pPr>
          </w:p>
        </w:tc>
        <w:tc>
          <w:tcPr>
            <w:tcW w:w="1140" w:type="dxa"/>
          </w:tcPr>
          <w:p w:rsidR="008A7659" w:rsidRPr="008A7659" w:rsidRDefault="008A7659" w:rsidP="008A7659">
            <w:pPr>
              <w:pStyle w:val="TableParagraph"/>
              <w:rPr>
                <w:sz w:val="14"/>
              </w:rPr>
            </w:pPr>
          </w:p>
        </w:tc>
        <w:tc>
          <w:tcPr>
            <w:tcW w:w="804" w:type="dxa"/>
          </w:tcPr>
          <w:p w:rsidR="008A7659" w:rsidRPr="008A7659" w:rsidRDefault="008A7659" w:rsidP="008A7659">
            <w:pPr>
              <w:pStyle w:val="TableParagraph"/>
              <w:rPr>
                <w:sz w:val="14"/>
              </w:rPr>
            </w:pPr>
          </w:p>
        </w:tc>
        <w:tc>
          <w:tcPr>
            <w:tcW w:w="4994" w:type="dxa"/>
          </w:tcPr>
          <w:p w:rsidR="000B54CF" w:rsidRPr="008A7659" w:rsidRDefault="000B54CF" w:rsidP="000B54CF">
            <w:pPr>
              <w:pStyle w:val="TableParagraph"/>
              <w:spacing w:before="16" w:line="266" w:lineRule="auto"/>
              <w:ind w:left="79"/>
              <w:rPr>
                <w:sz w:val="15"/>
              </w:rPr>
            </w:pPr>
            <w:r w:rsidRPr="008A7659">
              <w:rPr>
                <w:spacing w:val="-1"/>
                <w:w w:val="105"/>
                <w:sz w:val="15"/>
              </w:rPr>
              <w:t>рассматривают,</w:t>
            </w:r>
            <w:r w:rsidRPr="008A7659">
              <w:rPr>
                <w:spacing w:val="-9"/>
                <w:w w:val="105"/>
                <w:sz w:val="15"/>
              </w:rPr>
              <w:t xml:space="preserve"> </w:t>
            </w:r>
            <w:r w:rsidRPr="008A7659">
              <w:rPr>
                <w:spacing w:val="-1"/>
                <w:w w:val="105"/>
                <w:sz w:val="15"/>
              </w:rPr>
              <w:t>обсуждают</w:t>
            </w:r>
            <w:r w:rsidRPr="008A7659">
              <w:rPr>
                <w:spacing w:val="-8"/>
                <w:w w:val="105"/>
                <w:sz w:val="15"/>
              </w:rPr>
              <w:t xml:space="preserve"> </w:t>
            </w:r>
            <w:r w:rsidRPr="008A7659">
              <w:rPr>
                <w:spacing w:val="-1"/>
                <w:w w:val="105"/>
                <w:sz w:val="15"/>
              </w:rPr>
              <w:t>и</w:t>
            </w:r>
            <w:r w:rsidRPr="008A7659">
              <w:rPr>
                <w:spacing w:val="-8"/>
                <w:w w:val="105"/>
                <w:sz w:val="15"/>
              </w:rPr>
              <w:t xml:space="preserve"> </w:t>
            </w:r>
            <w:r w:rsidRPr="008A7659">
              <w:rPr>
                <w:spacing w:val="-1"/>
                <w:w w:val="105"/>
                <w:sz w:val="15"/>
              </w:rPr>
              <w:t>анализируют</w:t>
            </w:r>
            <w:r w:rsidRPr="008A7659">
              <w:rPr>
                <w:spacing w:val="-8"/>
                <w:w w:val="105"/>
                <w:sz w:val="15"/>
              </w:rPr>
              <w:t xml:space="preserve"> </w:t>
            </w:r>
            <w:r w:rsidRPr="008A7659">
              <w:rPr>
                <w:w w:val="105"/>
                <w:sz w:val="15"/>
              </w:rPr>
              <w:t>иллюстративный</w:t>
            </w:r>
            <w:r w:rsidRPr="008A7659">
              <w:rPr>
                <w:spacing w:val="-9"/>
                <w:w w:val="105"/>
                <w:sz w:val="15"/>
              </w:rPr>
              <w:t xml:space="preserve"> </w:t>
            </w:r>
            <w:r w:rsidRPr="008A7659">
              <w:rPr>
                <w:w w:val="105"/>
                <w:sz w:val="15"/>
              </w:rPr>
              <w:t>образец</w:t>
            </w:r>
            <w:r w:rsidRPr="008A7659">
              <w:rPr>
                <w:spacing w:val="-36"/>
                <w:w w:val="105"/>
                <w:sz w:val="15"/>
              </w:rPr>
              <w:t xml:space="preserve"> </w:t>
            </w:r>
            <w:r w:rsidRPr="008A7659">
              <w:rPr>
                <w:w w:val="105"/>
                <w:sz w:val="15"/>
              </w:rPr>
              <w:t>техники</w:t>
            </w:r>
            <w:r w:rsidRPr="008A7659">
              <w:rPr>
                <w:spacing w:val="-3"/>
                <w:w w:val="105"/>
                <w:sz w:val="15"/>
              </w:rPr>
              <w:t xml:space="preserve"> </w:t>
            </w:r>
            <w:r w:rsidRPr="008A7659">
              <w:rPr>
                <w:w w:val="105"/>
                <w:sz w:val="15"/>
              </w:rPr>
              <w:t>выполнения</w:t>
            </w:r>
            <w:r w:rsidRPr="008A7659">
              <w:rPr>
                <w:spacing w:val="-2"/>
                <w:w w:val="105"/>
                <w:sz w:val="15"/>
              </w:rPr>
              <w:t xml:space="preserve"> </w:t>
            </w:r>
            <w:r w:rsidRPr="008A7659">
              <w:rPr>
                <w:w w:val="105"/>
                <w:sz w:val="15"/>
              </w:rPr>
              <w:t>кувырка</w:t>
            </w:r>
            <w:r w:rsidRPr="008A7659">
              <w:rPr>
                <w:spacing w:val="-3"/>
                <w:w w:val="105"/>
                <w:sz w:val="15"/>
              </w:rPr>
              <w:t xml:space="preserve"> </w:t>
            </w:r>
            <w:r w:rsidRPr="008A7659">
              <w:rPr>
                <w:w w:val="105"/>
                <w:sz w:val="15"/>
              </w:rPr>
              <w:t>назад</w:t>
            </w:r>
            <w:r w:rsidRPr="008A7659">
              <w:rPr>
                <w:spacing w:val="-2"/>
                <w:w w:val="105"/>
                <w:sz w:val="15"/>
              </w:rPr>
              <w:t xml:space="preserve"> </w:t>
            </w:r>
            <w:r w:rsidRPr="008A7659">
              <w:rPr>
                <w:w w:val="105"/>
                <w:sz w:val="15"/>
              </w:rPr>
              <w:t>в</w:t>
            </w:r>
            <w:r w:rsidRPr="008A7659">
              <w:rPr>
                <w:spacing w:val="-3"/>
                <w:w w:val="105"/>
                <w:sz w:val="15"/>
              </w:rPr>
              <w:t xml:space="preserve"> </w:t>
            </w:r>
            <w:r w:rsidRPr="008A7659">
              <w:rPr>
                <w:w w:val="105"/>
                <w:sz w:val="15"/>
              </w:rPr>
              <w:t>группировке</w:t>
            </w:r>
            <w:proofErr w:type="gramStart"/>
            <w:r w:rsidRPr="008A7659">
              <w:rPr>
                <w:w w:val="105"/>
                <w:sz w:val="15"/>
              </w:rPr>
              <w:t>;;</w:t>
            </w:r>
            <w:proofErr w:type="gramEnd"/>
          </w:p>
          <w:p w:rsidR="000B54CF" w:rsidRPr="008A7659" w:rsidRDefault="000B54CF" w:rsidP="000B54CF">
            <w:pPr>
              <w:pStyle w:val="TableParagraph"/>
              <w:spacing w:before="1"/>
              <w:ind w:left="79"/>
              <w:rPr>
                <w:sz w:val="15"/>
              </w:rPr>
            </w:pPr>
            <w:r w:rsidRPr="008A7659">
              <w:rPr>
                <w:spacing w:val="-1"/>
                <w:w w:val="105"/>
                <w:sz w:val="15"/>
              </w:rPr>
              <w:t>описывают</w:t>
            </w:r>
            <w:r w:rsidRPr="008A7659">
              <w:rPr>
                <w:spacing w:val="-9"/>
                <w:w w:val="105"/>
                <w:sz w:val="15"/>
              </w:rPr>
              <w:t xml:space="preserve"> </w:t>
            </w:r>
            <w:r w:rsidRPr="008A7659">
              <w:rPr>
                <w:w w:val="105"/>
                <w:sz w:val="15"/>
              </w:rPr>
              <w:t>технику</w:t>
            </w:r>
            <w:r w:rsidRPr="008A7659">
              <w:rPr>
                <w:spacing w:val="-9"/>
                <w:w w:val="105"/>
                <w:sz w:val="15"/>
              </w:rPr>
              <w:t xml:space="preserve"> </w:t>
            </w:r>
            <w:r w:rsidRPr="008A7659">
              <w:rPr>
                <w:w w:val="105"/>
                <w:sz w:val="15"/>
              </w:rPr>
              <w:t>выполнения</w:t>
            </w:r>
            <w:r w:rsidRPr="008A7659">
              <w:rPr>
                <w:spacing w:val="-9"/>
                <w:w w:val="105"/>
                <w:sz w:val="15"/>
              </w:rPr>
              <w:t xml:space="preserve"> </w:t>
            </w:r>
            <w:r w:rsidRPr="008A7659">
              <w:rPr>
                <w:w w:val="105"/>
                <w:sz w:val="15"/>
              </w:rPr>
              <w:t>кувырка</w:t>
            </w:r>
            <w:r w:rsidRPr="008A7659">
              <w:rPr>
                <w:spacing w:val="-9"/>
                <w:w w:val="105"/>
                <w:sz w:val="15"/>
              </w:rPr>
              <w:t xml:space="preserve"> </w:t>
            </w:r>
            <w:r w:rsidRPr="008A7659">
              <w:rPr>
                <w:w w:val="105"/>
                <w:sz w:val="15"/>
              </w:rPr>
              <w:t>назад</w:t>
            </w:r>
            <w:r w:rsidRPr="008A7659">
              <w:rPr>
                <w:spacing w:val="-8"/>
                <w:w w:val="105"/>
                <w:sz w:val="15"/>
              </w:rPr>
              <w:t xml:space="preserve"> </w:t>
            </w:r>
            <w:r w:rsidRPr="008A7659">
              <w:rPr>
                <w:w w:val="105"/>
                <w:sz w:val="15"/>
              </w:rPr>
              <w:t>в</w:t>
            </w:r>
            <w:r w:rsidRPr="008A7659">
              <w:rPr>
                <w:spacing w:val="-9"/>
                <w:w w:val="105"/>
                <w:sz w:val="15"/>
              </w:rPr>
              <w:t xml:space="preserve"> </w:t>
            </w:r>
            <w:r w:rsidRPr="008A7659">
              <w:rPr>
                <w:w w:val="105"/>
                <w:sz w:val="15"/>
              </w:rPr>
              <w:t>группировке</w:t>
            </w:r>
          </w:p>
          <w:p w:rsidR="000B54CF" w:rsidRPr="008A7659" w:rsidRDefault="000B54CF" w:rsidP="000B54CF">
            <w:pPr>
              <w:pStyle w:val="TableParagraph"/>
              <w:spacing w:before="20" w:line="266" w:lineRule="auto"/>
              <w:ind w:left="79" w:right="103"/>
              <w:rPr>
                <w:sz w:val="15"/>
              </w:rPr>
            </w:pPr>
            <w:r w:rsidRPr="008A7659">
              <w:rPr>
                <w:w w:val="105"/>
                <w:sz w:val="15"/>
              </w:rPr>
              <w:t>с выделением фаз движения, характеризуют возможные ошибки и</w:t>
            </w:r>
            <w:r w:rsidRPr="008A7659">
              <w:rPr>
                <w:spacing w:val="1"/>
                <w:w w:val="105"/>
                <w:sz w:val="15"/>
              </w:rPr>
              <w:t xml:space="preserve"> </w:t>
            </w:r>
            <w:r w:rsidRPr="008A7659">
              <w:rPr>
                <w:w w:val="105"/>
                <w:sz w:val="15"/>
              </w:rPr>
              <w:t>причины их появления на основе предшествующего опыта</w:t>
            </w:r>
            <w:proofErr w:type="gramStart"/>
            <w:r w:rsidRPr="008A7659">
              <w:rPr>
                <w:w w:val="105"/>
                <w:sz w:val="15"/>
              </w:rPr>
              <w:t>;;</w:t>
            </w:r>
            <w:r w:rsidRPr="008A7659">
              <w:rPr>
                <w:spacing w:val="1"/>
                <w:w w:val="105"/>
                <w:sz w:val="15"/>
              </w:rPr>
              <w:t xml:space="preserve"> </w:t>
            </w:r>
            <w:proofErr w:type="gramEnd"/>
            <w:r w:rsidRPr="008A7659">
              <w:rPr>
                <w:spacing w:val="-1"/>
                <w:w w:val="105"/>
                <w:sz w:val="15"/>
              </w:rPr>
              <w:t>определяют</w:t>
            </w:r>
            <w:r w:rsidRPr="008A7659">
              <w:rPr>
                <w:spacing w:val="-9"/>
                <w:w w:val="105"/>
                <w:sz w:val="15"/>
              </w:rPr>
              <w:t xml:space="preserve"> </w:t>
            </w:r>
            <w:r w:rsidRPr="008A7659">
              <w:rPr>
                <w:spacing w:val="-1"/>
                <w:w w:val="105"/>
                <w:sz w:val="15"/>
              </w:rPr>
              <w:t>задачи</w:t>
            </w:r>
            <w:r w:rsidRPr="008A7659">
              <w:rPr>
                <w:spacing w:val="-9"/>
                <w:w w:val="105"/>
                <w:sz w:val="15"/>
              </w:rPr>
              <w:t xml:space="preserve"> </w:t>
            </w:r>
            <w:r w:rsidRPr="008A7659">
              <w:rPr>
                <w:spacing w:val="-1"/>
                <w:w w:val="105"/>
                <w:sz w:val="15"/>
              </w:rPr>
              <w:t>закрепления</w:t>
            </w:r>
            <w:r w:rsidRPr="008A7659">
              <w:rPr>
                <w:spacing w:val="-9"/>
                <w:w w:val="105"/>
                <w:sz w:val="15"/>
              </w:rPr>
              <w:t xml:space="preserve"> </w:t>
            </w:r>
            <w:r w:rsidRPr="008A7659">
              <w:rPr>
                <w:w w:val="105"/>
                <w:sz w:val="15"/>
              </w:rPr>
              <w:t>и</w:t>
            </w:r>
            <w:r w:rsidRPr="008A7659">
              <w:rPr>
                <w:spacing w:val="-8"/>
                <w:w w:val="105"/>
                <w:sz w:val="15"/>
              </w:rPr>
              <w:t xml:space="preserve"> </w:t>
            </w:r>
            <w:r w:rsidRPr="008A7659">
              <w:rPr>
                <w:w w:val="105"/>
                <w:sz w:val="15"/>
              </w:rPr>
              <w:t>совершенствования</w:t>
            </w:r>
            <w:r w:rsidRPr="008A7659">
              <w:rPr>
                <w:spacing w:val="-9"/>
                <w:w w:val="105"/>
                <w:sz w:val="15"/>
              </w:rPr>
              <w:t xml:space="preserve"> </w:t>
            </w:r>
            <w:r w:rsidRPr="008A7659">
              <w:rPr>
                <w:w w:val="105"/>
                <w:sz w:val="15"/>
              </w:rPr>
              <w:t>техники</w:t>
            </w:r>
            <w:r w:rsidRPr="008A7659">
              <w:rPr>
                <w:spacing w:val="-9"/>
                <w:w w:val="105"/>
                <w:sz w:val="15"/>
              </w:rPr>
              <w:t xml:space="preserve"> </w:t>
            </w:r>
            <w:r w:rsidRPr="008A7659">
              <w:rPr>
                <w:w w:val="105"/>
                <w:sz w:val="15"/>
              </w:rPr>
              <w:t>кувырка</w:t>
            </w:r>
            <w:r w:rsidRPr="008A7659">
              <w:rPr>
                <w:spacing w:val="-36"/>
                <w:w w:val="105"/>
                <w:sz w:val="15"/>
              </w:rPr>
              <w:t xml:space="preserve"> </w:t>
            </w:r>
            <w:r w:rsidRPr="008A7659">
              <w:rPr>
                <w:w w:val="105"/>
                <w:sz w:val="15"/>
              </w:rPr>
              <w:t>назад</w:t>
            </w:r>
            <w:r w:rsidRPr="008A7659">
              <w:rPr>
                <w:spacing w:val="-3"/>
                <w:w w:val="105"/>
                <w:sz w:val="15"/>
              </w:rPr>
              <w:t xml:space="preserve"> </w:t>
            </w:r>
            <w:r w:rsidRPr="008A7659">
              <w:rPr>
                <w:w w:val="105"/>
                <w:sz w:val="15"/>
              </w:rPr>
              <w:t>в</w:t>
            </w:r>
            <w:r w:rsidRPr="008A7659">
              <w:rPr>
                <w:spacing w:val="-2"/>
                <w:w w:val="105"/>
                <w:sz w:val="15"/>
              </w:rPr>
              <w:t xml:space="preserve"> </w:t>
            </w:r>
            <w:r w:rsidRPr="008A7659">
              <w:rPr>
                <w:w w:val="105"/>
                <w:sz w:val="15"/>
              </w:rPr>
              <w:t>группировке</w:t>
            </w:r>
            <w:r w:rsidRPr="008A7659">
              <w:rPr>
                <w:spacing w:val="-3"/>
                <w:w w:val="105"/>
                <w:sz w:val="15"/>
              </w:rPr>
              <w:t xml:space="preserve"> </w:t>
            </w:r>
            <w:r w:rsidRPr="008A7659">
              <w:rPr>
                <w:w w:val="105"/>
                <w:sz w:val="15"/>
              </w:rPr>
              <w:t>для</w:t>
            </w:r>
            <w:r w:rsidRPr="008A7659">
              <w:rPr>
                <w:spacing w:val="-2"/>
                <w:w w:val="105"/>
                <w:sz w:val="15"/>
              </w:rPr>
              <w:t xml:space="preserve"> </w:t>
            </w:r>
            <w:r w:rsidRPr="008A7659">
              <w:rPr>
                <w:w w:val="105"/>
                <w:sz w:val="15"/>
              </w:rPr>
              <w:t>самостоятельных</w:t>
            </w:r>
            <w:r w:rsidRPr="008A7659">
              <w:rPr>
                <w:spacing w:val="-2"/>
                <w:w w:val="105"/>
                <w:sz w:val="15"/>
              </w:rPr>
              <w:t xml:space="preserve"> </w:t>
            </w:r>
            <w:r w:rsidRPr="008A7659">
              <w:rPr>
                <w:w w:val="105"/>
                <w:sz w:val="15"/>
              </w:rPr>
              <w:t>занятий;;</w:t>
            </w:r>
          </w:p>
          <w:p w:rsidR="000B54CF" w:rsidRPr="008A7659" w:rsidRDefault="000B54CF" w:rsidP="000B54CF">
            <w:pPr>
              <w:pStyle w:val="TableParagraph"/>
              <w:spacing w:before="2" w:line="266" w:lineRule="auto"/>
              <w:ind w:left="79"/>
              <w:rPr>
                <w:sz w:val="15"/>
              </w:rPr>
            </w:pPr>
            <w:r w:rsidRPr="008A7659">
              <w:rPr>
                <w:w w:val="105"/>
                <w:sz w:val="15"/>
              </w:rPr>
              <w:t>разучивают</w:t>
            </w:r>
            <w:r w:rsidRPr="008A7659">
              <w:rPr>
                <w:spacing w:val="-8"/>
                <w:w w:val="105"/>
                <w:sz w:val="15"/>
              </w:rPr>
              <w:t xml:space="preserve"> </w:t>
            </w:r>
            <w:r w:rsidRPr="008A7659">
              <w:rPr>
                <w:w w:val="105"/>
                <w:sz w:val="15"/>
              </w:rPr>
              <w:t>кувырок</w:t>
            </w:r>
            <w:r w:rsidRPr="008A7659">
              <w:rPr>
                <w:spacing w:val="-7"/>
                <w:w w:val="105"/>
                <w:sz w:val="15"/>
              </w:rPr>
              <w:t xml:space="preserve"> </w:t>
            </w:r>
            <w:r w:rsidRPr="008A7659">
              <w:rPr>
                <w:w w:val="105"/>
                <w:sz w:val="15"/>
              </w:rPr>
              <w:t>назад</w:t>
            </w:r>
            <w:r w:rsidRPr="008A7659">
              <w:rPr>
                <w:spacing w:val="-7"/>
                <w:w w:val="105"/>
                <w:sz w:val="15"/>
              </w:rPr>
              <w:t xml:space="preserve"> </w:t>
            </w:r>
            <w:r w:rsidRPr="008A7659">
              <w:rPr>
                <w:w w:val="105"/>
                <w:sz w:val="15"/>
              </w:rPr>
              <w:t>в</w:t>
            </w:r>
            <w:r w:rsidRPr="008A7659">
              <w:rPr>
                <w:spacing w:val="-7"/>
                <w:w w:val="105"/>
                <w:sz w:val="15"/>
              </w:rPr>
              <w:t xml:space="preserve"> </w:t>
            </w:r>
            <w:r w:rsidRPr="008A7659">
              <w:rPr>
                <w:w w:val="105"/>
                <w:sz w:val="15"/>
              </w:rPr>
              <w:t>группировке</w:t>
            </w:r>
            <w:r w:rsidRPr="008A7659">
              <w:rPr>
                <w:spacing w:val="-7"/>
                <w:w w:val="105"/>
                <w:sz w:val="15"/>
              </w:rPr>
              <w:t xml:space="preserve"> </w:t>
            </w:r>
            <w:r w:rsidRPr="008A7659">
              <w:rPr>
                <w:w w:val="105"/>
                <w:sz w:val="15"/>
              </w:rPr>
              <w:t>по</w:t>
            </w:r>
            <w:r w:rsidRPr="008A7659">
              <w:rPr>
                <w:spacing w:val="-7"/>
                <w:w w:val="105"/>
                <w:sz w:val="15"/>
              </w:rPr>
              <w:t xml:space="preserve"> </w:t>
            </w:r>
            <w:r w:rsidRPr="008A7659">
              <w:rPr>
                <w:w w:val="105"/>
                <w:sz w:val="15"/>
              </w:rPr>
              <w:t>фазам</w:t>
            </w:r>
            <w:r w:rsidRPr="008A7659">
              <w:rPr>
                <w:spacing w:val="-7"/>
                <w:w w:val="105"/>
                <w:sz w:val="15"/>
              </w:rPr>
              <w:t xml:space="preserve"> </w:t>
            </w:r>
            <w:r w:rsidRPr="008A7659">
              <w:rPr>
                <w:w w:val="105"/>
                <w:sz w:val="15"/>
              </w:rPr>
              <w:t>и</w:t>
            </w:r>
            <w:r w:rsidRPr="008A7659">
              <w:rPr>
                <w:spacing w:val="-8"/>
                <w:w w:val="105"/>
                <w:sz w:val="15"/>
              </w:rPr>
              <w:t xml:space="preserve"> </w:t>
            </w:r>
            <w:r w:rsidRPr="008A7659">
              <w:rPr>
                <w:w w:val="105"/>
                <w:sz w:val="15"/>
              </w:rPr>
              <w:t>в</w:t>
            </w:r>
            <w:r w:rsidRPr="008A7659">
              <w:rPr>
                <w:spacing w:val="-7"/>
                <w:w w:val="105"/>
                <w:sz w:val="15"/>
              </w:rPr>
              <w:t xml:space="preserve"> </w:t>
            </w:r>
            <w:r w:rsidRPr="008A7659">
              <w:rPr>
                <w:w w:val="105"/>
                <w:sz w:val="15"/>
              </w:rPr>
              <w:t>полной</w:t>
            </w:r>
            <w:r w:rsidRPr="008A7659">
              <w:rPr>
                <w:spacing w:val="-36"/>
                <w:w w:val="105"/>
                <w:sz w:val="15"/>
              </w:rPr>
              <w:t xml:space="preserve"> </w:t>
            </w:r>
            <w:r w:rsidRPr="008A7659">
              <w:rPr>
                <w:w w:val="105"/>
                <w:sz w:val="15"/>
              </w:rPr>
              <w:t>координации</w:t>
            </w:r>
            <w:proofErr w:type="gramStart"/>
            <w:r w:rsidRPr="008A7659">
              <w:rPr>
                <w:w w:val="105"/>
                <w:sz w:val="15"/>
              </w:rPr>
              <w:t>;;</w:t>
            </w:r>
            <w:proofErr w:type="gramEnd"/>
          </w:p>
          <w:p w:rsidR="008A7659" w:rsidRPr="008A7659" w:rsidRDefault="008A7659" w:rsidP="008A7659">
            <w:pPr>
              <w:pStyle w:val="TableParagraph"/>
              <w:rPr>
                <w:sz w:val="14"/>
              </w:rPr>
            </w:pPr>
          </w:p>
        </w:tc>
        <w:tc>
          <w:tcPr>
            <w:tcW w:w="828" w:type="dxa"/>
          </w:tcPr>
          <w:p w:rsidR="008A7659" w:rsidRPr="008A7659" w:rsidRDefault="001C08E9" w:rsidP="008A7659">
            <w:pPr>
              <w:pStyle w:val="TableParagraph"/>
              <w:rPr>
                <w:sz w:val="14"/>
              </w:rPr>
            </w:pPr>
            <w:r>
              <w:rPr>
                <w:sz w:val="14"/>
              </w:rPr>
              <w:t>Практика</w:t>
            </w:r>
          </w:p>
        </w:tc>
        <w:tc>
          <w:tcPr>
            <w:tcW w:w="1380" w:type="dxa"/>
          </w:tcPr>
          <w:p w:rsidR="00DC2C0D" w:rsidRPr="00DC2C0D" w:rsidRDefault="005C7B05" w:rsidP="00DC2C0D">
            <w:pPr>
              <w:rPr>
                <w:color w:val="000000"/>
                <w:sz w:val="20"/>
                <w:szCs w:val="20"/>
              </w:rPr>
            </w:pPr>
            <w:hyperlink r:id="rId13" w:history="1">
              <w:r w:rsidR="00DC2C0D" w:rsidRPr="00DC2C0D">
                <w:rPr>
                  <w:rStyle w:val="a5"/>
                  <w:sz w:val="20"/>
                  <w:szCs w:val="20"/>
                </w:rPr>
                <w:t>https://uchebnik.mos.ru/material/app/262276?menuReferrer=catalogue</w:t>
              </w:r>
            </w:hyperlink>
          </w:p>
          <w:p w:rsidR="008A7659" w:rsidRPr="00DC2C0D" w:rsidRDefault="008A7659" w:rsidP="008A7659">
            <w:pPr>
              <w:pStyle w:val="TableParagraph"/>
              <w:rPr>
                <w:sz w:val="20"/>
                <w:szCs w:val="20"/>
              </w:rPr>
            </w:pPr>
          </w:p>
        </w:tc>
      </w:tr>
      <w:tr w:rsidR="001C08E9" w:rsidTr="003170C9">
        <w:trPr>
          <w:trHeight w:val="333"/>
        </w:trPr>
        <w:tc>
          <w:tcPr>
            <w:tcW w:w="739" w:type="dxa"/>
          </w:tcPr>
          <w:p w:rsidR="001C08E9" w:rsidRDefault="001C08E9" w:rsidP="001C08E9">
            <w:pPr>
              <w:pStyle w:val="TableParagraph"/>
              <w:spacing w:before="74"/>
              <w:ind w:left="55" w:right="43"/>
              <w:jc w:val="center"/>
              <w:rPr>
                <w:sz w:val="15"/>
              </w:rPr>
            </w:pPr>
            <w:r>
              <w:rPr>
                <w:w w:val="105"/>
                <w:sz w:val="15"/>
              </w:rPr>
              <w:t>3.3.</w:t>
            </w:r>
          </w:p>
        </w:tc>
        <w:tc>
          <w:tcPr>
            <w:tcW w:w="4250" w:type="dxa"/>
          </w:tcPr>
          <w:p w:rsidR="001C08E9" w:rsidRPr="008A7659" w:rsidRDefault="001C08E9" w:rsidP="001C08E9">
            <w:pPr>
              <w:pStyle w:val="TableParagraph"/>
              <w:spacing w:before="74"/>
              <w:ind w:left="76"/>
              <w:rPr>
                <w:b/>
                <w:sz w:val="15"/>
              </w:rPr>
            </w:pPr>
            <w:r w:rsidRPr="008A7659">
              <w:rPr>
                <w:i/>
                <w:spacing w:val="-1"/>
                <w:w w:val="105"/>
                <w:sz w:val="15"/>
              </w:rPr>
              <w:t>Модуль</w:t>
            </w:r>
            <w:r w:rsidRPr="008A7659">
              <w:rPr>
                <w:i/>
                <w:spacing w:val="-6"/>
                <w:w w:val="105"/>
                <w:sz w:val="15"/>
              </w:rPr>
              <w:t xml:space="preserve"> </w:t>
            </w:r>
            <w:r w:rsidRPr="008A7659">
              <w:rPr>
                <w:i/>
                <w:spacing w:val="-1"/>
                <w:w w:val="105"/>
                <w:sz w:val="15"/>
              </w:rPr>
              <w:t>«Гимнастика».</w:t>
            </w:r>
            <w:r w:rsidRPr="008A7659">
              <w:rPr>
                <w:i/>
                <w:spacing w:val="-8"/>
                <w:w w:val="105"/>
                <w:sz w:val="15"/>
              </w:rPr>
              <w:t xml:space="preserve"> </w:t>
            </w:r>
            <w:r w:rsidRPr="008A7659">
              <w:rPr>
                <w:b/>
                <w:spacing w:val="-1"/>
                <w:w w:val="105"/>
                <w:sz w:val="15"/>
              </w:rPr>
              <w:t>Кувырок</w:t>
            </w:r>
            <w:r w:rsidRPr="008A7659">
              <w:rPr>
                <w:b/>
                <w:spacing w:val="-5"/>
                <w:w w:val="105"/>
                <w:sz w:val="15"/>
              </w:rPr>
              <w:t xml:space="preserve"> </w:t>
            </w:r>
            <w:r w:rsidRPr="008A7659">
              <w:rPr>
                <w:b/>
                <w:spacing w:val="-1"/>
                <w:w w:val="105"/>
                <w:sz w:val="15"/>
              </w:rPr>
              <w:t>вперёд</w:t>
            </w:r>
            <w:r w:rsidRPr="008A7659">
              <w:rPr>
                <w:b/>
                <w:spacing w:val="-5"/>
                <w:w w:val="105"/>
                <w:sz w:val="15"/>
              </w:rPr>
              <w:t xml:space="preserve"> </w:t>
            </w:r>
            <w:r w:rsidRPr="008A7659">
              <w:rPr>
                <w:b/>
                <w:spacing w:val="-1"/>
                <w:w w:val="105"/>
                <w:sz w:val="15"/>
              </w:rPr>
              <w:t>ноги</w:t>
            </w:r>
            <w:r w:rsidRPr="008A7659">
              <w:rPr>
                <w:b/>
                <w:spacing w:val="-5"/>
                <w:w w:val="105"/>
                <w:sz w:val="15"/>
              </w:rPr>
              <w:t xml:space="preserve"> </w:t>
            </w:r>
            <w:r w:rsidRPr="008A7659">
              <w:rPr>
                <w:b/>
                <w:w w:val="105"/>
                <w:sz w:val="15"/>
              </w:rPr>
              <w:t>«</w:t>
            </w:r>
            <w:proofErr w:type="spellStart"/>
            <w:r w:rsidRPr="008A7659">
              <w:rPr>
                <w:b/>
                <w:w w:val="105"/>
                <w:sz w:val="15"/>
              </w:rPr>
              <w:t>скрёстно</w:t>
            </w:r>
            <w:proofErr w:type="spellEnd"/>
            <w:r w:rsidRPr="008A7659">
              <w:rPr>
                <w:b/>
                <w:w w:val="105"/>
                <w:sz w:val="15"/>
              </w:rPr>
              <w:t>»</w:t>
            </w:r>
            <w:r w:rsidR="000A2762">
              <w:rPr>
                <w:b/>
                <w:w w:val="105"/>
                <w:sz w:val="15"/>
              </w:rPr>
              <w:t xml:space="preserve">. </w:t>
            </w:r>
            <w:r w:rsidR="000A2762" w:rsidRPr="000A2762">
              <w:rPr>
                <w:color w:val="000000"/>
                <w:w w:val="97"/>
                <w:sz w:val="16"/>
                <w:szCs w:val="16"/>
              </w:rPr>
              <w:t xml:space="preserve">Лазанье и </w:t>
            </w:r>
            <w:proofErr w:type="spellStart"/>
            <w:r w:rsidR="000A2762" w:rsidRPr="000A2762">
              <w:rPr>
                <w:color w:val="000000"/>
                <w:w w:val="97"/>
                <w:sz w:val="16"/>
                <w:szCs w:val="16"/>
              </w:rPr>
              <w:t>перелезание</w:t>
            </w:r>
            <w:proofErr w:type="spellEnd"/>
            <w:r w:rsidR="000A2762" w:rsidRPr="000A2762">
              <w:rPr>
                <w:color w:val="000000"/>
                <w:w w:val="97"/>
                <w:sz w:val="16"/>
                <w:szCs w:val="16"/>
              </w:rPr>
              <w:t xml:space="preserve"> на гимнастической стенке</w:t>
            </w:r>
          </w:p>
        </w:tc>
        <w:tc>
          <w:tcPr>
            <w:tcW w:w="528" w:type="dxa"/>
          </w:tcPr>
          <w:p w:rsidR="001C08E9" w:rsidRPr="008A7659" w:rsidRDefault="008818CA" w:rsidP="001C08E9">
            <w:pPr>
              <w:pStyle w:val="TableParagraph"/>
              <w:rPr>
                <w:sz w:val="14"/>
              </w:rPr>
            </w:pPr>
            <w:r>
              <w:rPr>
                <w:sz w:val="14"/>
              </w:rPr>
              <w:t>5</w:t>
            </w:r>
          </w:p>
        </w:tc>
        <w:tc>
          <w:tcPr>
            <w:tcW w:w="1104" w:type="dxa"/>
          </w:tcPr>
          <w:p w:rsidR="001C08E9" w:rsidRPr="008A7659" w:rsidRDefault="001C08E9" w:rsidP="001C08E9">
            <w:pPr>
              <w:pStyle w:val="TableParagraph"/>
              <w:rPr>
                <w:sz w:val="14"/>
              </w:rPr>
            </w:pPr>
          </w:p>
        </w:tc>
        <w:tc>
          <w:tcPr>
            <w:tcW w:w="1140" w:type="dxa"/>
          </w:tcPr>
          <w:p w:rsidR="001C08E9" w:rsidRPr="008A7659" w:rsidRDefault="001C08E9" w:rsidP="001C08E9">
            <w:pPr>
              <w:pStyle w:val="TableParagraph"/>
              <w:rPr>
                <w:sz w:val="14"/>
              </w:rPr>
            </w:pPr>
          </w:p>
        </w:tc>
        <w:tc>
          <w:tcPr>
            <w:tcW w:w="804" w:type="dxa"/>
          </w:tcPr>
          <w:p w:rsidR="001C08E9" w:rsidRPr="008A7659" w:rsidRDefault="001C08E9" w:rsidP="001C08E9">
            <w:pPr>
              <w:pStyle w:val="TableParagraph"/>
              <w:rPr>
                <w:sz w:val="14"/>
              </w:rPr>
            </w:pPr>
          </w:p>
        </w:tc>
        <w:tc>
          <w:tcPr>
            <w:tcW w:w="4994" w:type="dxa"/>
          </w:tcPr>
          <w:p w:rsidR="001C08E9" w:rsidRPr="008A7659" w:rsidRDefault="001C08E9" w:rsidP="001C08E9">
            <w:pPr>
              <w:pStyle w:val="TableParagraph"/>
              <w:spacing w:before="2" w:line="266" w:lineRule="auto"/>
              <w:ind w:left="79"/>
              <w:rPr>
                <w:sz w:val="15"/>
              </w:rPr>
            </w:pPr>
            <w:r w:rsidRPr="008A7659">
              <w:rPr>
                <w:spacing w:val="-1"/>
                <w:w w:val="105"/>
                <w:sz w:val="15"/>
              </w:rPr>
              <w:t>определяют</w:t>
            </w:r>
            <w:r w:rsidRPr="008A7659">
              <w:rPr>
                <w:spacing w:val="-7"/>
                <w:w w:val="105"/>
                <w:sz w:val="15"/>
              </w:rPr>
              <w:t xml:space="preserve"> </w:t>
            </w:r>
            <w:r w:rsidRPr="008A7659">
              <w:rPr>
                <w:spacing w:val="-1"/>
                <w:w w:val="105"/>
                <w:sz w:val="15"/>
              </w:rPr>
              <w:t>задачи</w:t>
            </w:r>
            <w:r w:rsidRPr="008A7659">
              <w:rPr>
                <w:spacing w:val="-7"/>
                <w:w w:val="105"/>
                <w:sz w:val="15"/>
              </w:rPr>
              <w:t xml:space="preserve"> </w:t>
            </w:r>
            <w:r w:rsidRPr="008A7659">
              <w:rPr>
                <w:spacing w:val="-1"/>
                <w:w w:val="105"/>
                <w:sz w:val="15"/>
              </w:rPr>
              <w:t>для</w:t>
            </w:r>
            <w:r w:rsidRPr="008A7659">
              <w:rPr>
                <w:spacing w:val="-7"/>
                <w:w w:val="105"/>
                <w:sz w:val="15"/>
              </w:rPr>
              <w:t xml:space="preserve"> </w:t>
            </w:r>
            <w:r w:rsidRPr="008A7659">
              <w:rPr>
                <w:spacing w:val="-1"/>
                <w:w w:val="105"/>
                <w:sz w:val="15"/>
              </w:rPr>
              <w:t>самостоятельного</w:t>
            </w:r>
            <w:r w:rsidRPr="008A7659">
              <w:rPr>
                <w:spacing w:val="-7"/>
                <w:w w:val="105"/>
                <w:sz w:val="15"/>
              </w:rPr>
              <w:t xml:space="preserve"> </w:t>
            </w:r>
            <w:r w:rsidRPr="008A7659">
              <w:rPr>
                <w:w w:val="105"/>
                <w:sz w:val="15"/>
              </w:rPr>
              <w:t>обучения</w:t>
            </w:r>
            <w:r w:rsidRPr="008A7659">
              <w:rPr>
                <w:spacing w:val="-7"/>
                <w:w w:val="105"/>
                <w:sz w:val="15"/>
              </w:rPr>
              <w:t xml:space="preserve"> </w:t>
            </w:r>
            <w:r w:rsidRPr="008A7659">
              <w:rPr>
                <w:w w:val="105"/>
                <w:sz w:val="15"/>
              </w:rPr>
              <w:t>и</w:t>
            </w:r>
            <w:r w:rsidRPr="008A7659">
              <w:rPr>
                <w:spacing w:val="-7"/>
                <w:w w:val="105"/>
                <w:sz w:val="15"/>
              </w:rPr>
              <w:t xml:space="preserve"> </w:t>
            </w:r>
            <w:r w:rsidRPr="008A7659">
              <w:rPr>
                <w:w w:val="105"/>
                <w:sz w:val="15"/>
              </w:rPr>
              <w:t>закрепления</w:t>
            </w:r>
            <w:r w:rsidRPr="008A7659">
              <w:rPr>
                <w:spacing w:val="-36"/>
                <w:w w:val="105"/>
                <w:sz w:val="15"/>
              </w:rPr>
              <w:t xml:space="preserve"> </w:t>
            </w:r>
            <w:r w:rsidRPr="008A7659">
              <w:rPr>
                <w:w w:val="105"/>
                <w:sz w:val="15"/>
              </w:rPr>
              <w:t>техники</w:t>
            </w:r>
            <w:r w:rsidRPr="008A7659">
              <w:rPr>
                <w:spacing w:val="-2"/>
                <w:w w:val="105"/>
                <w:sz w:val="15"/>
              </w:rPr>
              <w:t xml:space="preserve"> </w:t>
            </w:r>
            <w:r w:rsidRPr="008A7659">
              <w:rPr>
                <w:w w:val="105"/>
                <w:sz w:val="15"/>
              </w:rPr>
              <w:t>кувырка</w:t>
            </w:r>
            <w:r w:rsidRPr="008A7659">
              <w:rPr>
                <w:spacing w:val="-2"/>
                <w:w w:val="105"/>
                <w:sz w:val="15"/>
              </w:rPr>
              <w:t xml:space="preserve"> </w:t>
            </w:r>
            <w:r w:rsidRPr="008A7659">
              <w:rPr>
                <w:w w:val="105"/>
                <w:sz w:val="15"/>
              </w:rPr>
              <w:t>вперёд</w:t>
            </w:r>
            <w:r w:rsidRPr="008A7659">
              <w:rPr>
                <w:spacing w:val="-2"/>
                <w:w w:val="105"/>
                <w:sz w:val="15"/>
              </w:rPr>
              <w:t xml:space="preserve"> </w:t>
            </w:r>
            <w:r w:rsidRPr="008A7659">
              <w:rPr>
                <w:w w:val="105"/>
                <w:sz w:val="15"/>
              </w:rPr>
              <w:t>ноги</w:t>
            </w:r>
            <w:r w:rsidRPr="008A7659">
              <w:rPr>
                <w:spacing w:val="-2"/>
                <w:w w:val="105"/>
                <w:sz w:val="15"/>
              </w:rPr>
              <w:t xml:space="preserve"> </w:t>
            </w:r>
            <w:r w:rsidRPr="008A7659">
              <w:rPr>
                <w:w w:val="105"/>
                <w:sz w:val="15"/>
              </w:rPr>
              <w:t>«</w:t>
            </w:r>
            <w:proofErr w:type="spellStart"/>
            <w:r w:rsidRPr="008A7659">
              <w:rPr>
                <w:w w:val="105"/>
                <w:sz w:val="15"/>
              </w:rPr>
              <w:t>скрёстно</w:t>
            </w:r>
            <w:proofErr w:type="spellEnd"/>
            <w:proofErr w:type="gramStart"/>
            <w:r w:rsidRPr="008A7659">
              <w:rPr>
                <w:w w:val="105"/>
                <w:sz w:val="15"/>
              </w:rPr>
              <w:t>»;;</w:t>
            </w:r>
            <w:proofErr w:type="gramEnd"/>
          </w:p>
          <w:p w:rsidR="001C08E9" w:rsidRPr="008A7659" w:rsidRDefault="001C08E9" w:rsidP="001C08E9">
            <w:pPr>
              <w:pStyle w:val="TableParagraph"/>
              <w:spacing w:before="1" w:line="266" w:lineRule="auto"/>
              <w:ind w:left="79"/>
              <w:rPr>
                <w:sz w:val="15"/>
              </w:rPr>
            </w:pPr>
            <w:r w:rsidRPr="008A7659">
              <w:rPr>
                <w:w w:val="105"/>
                <w:sz w:val="15"/>
              </w:rPr>
              <w:t>выполняют</w:t>
            </w:r>
            <w:r w:rsidRPr="008A7659">
              <w:rPr>
                <w:spacing w:val="-8"/>
                <w:w w:val="105"/>
                <w:sz w:val="15"/>
              </w:rPr>
              <w:t xml:space="preserve"> </w:t>
            </w:r>
            <w:r w:rsidRPr="008A7659">
              <w:rPr>
                <w:w w:val="105"/>
                <w:sz w:val="15"/>
              </w:rPr>
              <w:t>кувырок</w:t>
            </w:r>
            <w:r w:rsidRPr="008A7659">
              <w:rPr>
                <w:spacing w:val="-7"/>
                <w:w w:val="105"/>
                <w:sz w:val="15"/>
              </w:rPr>
              <w:t xml:space="preserve"> </w:t>
            </w:r>
            <w:r w:rsidRPr="008A7659">
              <w:rPr>
                <w:w w:val="105"/>
                <w:sz w:val="15"/>
              </w:rPr>
              <w:t>вперёд</w:t>
            </w:r>
            <w:r w:rsidRPr="008A7659">
              <w:rPr>
                <w:spacing w:val="-8"/>
                <w:w w:val="105"/>
                <w:sz w:val="15"/>
              </w:rPr>
              <w:t xml:space="preserve"> </w:t>
            </w:r>
            <w:r w:rsidRPr="008A7659">
              <w:rPr>
                <w:w w:val="105"/>
                <w:sz w:val="15"/>
              </w:rPr>
              <w:t>ноги</w:t>
            </w:r>
            <w:r w:rsidRPr="008A7659">
              <w:rPr>
                <w:spacing w:val="-7"/>
                <w:w w:val="105"/>
                <w:sz w:val="15"/>
              </w:rPr>
              <w:t xml:space="preserve"> </w:t>
            </w:r>
            <w:r w:rsidRPr="008A7659">
              <w:rPr>
                <w:w w:val="105"/>
                <w:sz w:val="15"/>
              </w:rPr>
              <w:t>«</w:t>
            </w:r>
            <w:proofErr w:type="spellStart"/>
            <w:r w:rsidRPr="008A7659">
              <w:rPr>
                <w:w w:val="105"/>
                <w:sz w:val="15"/>
              </w:rPr>
              <w:t>скрёстно</w:t>
            </w:r>
            <w:proofErr w:type="spellEnd"/>
            <w:r w:rsidRPr="008A7659">
              <w:rPr>
                <w:w w:val="105"/>
                <w:sz w:val="15"/>
              </w:rPr>
              <w:t>»</w:t>
            </w:r>
            <w:r w:rsidRPr="008A7659">
              <w:rPr>
                <w:spacing w:val="-8"/>
                <w:w w:val="105"/>
                <w:sz w:val="15"/>
              </w:rPr>
              <w:t xml:space="preserve"> </w:t>
            </w:r>
            <w:r w:rsidRPr="008A7659">
              <w:rPr>
                <w:w w:val="105"/>
                <w:sz w:val="15"/>
              </w:rPr>
              <w:t>по</w:t>
            </w:r>
            <w:r w:rsidRPr="008A7659">
              <w:rPr>
                <w:spacing w:val="-7"/>
                <w:w w:val="105"/>
                <w:sz w:val="15"/>
              </w:rPr>
              <w:t xml:space="preserve"> </w:t>
            </w:r>
            <w:r w:rsidRPr="008A7659">
              <w:rPr>
                <w:w w:val="105"/>
                <w:sz w:val="15"/>
              </w:rPr>
              <w:t>фазам</w:t>
            </w:r>
            <w:r w:rsidRPr="008A7659">
              <w:rPr>
                <w:spacing w:val="-7"/>
                <w:w w:val="105"/>
                <w:sz w:val="15"/>
              </w:rPr>
              <w:t xml:space="preserve"> </w:t>
            </w:r>
            <w:r w:rsidRPr="008A7659">
              <w:rPr>
                <w:w w:val="105"/>
                <w:sz w:val="15"/>
              </w:rPr>
              <w:t>и</w:t>
            </w:r>
            <w:r w:rsidRPr="008A7659">
              <w:rPr>
                <w:spacing w:val="-8"/>
                <w:w w:val="105"/>
                <w:sz w:val="15"/>
              </w:rPr>
              <w:t xml:space="preserve"> </w:t>
            </w:r>
            <w:r w:rsidRPr="008A7659">
              <w:rPr>
                <w:w w:val="105"/>
                <w:sz w:val="15"/>
              </w:rPr>
              <w:t>в</w:t>
            </w:r>
            <w:r w:rsidRPr="008A7659">
              <w:rPr>
                <w:spacing w:val="-7"/>
                <w:w w:val="105"/>
                <w:sz w:val="15"/>
              </w:rPr>
              <w:t xml:space="preserve"> </w:t>
            </w:r>
            <w:r w:rsidRPr="008A7659">
              <w:rPr>
                <w:w w:val="105"/>
                <w:sz w:val="15"/>
              </w:rPr>
              <w:t>полной</w:t>
            </w:r>
            <w:r w:rsidRPr="008A7659">
              <w:rPr>
                <w:spacing w:val="-37"/>
                <w:w w:val="105"/>
                <w:sz w:val="15"/>
              </w:rPr>
              <w:t xml:space="preserve"> </w:t>
            </w:r>
            <w:r w:rsidRPr="008A7659">
              <w:rPr>
                <w:w w:val="105"/>
                <w:sz w:val="15"/>
              </w:rPr>
              <w:t>координации</w:t>
            </w:r>
            <w:proofErr w:type="gramStart"/>
            <w:r w:rsidRPr="008A7659">
              <w:rPr>
                <w:w w:val="105"/>
                <w:sz w:val="15"/>
              </w:rPr>
              <w:t>;;</w:t>
            </w:r>
            <w:proofErr w:type="gramEnd"/>
          </w:p>
          <w:p w:rsidR="001C08E9" w:rsidRPr="008A7659" w:rsidRDefault="001C08E9" w:rsidP="001C08E9">
            <w:pPr>
              <w:pStyle w:val="TableParagraph"/>
              <w:rPr>
                <w:sz w:val="14"/>
              </w:rPr>
            </w:pPr>
          </w:p>
        </w:tc>
        <w:tc>
          <w:tcPr>
            <w:tcW w:w="828" w:type="dxa"/>
          </w:tcPr>
          <w:p w:rsidR="001C08E9" w:rsidRDefault="001C08E9" w:rsidP="001C08E9">
            <w:r w:rsidRPr="00266140">
              <w:rPr>
                <w:sz w:val="14"/>
              </w:rPr>
              <w:t>Практика</w:t>
            </w:r>
          </w:p>
        </w:tc>
        <w:tc>
          <w:tcPr>
            <w:tcW w:w="1380" w:type="dxa"/>
          </w:tcPr>
          <w:p w:rsidR="00DC2C0D" w:rsidRPr="00DC2C0D" w:rsidRDefault="005C7B05" w:rsidP="00DC2C0D">
            <w:pPr>
              <w:rPr>
                <w:color w:val="000000"/>
                <w:sz w:val="20"/>
                <w:szCs w:val="20"/>
              </w:rPr>
            </w:pPr>
            <w:hyperlink r:id="rId14" w:history="1">
              <w:r w:rsidR="00DC2C0D" w:rsidRPr="00DC2C0D">
                <w:rPr>
                  <w:rStyle w:val="a5"/>
                  <w:sz w:val="20"/>
                  <w:szCs w:val="20"/>
                </w:rPr>
                <w:t>https://uchebnik.mos.ru/material_view/atomic_objects/9197529?menuReferrer=catalogue</w:t>
              </w:r>
            </w:hyperlink>
          </w:p>
          <w:p w:rsidR="001C08E9" w:rsidRPr="00DC2C0D" w:rsidRDefault="001C08E9" w:rsidP="001C08E9">
            <w:pPr>
              <w:pStyle w:val="TableParagraph"/>
              <w:rPr>
                <w:sz w:val="20"/>
                <w:szCs w:val="20"/>
              </w:rPr>
            </w:pPr>
          </w:p>
        </w:tc>
      </w:tr>
      <w:tr w:rsidR="001C08E9" w:rsidTr="00DC2C0D">
        <w:trPr>
          <w:trHeight w:val="552"/>
        </w:trPr>
        <w:tc>
          <w:tcPr>
            <w:tcW w:w="739" w:type="dxa"/>
          </w:tcPr>
          <w:p w:rsidR="001C08E9" w:rsidRDefault="001C08E9" w:rsidP="001C08E9">
            <w:pPr>
              <w:pStyle w:val="TableParagraph"/>
              <w:spacing w:before="64"/>
              <w:ind w:left="55" w:right="43"/>
              <w:jc w:val="center"/>
              <w:rPr>
                <w:sz w:val="15"/>
              </w:rPr>
            </w:pPr>
            <w:r>
              <w:rPr>
                <w:w w:val="105"/>
                <w:sz w:val="15"/>
              </w:rPr>
              <w:t>3.4.</w:t>
            </w:r>
          </w:p>
        </w:tc>
        <w:tc>
          <w:tcPr>
            <w:tcW w:w="4250" w:type="dxa"/>
          </w:tcPr>
          <w:p w:rsidR="001C08E9" w:rsidRPr="008A7659" w:rsidRDefault="001C08E9" w:rsidP="001C08E9">
            <w:pPr>
              <w:pStyle w:val="TableParagraph"/>
              <w:spacing w:before="64" w:line="266" w:lineRule="auto"/>
              <w:ind w:left="76"/>
              <w:rPr>
                <w:b/>
                <w:sz w:val="15"/>
              </w:rPr>
            </w:pPr>
            <w:r w:rsidRPr="008A7659">
              <w:rPr>
                <w:i/>
                <w:w w:val="105"/>
                <w:sz w:val="15"/>
              </w:rPr>
              <w:t xml:space="preserve">Модуль «Лёгкая атлетика». </w:t>
            </w:r>
            <w:r w:rsidRPr="008A7659">
              <w:rPr>
                <w:b/>
                <w:w w:val="105"/>
                <w:sz w:val="15"/>
              </w:rPr>
              <w:t>Знакомство с</w:t>
            </w:r>
            <w:r w:rsidRPr="008A7659">
              <w:rPr>
                <w:b/>
                <w:spacing w:val="1"/>
                <w:w w:val="105"/>
                <w:sz w:val="15"/>
              </w:rPr>
              <w:t xml:space="preserve"> </w:t>
            </w:r>
            <w:r w:rsidRPr="008A7659">
              <w:rPr>
                <w:b/>
                <w:w w:val="105"/>
                <w:sz w:val="15"/>
              </w:rPr>
              <w:t>рекомендациями по технике безопасности во время</w:t>
            </w:r>
            <w:r w:rsidRPr="008A7659">
              <w:rPr>
                <w:b/>
                <w:spacing w:val="1"/>
                <w:w w:val="105"/>
                <w:sz w:val="15"/>
              </w:rPr>
              <w:t xml:space="preserve"> </w:t>
            </w:r>
            <w:r w:rsidRPr="008A7659">
              <w:rPr>
                <w:b/>
                <w:spacing w:val="-1"/>
                <w:w w:val="105"/>
                <w:sz w:val="15"/>
              </w:rPr>
              <w:t>выполнения</w:t>
            </w:r>
            <w:r w:rsidRPr="008A7659">
              <w:rPr>
                <w:b/>
                <w:spacing w:val="-9"/>
                <w:w w:val="105"/>
                <w:sz w:val="15"/>
              </w:rPr>
              <w:t xml:space="preserve"> </w:t>
            </w:r>
            <w:r w:rsidRPr="008A7659">
              <w:rPr>
                <w:b/>
                <w:spacing w:val="-1"/>
                <w:w w:val="105"/>
                <w:sz w:val="15"/>
              </w:rPr>
              <w:t>беговых</w:t>
            </w:r>
            <w:r w:rsidRPr="008A7659">
              <w:rPr>
                <w:b/>
                <w:spacing w:val="-9"/>
                <w:w w:val="105"/>
                <w:sz w:val="15"/>
              </w:rPr>
              <w:t xml:space="preserve"> </w:t>
            </w:r>
            <w:r w:rsidRPr="008A7659">
              <w:rPr>
                <w:b/>
                <w:spacing w:val="-1"/>
                <w:w w:val="105"/>
                <w:sz w:val="15"/>
              </w:rPr>
              <w:t>упражнений</w:t>
            </w:r>
            <w:r w:rsidRPr="008A7659">
              <w:rPr>
                <w:b/>
                <w:spacing w:val="-9"/>
                <w:w w:val="105"/>
                <w:sz w:val="15"/>
              </w:rPr>
              <w:t xml:space="preserve"> </w:t>
            </w:r>
            <w:r w:rsidRPr="008A7659">
              <w:rPr>
                <w:b/>
                <w:w w:val="105"/>
                <w:sz w:val="15"/>
              </w:rPr>
              <w:t>на</w:t>
            </w:r>
            <w:r w:rsidRPr="008A7659">
              <w:rPr>
                <w:b/>
                <w:spacing w:val="-8"/>
                <w:w w:val="105"/>
                <w:sz w:val="15"/>
              </w:rPr>
              <w:t xml:space="preserve"> </w:t>
            </w:r>
            <w:r w:rsidRPr="008A7659">
              <w:rPr>
                <w:b/>
                <w:w w:val="105"/>
                <w:sz w:val="15"/>
              </w:rPr>
              <w:t>самостоятельных</w:t>
            </w:r>
            <w:r w:rsidRPr="008A7659">
              <w:rPr>
                <w:b/>
                <w:spacing w:val="-37"/>
                <w:w w:val="105"/>
                <w:sz w:val="15"/>
              </w:rPr>
              <w:t xml:space="preserve"> </w:t>
            </w:r>
            <w:r w:rsidRPr="008A7659">
              <w:rPr>
                <w:b/>
                <w:w w:val="105"/>
                <w:sz w:val="15"/>
              </w:rPr>
              <w:t>занятиях</w:t>
            </w:r>
            <w:r w:rsidRPr="008A7659">
              <w:rPr>
                <w:b/>
                <w:spacing w:val="-2"/>
                <w:w w:val="105"/>
                <w:sz w:val="15"/>
              </w:rPr>
              <w:t xml:space="preserve"> </w:t>
            </w:r>
            <w:r w:rsidRPr="008A7659">
              <w:rPr>
                <w:b/>
                <w:w w:val="105"/>
                <w:sz w:val="15"/>
              </w:rPr>
              <w:t>лёгкой</w:t>
            </w:r>
            <w:r w:rsidRPr="008A7659">
              <w:rPr>
                <w:b/>
                <w:spacing w:val="-1"/>
                <w:w w:val="105"/>
                <w:sz w:val="15"/>
              </w:rPr>
              <w:t xml:space="preserve"> </w:t>
            </w:r>
            <w:r w:rsidRPr="008A7659">
              <w:rPr>
                <w:b/>
                <w:w w:val="105"/>
                <w:sz w:val="15"/>
              </w:rPr>
              <w:t>атлетикой</w:t>
            </w:r>
            <w:r>
              <w:rPr>
                <w:i/>
                <w:spacing w:val="-1"/>
                <w:w w:val="105"/>
                <w:sz w:val="15"/>
              </w:rPr>
              <w:t xml:space="preserve">. </w:t>
            </w:r>
            <w:r w:rsidRPr="008A7659">
              <w:rPr>
                <w:i/>
                <w:spacing w:val="-10"/>
                <w:w w:val="105"/>
                <w:sz w:val="15"/>
              </w:rPr>
              <w:t xml:space="preserve"> </w:t>
            </w:r>
            <w:r w:rsidRPr="008A7659">
              <w:rPr>
                <w:b/>
                <w:w w:val="105"/>
                <w:sz w:val="15"/>
              </w:rPr>
              <w:t>Бег</w:t>
            </w:r>
            <w:r w:rsidRPr="008A7659">
              <w:rPr>
                <w:b/>
                <w:spacing w:val="-8"/>
                <w:w w:val="105"/>
                <w:sz w:val="15"/>
              </w:rPr>
              <w:t xml:space="preserve"> </w:t>
            </w:r>
            <w:r w:rsidRPr="008A7659">
              <w:rPr>
                <w:b/>
                <w:w w:val="105"/>
                <w:sz w:val="15"/>
              </w:rPr>
              <w:t>с</w:t>
            </w:r>
            <w:r w:rsidRPr="008A7659">
              <w:rPr>
                <w:b/>
                <w:spacing w:val="-8"/>
                <w:w w:val="105"/>
                <w:sz w:val="15"/>
              </w:rPr>
              <w:t xml:space="preserve"> </w:t>
            </w:r>
            <w:r w:rsidRPr="008A7659">
              <w:rPr>
                <w:b/>
                <w:w w:val="105"/>
                <w:sz w:val="15"/>
              </w:rPr>
              <w:t>равномерной</w:t>
            </w:r>
            <w:r w:rsidRPr="008A7659">
              <w:rPr>
                <w:b/>
                <w:spacing w:val="-8"/>
                <w:w w:val="105"/>
                <w:sz w:val="15"/>
              </w:rPr>
              <w:t xml:space="preserve"> </w:t>
            </w:r>
            <w:r w:rsidRPr="008A7659">
              <w:rPr>
                <w:b/>
                <w:w w:val="105"/>
                <w:sz w:val="15"/>
              </w:rPr>
              <w:t>скоростью</w:t>
            </w:r>
            <w:r w:rsidRPr="008A7659">
              <w:rPr>
                <w:b/>
                <w:spacing w:val="-37"/>
                <w:w w:val="105"/>
                <w:sz w:val="15"/>
              </w:rPr>
              <w:t xml:space="preserve"> </w:t>
            </w:r>
            <w:r w:rsidRPr="008A7659">
              <w:rPr>
                <w:b/>
                <w:w w:val="105"/>
                <w:sz w:val="15"/>
              </w:rPr>
              <w:t>на</w:t>
            </w:r>
            <w:r w:rsidRPr="008A7659">
              <w:rPr>
                <w:b/>
                <w:spacing w:val="-2"/>
                <w:w w:val="105"/>
                <w:sz w:val="15"/>
              </w:rPr>
              <w:t xml:space="preserve"> </w:t>
            </w:r>
            <w:r w:rsidRPr="008A7659">
              <w:rPr>
                <w:b/>
                <w:w w:val="105"/>
                <w:sz w:val="15"/>
              </w:rPr>
              <w:t>длинные</w:t>
            </w:r>
            <w:r w:rsidRPr="008A7659">
              <w:rPr>
                <w:b/>
                <w:spacing w:val="-1"/>
                <w:w w:val="105"/>
                <w:sz w:val="15"/>
              </w:rPr>
              <w:t xml:space="preserve"> </w:t>
            </w:r>
            <w:r w:rsidRPr="008A7659">
              <w:rPr>
                <w:b/>
                <w:w w:val="105"/>
                <w:sz w:val="15"/>
              </w:rPr>
              <w:t>дистанции</w:t>
            </w:r>
            <w:r>
              <w:rPr>
                <w:b/>
                <w:w w:val="105"/>
                <w:sz w:val="15"/>
              </w:rPr>
              <w:t xml:space="preserve">. </w:t>
            </w:r>
            <w:r w:rsidRPr="008A7659">
              <w:rPr>
                <w:b/>
                <w:w w:val="105"/>
                <w:sz w:val="15"/>
              </w:rPr>
              <w:t>Бег</w:t>
            </w:r>
            <w:r w:rsidRPr="008A7659">
              <w:rPr>
                <w:b/>
                <w:spacing w:val="-8"/>
                <w:w w:val="105"/>
                <w:sz w:val="15"/>
              </w:rPr>
              <w:t xml:space="preserve"> </w:t>
            </w:r>
            <w:r w:rsidRPr="008A7659">
              <w:rPr>
                <w:b/>
                <w:w w:val="105"/>
                <w:sz w:val="15"/>
              </w:rPr>
              <w:t>с</w:t>
            </w:r>
            <w:r w:rsidRPr="008A7659">
              <w:rPr>
                <w:b/>
                <w:spacing w:val="-8"/>
                <w:w w:val="105"/>
                <w:sz w:val="15"/>
              </w:rPr>
              <w:t xml:space="preserve"> </w:t>
            </w:r>
            <w:r w:rsidRPr="008A7659">
              <w:rPr>
                <w:b/>
                <w:w w:val="105"/>
                <w:sz w:val="15"/>
              </w:rPr>
              <w:t>максимальной</w:t>
            </w:r>
            <w:r w:rsidRPr="008A7659">
              <w:rPr>
                <w:b/>
                <w:spacing w:val="-36"/>
                <w:w w:val="105"/>
                <w:sz w:val="15"/>
              </w:rPr>
              <w:t xml:space="preserve"> </w:t>
            </w:r>
            <w:r w:rsidRPr="008A7659">
              <w:rPr>
                <w:b/>
                <w:w w:val="105"/>
                <w:sz w:val="15"/>
              </w:rPr>
              <w:t>скоростью</w:t>
            </w:r>
            <w:r w:rsidRPr="008A7659">
              <w:rPr>
                <w:b/>
                <w:spacing w:val="-3"/>
                <w:w w:val="105"/>
                <w:sz w:val="15"/>
              </w:rPr>
              <w:t xml:space="preserve"> </w:t>
            </w:r>
            <w:r w:rsidRPr="008A7659">
              <w:rPr>
                <w:b/>
                <w:w w:val="105"/>
                <w:sz w:val="15"/>
              </w:rPr>
              <w:t>на</w:t>
            </w:r>
            <w:r w:rsidRPr="008A7659">
              <w:rPr>
                <w:b/>
                <w:spacing w:val="-2"/>
                <w:w w:val="105"/>
                <w:sz w:val="15"/>
              </w:rPr>
              <w:t xml:space="preserve"> </w:t>
            </w:r>
            <w:r w:rsidRPr="008A7659">
              <w:rPr>
                <w:b/>
                <w:w w:val="105"/>
                <w:sz w:val="15"/>
              </w:rPr>
              <w:t>короткие</w:t>
            </w:r>
            <w:r w:rsidRPr="008A7659">
              <w:rPr>
                <w:b/>
                <w:spacing w:val="-2"/>
                <w:w w:val="105"/>
                <w:sz w:val="15"/>
              </w:rPr>
              <w:t xml:space="preserve"> </w:t>
            </w:r>
            <w:r w:rsidRPr="008A7659">
              <w:rPr>
                <w:b/>
                <w:w w:val="105"/>
                <w:sz w:val="15"/>
              </w:rPr>
              <w:t>дистанции</w:t>
            </w:r>
          </w:p>
        </w:tc>
        <w:tc>
          <w:tcPr>
            <w:tcW w:w="528" w:type="dxa"/>
          </w:tcPr>
          <w:p w:rsidR="001C08E9" w:rsidRPr="008A7659" w:rsidRDefault="008818CA" w:rsidP="001C08E9">
            <w:pPr>
              <w:pStyle w:val="TableParagraph"/>
              <w:rPr>
                <w:sz w:val="14"/>
              </w:rPr>
            </w:pPr>
            <w:r>
              <w:rPr>
                <w:sz w:val="14"/>
              </w:rPr>
              <w:t>5</w:t>
            </w:r>
          </w:p>
        </w:tc>
        <w:tc>
          <w:tcPr>
            <w:tcW w:w="1104" w:type="dxa"/>
          </w:tcPr>
          <w:p w:rsidR="001C08E9" w:rsidRPr="008A7659" w:rsidRDefault="001C08E9" w:rsidP="001C08E9">
            <w:pPr>
              <w:pStyle w:val="TableParagraph"/>
              <w:rPr>
                <w:sz w:val="14"/>
              </w:rPr>
            </w:pPr>
          </w:p>
        </w:tc>
        <w:tc>
          <w:tcPr>
            <w:tcW w:w="1140" w:type="dxa"/>
          </w:tcPr>
          <w:p w:rsidR="001C08E9" w:rsidRPr="008A7659" w:rsidRDefault="001C08E9" w:rsidP="001C08E9">
            <w:pPr>
              <w:pStyle w:val="TableParagraph"/>
              <w:rPr>
                <w:sz w:val="14"/>
              </w:rPr>
            </w:pPr>
          </w:p>
        </w:tc>
        <w:tc>
          <w:tcPr>
            <w:tcW w:w="804" w:type="dxa"/>
          </w:tcPr>
          <w:p w:rsidR="001C08E9" w:rsidRPr="008A7659" w:rsidRDefault="001C08E9" w:rsidP="001C08E9">
            <w:pPr>
              <w:pStyle w:val="TableParagraph"/>
              <w:rPr>
                <w:sz w:val="14"/>
              </w:rPr>
            </w:pPr>
          </w:p>
        </w:tc>
        <w:tc>
          <w:tcPr>
            <w:tcW w:w="4994" w:type="dxa"/>
          </w:tcPr>
          <w:p w:rsidR="001C08E9" w:rsidRPr="008A7659" w:rsidRDefault="001C08E9" w:rsidP="001C08E9">
            <w:pPr>
              <w:pStyle w:val="TableParagraph"/>
              <w:spacing w:before="64" w:line="266" w:lineRule="auto"/>
              <w:ind w:left="79" w:right="335"/>
              <w:rPr>
                <w:sz w:val="15"/>
              </w:rPr>
            </w:pPr>
            <w:r w:rsidRPr="008A7659">
              <w:rPr>
                <w:w w:val="105"/>
                <w:sz w:val="15"/>
              </w:rPr>
              <w:t>закрепляют и совершенствуют технику высокого старта</w:t>
            </w:r>
            <w:proofErr w:type="gramStart"/>
            <w:r w:rsidRPr="008A7659">
              <w:rPr>
                <w:w w:val="105"/>
                <w:sz w:val="15"/>
              </w:rPr>
              <w:t>:;</w:t>
            </w:r>
            <w:r w:rsidRPr="008A7659">
              <w:rPr>
                <w:spacing w:val="1"/>
                <w:w w:val="105"/>
                <w:sz w:val="15"/>
              </w:rPr>
              <w:t xml:space="preserve"> </w:t>
            </w:r>
            <w:proofErr w:type="gramEnd"/>
            <w:r w:rsidRPr="008A7659">
              <w:rPr>
                <w:w w:val="105"/>
                <w:sz w:val="15"/>
              </w:rPr>
              <w:t>знакомятся</w:t>
            </w:r>
            <w:r w:rsidRPr="008A7659">
              <w:rPr>
                <w:spacing w:val="-9"/>
                <w:w w:val="105"/>
                <w:sz w:val="15"/>
              </w:rPr>
              <w:t xml:space="preserve"> </w:t>
            </w:r>
            <w:r w:rsidRPr="008A7659">
              <w:rPr>
                <w:w w:val="105"/>
                <w:sz w:val="15"/>
              </w:rPr>
              <w:t>с</w:t>
            </w:r>
            <w:r w:rsidRPr="008A7659">
              <w:rPr>
                <w:spacing w:val="-9"/>
                <w:w w:val="105"/>
                <w:sz w:val="15"/>
              </w:rPr>
              <w:t xml:space="preserve"> </w:t>
            </w:r>
            <w:r w:rsidRPr="008A7659">
              <w:rPr>
                <w:w w:val="105"/>
                <w:sz w:val="15"/>
              </w:rPr>
              <w:t>образцом</w:t>
            </w:r>
            <w:r w:rsidRPr="008A7659">
              <w:rPr>
                <w:spacing w:val="-9"/>
                <w:w w:val="105"/>
                <w:sz w:val="15"/>
              </w:rPr>
              <w:t xml:space="preserve"> </w:t>
            </w:r>
            <w:r w:rsidRPr="008A7659">
              <w:rPr>
                <w:w w:val="105"/>
                <w:sz w:val="15"/>
              </w:rPr>
              <w:t>учителя,</w:t>
            </w:r>
            <w:r w:rsidRPr="008A7659">
              <w:rPr>
                <w:spacing w:val="-9"/>
                <w:w w:val="105"/>
                <w:sz w:val="15"/>
              </w:rPr>
              <w:t xml:space="preserve"> </w:t>
            </w:r>
            <w:r w:rsidRPr="008A7659">
              <w:rPr>
                <w:w w:val="105"/>
                <w:sz w:val="15"/>
              </w:rPr>
              <w:t>анализируют</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уточняют</w:t>
            </w:r>
            <w:r w:rsidRPr="008A7659">
              <w:rPr>
                <w:spacing w:val="-9"/>
                <w:w w:val="105"/>
                <w:sz w:val="15"/>
              </w:rPr>
              <w:t xml:space="preserve"> </w:t>
            </w:r>
            <w:r w:rsidRPr="008A7659">
              <w:rPr>
                <w:w w:val="105"/>
                <w:sz w:val="15"/>
              </w:rPr>
              <w:t>детали</w:t>
            </w:r>
            <w:r w:rsidRPr="008A7659">
              <w:rPr>
                <w:spacing w:val="-9"/>
                <w:w w:val="105"/>
                <w:sz w:val="15"/>
              </w:rPr>
              <w:t xml:space="preserve"> </w:t>
            </w:r>
            <w:r w:rsidRPr="008A7659">
              <w:rPr>
                <w:w w:val="105"/>
                <w:sz w:val="15"/>
              </w:rPr>
              <w:t>и</w:t>
            </w:r>
            <w:r w:rsidRPr="008A7659">
              <w:rPr>
                <w:spacing w:val="-37"/>
                <w:w w:val="105"/>
                <w:sz w:val="15"/>
              </w:rPr>
              <w:t xml:space="preserve"> </w:t>
            </w:r>
            <w:r w:rsidRPr="008A7659">
              <w:rPr>
                <w:w w:val="105"/>
                <w:sz w:val="15"/>
              </w:rPr>
              <w:t>элементы</w:t>
            </w:r>
            <w:r w:rsidRPr="008A7659">
              <w:rPr>
                <w:spacing w:val="-2"/>
                <w:w w:val="105"/>
                <w:sz w:val="15"/>
              </w:rPr>
              <w:t xml:space="preserve"> </w:t>
            </w:r>
            <w:r w:rsidRPr="008A7659">
              <w:rPr>
                <w:w w:val="105"/>
                <w:sz w:val="15"/>
              </w:rPr>
              <w:t>техники;;</w:t>
            </w:r>
          </w:p>
          <w:p w:rsidR="001C08E9" w:rsidRPr="008A7659" w:rsidRDefault="001C08E9" w:rsidP="001C08E9">
            <w:pPr>
              <w:pStyle w:val="TableParagraph"/>
              <w:spacing w:before="2" w:line="266" w:lineRule="auto"/>
              <w:ind w:left="79"/>
              <w:rPr>
                <w:sz w:val="15"/>
              </w:rPr>
            </w:pPr>
            <w:r w:rsidRPr="008A7659">
              <w:rPr>
                <w:w w:val="105"/>
                <w:sz w:val="15"/>
              </w:rPr>
              <w:t>описывают</w:t>
            </w:r>
            <w:r w:rsidRPr="008A7659">
              <w:rPr>
                <w:spacing w:val="-10"/>
                <w:w w:val="105"/>
                <w:sz w:val="15"/>
              </w:rPr>
              <w:t xml:space="preserve"> </w:t>
            </w:r>
            <w:r w:rsidRPr="008A7659">
              <w:rPr>
                <w:w w:val="105"/>
                <w:sz w:val="15"/>
              </w:rPr>
              <w:t>технику</w:t>
            </w:r>
            <w:r w:rsidRPr="008A7659">
              <w:rPr>
                <w:spacing w:val="-9"/>
                <w:w w:val="105"/>
                <w:sz w:val="15"/>
              </w:rPr>
              <w:t xml:space="preserve"> </w:t>
            </w:r>
            <w:r w:rsidRPr="008A7659">
              <w:rPr>
                <w:w w:val="105"/>
                <w:sz w:val="15"/>
              </w:rPr>
              <w:t>равномерного</w:t>
            </w:r>
            <w:r w:rsidRPr="008A7659">
              <w:rPr>
                <w:spacing w:val="-9"/>
                <w:w w:val="105"/>
                <w:sz w:val="15"/>
              </w:rPr>
              <w:t xml:space="preserve"> </w:t>
            </w:r>
            <w:r w:rsidRPr="008A7659">
              <w:rPr>
                <w:w w:val="105"/>
                <w:sz w:val="15"/>
              </w:rPr>
              <w:t>бега</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разучивают</w:t>
            </w:r>
            <w:r w:rsidRPr="008A7659">
              <w:rPr>
                <w:spacing w:val="-9"/>
                <w:w w:val="105"/>
                <w:sz w:val="15"/>
              </w:rPr>
              <w:t xml:space="preserve"> </w:t>
            </w:r>
            <w:r w:rsidRPr="008A7659">
              <w:rPr>
                <w:w w:val="105"/>
                <w:sz w:val="15"/>
              </w:rPr>
              <w:t>его</w:t>
            </w:r>
            <w:r w:rsidRPr="008A7659">
              <w:rPr>
                <w:spacing w:val="-9"/>
                <w:w w:val="105"/>
                <w:sz w:val="15"/>
              </w:rPr>
              <w:t xml:space="preserve"> </w:t>
            </w:r>
            <w:r w:rsidRPr="008A7659">
              <w:rPr>
                <w:w w:val="105"/>
                <w:sz w:val="15"/>
              </w:rPr>
              <w:t>на</w:t>
            </w:r>
            <w:r w:rsidRPr="008A7659">
              <w:rPr>
                <w:spacing w:val="-9"/>
                <w:w w:val="105"/>
                <w:sz w:val="15"/>
              </w:rPr>
              <w:t xml:space="preserve"> </w:t>
            </w:r>
            <w:r w:rsidRPr="008A7659">
              <w:rPr>
                <w:w w:val="105"/>
                <w:sz w:val="15"/>
              </w:rPr>
              <w:t>учебной</w:t>
            </w:r>
            <w:r w:rsidRPr="008A7659">
              <w:rPr>
                <w:spacing w:val="-36"/>
                <w:w w:val="105"/>
                <w:sz w:val="15"/>
              </w:rPr>
              <w:t xml:space="preserve"> </w:t>
            </w:r>
            <w:r w:rsidRPr="008A7659">
              <w:rPr>
                <w:w w:val="105"/>
                <w:sz w:val="15"/>
              </w:rPr>
              <w:t>дистанции (за лидером, с коррекцией скорости передвижения</w:t>
            </w:r>
            <w:r w:rsidRPr="008A7659">
              <w:rPr>
                <w:spacing w:val="1"/>
                <w:w w:val="105"/>
                <w:sz w:val="15"/>
              </w:rPr>
              <w:t xml:space="preserve"> </w:t>
            </w:r>
            <w:r w:rsidRPr="008A7659">
              <w:rPr>
                <w:w w:val="105"/>
                <w:sz w:val="15"/>
              </w:rPr>
              <w:t>учителем</w:t>
            </w:r>
            <w:proofErr w:type="gramStart"/>
            <w:r w:rsidRPr="008A7659">
              <w:rPr>
                <w:w w:val="105"/>
                <w:sz w:val="15"/>
              </w:rPr>
              <w:t>);;</w:t>
            </w:r>
            <w:proofErr w:type="gramEnd"/>
          </w:p>
          <w:p w:rsidR="001C08E9" w:rsidRPr="008A7659" w:rsidRDefault="001C08E9" w:rsidP="001C08E9">
            <w:pPr>
              <w:pStyle w:val="TableParagraph"/>
              <w:spacing w:before="2" w:line="266" w:lineRule="auto"/>
              <w:ind w:left="79" w:right="279"/>
              <w:rPr>
                <w:sz w:val="15"/>
              </w:rPr>
            </w:pPr>
            <w:r w:rsidRPr="008A7659">
              <w:rPr>
                <w:w w:val="105"/>
                <w:sz w:val="15"/>
              </w:rPr>
              <w:t>разучивают</w:t>
            </w:r>
            <w:r w:rsidRPr="008A7659">
              <w:rPr>
                <w:spacing w:val="-9"/>
                <w:w w:val="105"/>
                <w:sz w:val="15"/>
              </w:rPr>
              <w:t xml:space="preserve"> </w:t>
            </w:r>
            <w:r w:rsidRPr="008A7659">
              <w:rPr>
                <w:w w:val="105"/>
                <w:sz w:val="15"/>
              </w:rPr>
              <w:t>поворот</w:t>
            </w:r>
            <w:r w:rsidRPr="008A7659">
              <w:rPr>
                <w:spacing w:val="-9"/>
                <w:w w:val="105"/>
                <w:sz w:val="15"/>
              </w:rPr>
              <w:t xml:space="preserve"> </w:t>
            </w:r>
            <w:r w:rsidRPr="008A7659">
              <w:rPr>
                <w:w w:val="105"/>
                <w:sz w:val="15"/>
              </w:rPr>
              <w:t>во</w:t>
            </w:r>
            <w:r w:rsidRPr="008A7659">
              <w:rPr>
                <w:spacing w:val="-9"/>
                <w:w w:val="105"/>
                <w:sz w:val="15"/>
              </w:rPr>
              <w:t xml:space="preserve"> </w:t>
            </w:r>
            <w:r w:rsidRPr="008A7659">
              <w:rPr>
                <w:w w:val="105"/>
                <w:sz w:val="15"/>
              </w:rPr>
              <w:t>время</w:t>
            </w:r>
            <w:r w:rsidRPr="008A7659">
              <w:rPr>
                <w:spacing w:val="-9"/>
                <w:w w:val="105"/>
                <w:sz w:val="15"/>
              </w:rPr>
              <w:t xml:space="preserve"> </w:t>
            </w:r>
            <w:r w:rsidRPr="008A7659">
              <w:rPr>
                <w:w w:val="105"/>
                <w:sz w:val="15"/>
              </w:rPr>
              <w:t>равномерного</w:t>
            </w:r>
            <w:r w:rsidRPr="008A7659">
              <w:rPr>
                <w:spacing w:val="-9"/>
                <w:w w:val="105"/>
                <w:sz w:val="15"/>
              </w:rPr>
              <w:t xml:space="preserve"> </w:t>
            </w:r>
            <w:r w:rsidRPr="008A7659">
              <w:rPr>
                <w:w w:val="105"/>
                <w:sz w:val="15"/>
              </w:rPr>
              <w:t>бега</w:t>
            </w:r>
            <w:r w:rsidRPr="008A7659">
              <w:rPr>
                <w:spacing w:val="-8"/>
                <w:w w:val="105"/>
                <w:sz w:val="15"/>
              </w:rPr>
              <w:t xml:space="preserve"> </w:t>
            </w:r>
            <w:r w:rsidRPr="008A7659">
              <w:rPr>
                <w:w w:val="105"/>
                <w:sz w:val="15"/>
              </w:rPr>
              <w:t>по</w:t>
            </w:r>
            <w:r w:rsidRPr="008A7659">
              <w:rPr>
                <w:spacing w:val="-9"/>
                <w:w w:val="105"/>
                <w:sz w:val="15"/>
              </w:rPr>
              <w:t xml:space="preserve"> </w:t>
            </w:r>
            <w:r w:rsidRPr="008A7659">
              <w:rPr>
                <w:w w:val="105"/>
                <w:sz w:val="15"/>
              </w:rPr>
              <w:t>учебной</w:t>
            </w:r>
            <w:r w:rsidRPr="008A7659">
              <w:rPr>
                <w:spacing w:val="-37"/>
                <w:w w:val="105"/>
                <w:sz w:val="15"/>
              </w:rPr>
              <w:t xml:space="preserve"> </w:t>
            </w:r>
            <w:r w:rsidRPr="008A7659">
              <w:rPr>
                <w:w w:val="105"/>
                <w:sz w:val="15"/>
              </w:rPr>
              <w:t>дистанции</w:t>
            </w:r>
            <w:proofErr w:type="gramStart"/>
            <w:r w:rsidRPr="008A7659">
              <w:rPr>
                <w:w w:val="105"/>
                <w:sz w:val="15"/>
              </w:rPr>
              <w:t>;;</w:t>
            </w:r>
            <w:proofErr w:type="gramEnd"/>
          </w:p>
          <w:p w:rsidR="001C08E9" w:rsidRPr="008A7659" w:rsidRDefault="001C08E9" w:rsidP="001C08E9">
            <w:pPr>
              <w:pStyle w:val="TableParagraph"/>
              <w:spacing w:before="1" w:line="266" w:lineRule="auto"/>
              <w:ind w:left="79"/>
              <w:rPr>
                <w:sz w:val="15"/>
              </w:rPr>
            </w:pPr>
            <w:r w:rsidRPr="008A7659">
              <w:rPr>
                <w:w w:val="105"/>
                <w:sz w:val="15"/>
              </w:rPr>
              <w:t>разучивают бег с равномерной скоростью по дистанции в 1 км</w:t>
            </w:r>
            <w:proofErr w:type="gramStart"/>
            <w:r w:rsidRPr="008A7659">
              <w:rPr>
                <w:w w:val="105"/>
                <w:sz w:val="15"/>
              </w:rPr>
              <w:t>.;</w:t>
            </w:r>
            <w:r w:rsidRPr="008A7659">
              <w:rPr>
                <w:spacing w:val="1"/>
                <w:w w:val="105"/>
                <w:sz w:val="15"/>
              </w:rPr>
              <w:t xml:space="preserve"> </w:t>
            </w:r>
            <w:proofErr w:type="gramEnd"/>
            <w:r w:rsidRPr="008A7659">
              <w:rPr>
                <w:w w:val="105"/>
                <w:sz w:val="15"/>
              </w:rPr>
              <w:t>знакомятся с рекомендациями по технике безопасности во время</w:t>
            </w:r>
            <w:r w:rsidRPr="008A7659">
              <w:rPr>
                <w:spacing w:val="1"/>
                <w:w w:val="105"/>
                <w:sz w:val="15"/>
              </w:rPr>
              <w:t xml:space="preserve"> </w:t>
            </w:r>
            <w:r w:rsidRPr="008A7659">
              <w:rPr>
                <w:spacing w:val="-1"/>
                <w:w w:val="105"/>
                <w:sz w:val="15"/>
              </w:rPr>
              <w:t>выполнения</w:t>
            </w:r>
            <w:r w:rsidRPr="008A7659">
              <w:rPr>
                <w:spacing w:val="-9"/>
                <w:w w:val="105"/>
                <w:sz w:val="15"/>
              </w:rPr>
              <w:t xml:space="preserve"> </w:t>
            </w:r>
            <w:r w:rsidRPr="008A7659">
              <w:rPr>
                <w:spacing w:val="-1"/>
                <w:w w:val="105"/>
                <w:sz w:val="15"/>
              </w:rPr>
              <w:t>беговых</w:t>
            </w:r>
            <w:r w:rsidRPr="008A7659">
              <w:rPr>
                <w:spacing w:val="-9"/>
                <w:w w:val="105"/>
                <w:sz w:val="15"/>
              </w:rPr>
              <w:t xml:space="preserve"> </w:t>
            </w:r>
            <w:r w:rsidRPr="008A7659">
              <w:rPr>
                <w:spacing w:val="-1"/>
                <w:w w:val="105"/>
                <w:sz w:val="15"/>
              </w:rPr>
              <w:t>упражнений</w:t>
            </w:r>
            <w:r w:rsidRPr="008A7659">
              <w:rPr>
                <w:spacing w:val="-8"/>
                <w:w w:val="105"/>
                <w:sz w:val="15"/>
              </w:rPr>
              <w:t xml:space="preserve"> </w:t>
            </w:r>
            <w:r w:rsidRPr="008A7659">
              <w:rPr>
                <w:w w:val="105"/>
                <w:sz w:val="15"/>
              </w:rPr>
              <w:t>на</w:t>
            </w:r>
            <w:r w:rsidRPr="008A7659">
              <w:rPr>
                <w:spacing w:val="-9"/>
                <w:w w:val="105"/>
                <w:sz w:val="15"/>
              </w:rPr>
              <w:t xml:space="preserve"> </w:t>
            </w:r>
            <w:r w:rsidRPr="008A7659">
              <w:rPr>
                <w:w w:val="105"/>
                <w:sz w:val="15"/>
              </w:rPr>
              <w:t>самостоятельных</w:t>
            </w:r>
            <w:r w:rsidRPr="008A7659">
              <w:rPr>
                <w:spacing w:val="-8"/>
                <w:w w:val="105"/>
                <w:sz w:val="15"/>
              </w:rPr>
              <w:t xml:space="preserve"> </w:t>
            </w:r>
            <w:r w:rsidRPr="008A7659">
              <w:rPr>
                <w:w w:val="105"/>
                <w:sz w:val="15"/>
              </w:rPr>
              <w:t>занятиях</w:t>
            </w:r>
            <w:r w:rsidRPr="008A7659">
              <w:rPr>
                <w:spacing w:val="-9"/>
                <w:w w:val="105"/>
                <w:sz w:val="15"/>
              </w:rPr>
              <w:t xml:space="preserve"> </w:t>
            </w:r>
            <w:r w:rsidRPr="008A7659">
              <w:rPr>
                <w:w w:val="105"/>
                <w:sz w:val="15"/>
              </w:rPr>
              <w:t>лёгкой</w:t>
            </w:r>
            <w:r w:rsidRPr="008A7659">
              <w:rPr>
                <w:spacing w:val="-36"/>
                <w:w w:val="105"/>
                <w:sz w:val="15"/>
              </w:rPr>
              <w:t xml:space="preserve"> </w:t>
            </w:r>
            <w:r w:rsidRPr="008A7659">
              <w:rPr>
                <w:w w:val="105"/>
                <w:sz w:val="15"/>
              </w:rPr>
              <w:t>атлетикой;</w:t>
            </w:r>
          </w:p>
          <w:p w:rsidR="001C08E9" w:rsidRPr="008A7659" w:rsidRDefault="001C08E9" w:rsidP="001C08E9">
            <w:pPr>
              <w:pStyle w:val="TableParagraph"/>
              <w:spacing w:before="3" w:line="266" w:lineRule="auto"/>
              <w:ind w:left="79"/>
              <w:rPr>
                <w:sz w:val="15"/>
              </w:rPr>
            </w:pPr>
            <w:r w:rsidRPr="008A7659">
              <w:rPr>
                <w:w w:val="105"/>
                <w:sz w:val="15"/>
              </w:rPr>
              <w:t>закрепляют</w:t>
            </w:r>
            <w:r w:rsidRPr="008A7659">
              <w:rPr>
                <w:spacing w:val="-10"/>
                <w:w w:val="105"/>
                <w:sz w:val="15"/>
              </w:rPr>
              <w:t xml:space="preserve"> </w:t>
            </w:r>
            <w:r w:rsidRPr="008A7659">
              <w:rPr>
                <w:w w:val="105"/>
                <w:sz w:val="15"/>
              </w:rPr>
              <w:t>и</w:t>
            </w:r>
            <w:r w:rsidRPr="008A7659">
              <w:rPr>
                <w:spacing w:val="-9"/>
                <w:w w:val="105"/>
                <w:sz w:val="15"/>
              </w:rPr>
              <w:t xml:space="preserve"> </w:t>
            </w:r>
            <w:r w:rsidRPr="008A7659">
              <w:rPr>
                <w:w w:val="105"/>
                <w:sz w:val="15"/>
              </w:rPr>
              <w:t>совершенствуют</w:t>
            </w:r>
            <w:r w:rsidRPr="008A7659">
              <w:rPr>
                <w:spacing w:val="-10"/>
                <w:w w:val="105"/>
                <w:sz w:val="15"/>
              </w:rPr>
              <w:t xml:space="preserve"> </w:t>
            </w:r>
            <w:r w:rsidRPr="008A7659">
              <w:rPr>
                <w:w w:val="105"/>
                <w:sz w:val="15"/>
              </w:rPr>
              <w:t>технику</w:t>
            </w:r>
            <w:r w:rsidRPr="008A7659">
              <w:rPr>
                <w:spacing w:val="-9"/>
                <w:w w:val="105"/>
                <w:sz w:val="15"/>
              </w:rPr>
              <w:t xml:space="preserve"> </w:t>
            </w:r>
            <w:r w:rsidRPr="008A7659">
              <w:rPr>
                <w:w w:val="105"/>
                <w:sz w:val="15"/>
              </w:rPr>
              <w:t>бега</w:t>
            </w:r>
            <w:r w:rsidRPr="008A7659">
              <w:rPr>
                <w:spacing w:val="-10"/>
                <w:w w:val="105"/>
                <w:sz w:val="15"/>
              </w:rPr>
              <w:t xml:space="preserve"> </w:t>
            </w:r>
            <w:r w:rsidRPr="008A7659">
              <w:rPr>
                <w:w w:val="105"/>
                <w:sz w:val="15"/>
              </w:rPr>
              <w:t>на</w:t>
            </w:r>
            <w:r w:rsidRPr="008A7659">
              <w:rPr>
                <w:spacing w:val="-9"/>
                <w:w w:val="105"/>
                <w:sz w:val="15"/>
              </w:rPr>
              <w:t xml:space="preserve"> </w:t>
            </w:r>
            <w:r w:rsidRPr="008A7659">
              <w:rPr>
                <w:w w:val="105"/>
                <w:sz w:val="15"/>
              </w:rPr>
              <w:t>короткие</w:t>
            </w:r>
            <w:r w:rsidRPr="008A7659">
              <w:rPr>
                <w:spacing w:val="-10"/>
                <w:w w:val="105"/>
                <w:sz w:val="15"/>
              </w:rPr>
              <w:t xml:space="preserve"> </w:t>
            </w:r>
            <w:r w:rsidRPr="008A7659">
              <w:rPr>
                <w:w w:val="105"/>
                <w:sz w:val="15"/>
              </w:rPr>
              <w:t>дистанции</w:t>
            </w:r>
            <w:r w:rsidRPr="008A7659">
              <w:rPr>
                <w:spacing w:val="-9"/>
                <w:w w:val="105"/>
                <w:sz w:val="15"/>
              </w:rPr>
              <w:t xml:space="preserve"> </w:t>
            </w:r>
            <w:r w:rsidRPr="008A7659">
              <w:rPr>
                <w:w w:val="105"/>
                <w:sz w:val="15"/>
              </w:rPr>
              <w:t>с</w:t>
            </w:r>
            <w:r w:rsidRPr="008A7659">
              <w:rPr>
                <w:spacing w:val="-36"/>
                <w:w w:val="105"/>
                <w:sz w:val="15"/>
              </w:rPr>
              <w:t xml:space="preserve"> </w:t>
            </w:r>
            <w:r w:rsidRPr="008A7659">
              <w:rPr>
                <w:w w:val="105"/>
                <w:sz w:val="15"/>
              </w:rPr>
              <w:t>высокого</w:t>
            </w:r>
            <w:r w:rsidRPr="008A7659">
              <w:rPr>
                <w:spacing w:val="-2"/>
                <w:w w:val="105"/>
                <w:sz w:val="15"/>
              </w:rPr>
              <w:t xml:space="preserve"> </w:t>
            </w:r>
            <w:r w:rsidRPr="008A7659">
              <w:rPr>
                <w:w w:val="105"/>
                <w:sz w:val="15"/>
              </w:rPr>
              <w:t>старта</w:t>
            </w:r>
            <w:proofErr w:type="gramStart"/>
            <w:r w:rsidRPr="008A7659">
              <w:rPr>
                <w:w w:val="105"/>
                <w:sz w:val="15"/>
              </w:rPr>
              <w:t>;;</w:t>
            </w:r>
            <w:proofErr w:type="gramEnd"/>
          </w:p>
          <w:p w:rsidR="001C08E9" w:rsidRPr="008A7659" w:rsidRDefault="001C08E9" w:rsidP="001C08E9">
            <w:pPr>
              <w:pStyle w:val="TableParagraph"/>
              <w:spacing w:before="1"/>
              <w:ind w:left="79"/>
              <w:rPr>
                <w:sz w:val="15"/>
              </w:rPr>
            </w:pPr>
            <w:r w:rsidRPr="008A7659">
              <w:rPr>
                <w:spacing w:val="-1"/>
                <w:w w:val="105"/>
                <w:sz w:val="15"/>
              </w:rPr>
              <w:t>разучивают</w:t>
            </w:r>
            <w:r w:rsidRPr="008A7659">
              <w:rPr>
                <w:spacing w:val="-9"/>
                <w:w w:val="105"/>
                <w:sz w:val="15"/>
              </w:rPr>
              <w:t xml:space="preserve"> </w:t>
            </w:r>
            <w:r w:rsidRPr="008A7659">
              <w:rPr>
                <w:w w:val="105"/>
                <w:sz w:val="15"/>
              </w:rPr>
              <w:t>стартовое</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финишное</w:t>
            </w:r>
            <w:r w:rsidRPr="008A7659">
              <w:rPr>
                <w:spacing w:val="-9"/>
                <w:w w:val="105"/>
                <w:sz w:val="15"/>
              </w:rPr>
              <w:t xml:space="preserve"> </w:t>
            </w:r>
            <w:r w:rsidRPr="008A7659">
              <w:rPr>
                <w:w w:val="105"/>
                <w:sz w:val="15"/>
              </w:rPr>
              <w:t>ускорение</w:t>
            </w:r>
            <w:proofErr w:type="gramStart"/>
            <w:r w:rsidRPr="008A7659">
              <w:rPr>
                <w:w w:val="105"/>
                <w:sz w:val="15"/>
              </w:rPr>
              <w:t>;;</w:t>
            </w:r>
            <w:proofErr w:type="gramEnd"/>
          </w:p>
          <w:p w:rsidR="001C08E9" w:rsidRPr="008A7659" w:rsidRDefault="001C08E9" w:rsidP="001C08E9">
            <w:pPr>
              <w:pStyle w:val="TableParagraph"/>
              <w:spacing w:before="20" w:line="266" w:lineRule="auto"/>
              <w:ind w:left="79" w:right="279"/>
              <w:rPr>
                <w:sz w:val="15"/>
              </w:rPr>
            </w:pPr>
            <w:r w:rsidRPr="008A7659">
              <w:rPr>
                <w:w w:val="105"/>
                <w:sz w:val="15"/>
              </w:rPr>
              <w:t>разучивают</w:t>
            </w:r>
            <w:r w:rsidRPr="008A7659">
              <w:rPr>
                <w:spacing w:val="-9"/>
                <w:w w:val="105"/>
                <w:sz w:val="15"/>
              </w:rPr>
              <w:t xml:space="preserve"> </w:t>
            </w:r>
            <w:r w:rsidRPr="008A7659">
              <w:rPr>
                <w:w w:val="105"/>
                <w:sz w:val="15"/>
              </w:rPr>
              <w:t>бег</w:t>
            </w:r>
            <w:r w:rsidRPr="008A7659">
              <w:rPr>
                <w:spacing w:val="-9"/>
                <w:w w:val="105"/>
                <w:sz w:val="15"/>
              </w:rPr>
              <w:t xml:space="preserve"> </w:t>
            </w:r>
            <w:r w:rsidRPr="008A7659">
              <w:rPr>
                <w:w w:val="105"/>
                <w:sz w:val="15"/>
              </w:rPr>
              <w:t>с</w:t>
            </w:r>
            <w:r w:rsidRPr="008A7659">
              <w:rPr>
                <w:spacing w:val="-8"/>
                <w:w w:val="105"/>
                <w:sz w:val="15"/>
              </w:rPr>
              <w:t xml:space="preserve"> </w:t>
            </w:r>
            <w:r w:rsidRPr="008A7659">
              <w:rPr>
                <w:w w:val="105"/>
                <w:sz w:val="15"/>
              </w:rPr>
              <w:t>максимальной</w:t>
            </w:r>
            <w:r w:rsidRPr="008A7659">
              <w:rPr>
                <w:spacing w:val="-9"/>
                <w:w w:val="105"/>
                <w:sz w:val="15"/>
              </w:rPr>
              <w:t xml:space="preserve"> </w:t>
            </w:r>
            <w:r w:rsidRPr="008A7659">
              <w:rPr>
                <w:w w:val="105"/>
                <w:sz w:val="15"/>
              </w:rPr>
              <w:t>скоростью</w:t>
            </w:r>
            <w:r w:rsidRPr="008A7659">
              <w:rPr>
                <w:spacing w:val="-8"/>
                <w:w w:val="105"/>
                <w:sz w:val="15"/>
              </w:rPr>
              <w:t xml:space="preserve"> </w:t>
            </w:r>
            <w:r w:rsidRPr="008A7659">
              <w:rPr>
                <w:w w:val="105"/>
                <w:sz w:val="15"/>
              </w:rPr>
              <w:t>с</w:t>
            </w:r>
            <w:r w:rsidRPr="008A7659">
              <w:rPr>
                <w:spacing w:val="-9"/>
                <w:w w:val="105"/>
                <w:sz w:val="15"/>
              </w:rPr>
              <w:t xml:space="preserve"> </w:t>
            </w:r>
            <w:r w:rsidRPr="008A7659">
              <w:rPr>
                <w:w w:val="105"/>
                <w:sz w:val="15"/>
              </w:rPr>
              <w:t>высокого</w:t>
            </w:r>
            <w:r w:rsidRPr="008A7659">
              <w:rPr>
                <w:spacing w:val="-9"/>
                <w:w w:val="105"/>
                <w:sz w:val="15"/>
              </w:rPr>
              <w:t xml:space="preserve"> </w:t>
            </w:r>
            <w:r w:rsidRPr="008A7659">
              <w:rPr>
                <w:w w:val="105"/>
                <w:sz w:val="15"/>
              </w:rPr>
              <w:t>старта</w:t>
            </w:r>
            <w:r w:rsidRPr="008A7659">
              <w:rPr>
                <w:spacing w:val="-8"/>
                <w:w w:val="105"/>
                <w:sz w:val="15"/>
              </w:rPr>
              <w:t xml:space="preserve"> </w:t>
            </w:r>
            <w:r w:rsidRPr="008A7659">
              <w:rPr>
                <w:w w:val="105"/>
                <w:sz w:val="15"/>
              </w:rPr>
              <w:t>по</w:t>
            </w:r>
            <w:r w:rsidRPr="008A7659">
              <w:rPr>
                <w:spacing w:val="-36"/>
                <w:w w:val="105"/>
                <w:sz w:val="15"/>
              </w:rPr>
              <w:t xml:space="preserve"> </w:t>
            </w:r>
            <w:r w:rsidRPr="008A7659">
              <w:rPr>
                <w:w w:val="105"/>
                <w:sz w:val="15"/>
              </w:rPr>
              <w:t>учебной</w:t>
            </w:r>
            <w:r w:rsidRPr="008A7659">
              <w:rPr>
                <w:spacing w:val="-2"/>
                <w:w w:val="105"/>
                <w:sz w:val="15"/>
              </w:rPr>
              <w:t xml:space="preserve"> </w:t>
            </w:r>
            <w:r w:rsidRPr="008A7659">
              <w:rPr>
                <w:w w:val="105"/>
                <w:sz w:val="15"/>
              </w:rPr>
              <w:t>дистанции</w:t>
            </w:r>
            <w:r w:rsidRPr="008A7659">
              <w:rPr>
                <w:spacing w:val="-1"/>
                <w:w w:val="105"/>
                <w:sz w:val="15"/>
              </w:rPr>
              <w:t xml:space="preserve"> </w:t>
            </w:r>
            <w:r w:rsidRPr="008A7659">
              <w:rPr>
                <w:w w:val="105"/>
                <w:sz w:val="15"/>
              </w:rPr>
              <w:t>в</w:t>
            </w:r>
            <w:r w:rsidRPr="008A7659">
              <w:rPr>
                <w:spacing w:val="-1"/>
                <w:w w:val="105"/>
                <w:sz w:val="15"/>
              </w:rPr>
              <w:t xml:space="preserve"> </w:t>
            </w:r>
            <w:r w:rsidRPr="008A7659">
              <w:rPr>
                <w:w w:val="105"/>
                <w:sz w:val="15"/>
              </w:rPr>
              <w:t>60</w:t>
            </w:r>
            <w:r w:rsidRPr="008A7659">
              <w:rPr>
                <w:spacing w:val="-2"/>
                <w:w w:val="105"/>
                <w:sz w:val="15"/>
              </w:rPr>
              <w:t xml:space="preserve"> </w:t>
            </w:r>
            <w:r w:rsidRPr="008A7659">
              <w:rPr>
                <w:w w:val="105"/>
                <w:sz w:val="15"/>
              </w:rPr>
              <w:t>м.;</w:t>
            </w:r>
          </w:p>
          <w:p w:rsidR="001C08E9" w:rsidRPr="008A7659" w:rsidRDefault="001C08E9" w:rsidP="001C08E9">
            <w:pPr>
              <w:pStyle w:val="TableParagraph"/>
              <w:spacing w:before="3"/>
              <w:ind w:left="79"/>
              <w:rPr>
                <w:sz w:val="15"/>
              </w:rPr>
            </w:pPr>
            <w:r w:rsidRPr="008A7659">
              <w:rPr>
                <w:spacing w:val="-1"/>
                <w:w w:val="105"/>
                <w:sz w:val="15"/>
              </w:rPr>
              <w:t>анализируют</w:t>
            </w:r>
            <w:r w:rsidRPr="008A7659">
              <w:rPr>
                <w:spacing w:val="-9"/>
                <w:w w:val="105"/>
                <w:sz w:val="15"/>
              </w:rPr>
              <w:t xml:space="preserve"> </w:t>
            </w:r>
            <w:r w:rsidRPr="008A7659">
              <w:rPr>
                <w:spacing w:val="-1"/>
                <w:w w:val="105"/>
                <w:sz w:val="15"/>
              </w:rPr>
              <w:t>образец</w:t>
            </w:r>
            <w:r w:rsidRPr="008A7659">
              <w:rPr>
                <w:spacing w:val="-9"/>
                <w:w w:val="105"/>
                <w:sz w:val="15"/>
              </w:rPr>
              <w:t xml:space="preserve"> </w:t>
            </w:r>
            <w:r w:rsidRPr="008A7659">
              <w:rPr>
                <w:spacing w:val="-1"/>
                <w:w w:val="105"/>
                <w:sz w:val="15"/>
              </w:rPr>
              <w:t>техники</w:t>
            </w:r>
            <w:r w:rsidRPr="008A7659">
              <w:rPr>
                <w:spacing w:val="-8"/>
                <w:w w:val="105"/>
                <w:sz w:val="15"/>
              </w:rPr>
              <w:t xml:space="preserve"> </w:t>
            </w:r>
            <w:r w:rsidRPr="008A7659">
              <w:rPr>
                <w:w w:val="105"/>
                <w:sz w:val="15"/>
              </w:rPr>
              <w:t>метания</w:t>
            </w:r>
            <w:r w:rsidRPr="008A7659">
              <w:rPr>
                <w:spacing w:val="-9"/>
                <w:w w:val="105"/>
                <w:sz w:val="15"/>
              </w:rPr>
              <w:t xml:space="preserve"> </w:t>
            </w:r>
            <w:r w:rsidRPr="008A7659">
              <w:rPr>
                <w:w w:val="105"/>
                <w:sz w:val="15"/>
              </w:rPr>
              <w:t>учителем,</w:t>
            </w:r>
            <w:r w:rsidRPr="008A7659">
              <w:rPr>
                <w:spacing w:val="-8"/>
                <w:w w:val="105"/>
                <w:sz w:val="15"/>
              </w:rPr>
              <w:t xml:space="preserve"> </w:t>
            </w:r>
            <w:r w:rsidRPr="008A7659">
              <w:rPr>
                <w:w w:val="105"/>
                <w:sz w:val="15"/>
              </w:rPr>
              <w:t>сравнивают</w:t>
            </w:r>
          </w:p>
          <w:p w:rsidR="001C08E9" w:rsidRPr="008A7659" w:rsidRDefault="001C08E9" w:rsidP="001C08E9">
            <w:pPr>
              <w:pStyle w:val="TableParagraph"/>
              <w:spacing w:before="19" w:line="266" w:lineRule="auto"/>
              <w:ind w:left="79"/>
              <w:rPr>
                <w:sz w:val="15"/>
              </w:rPr>
            </w:pPr>
            <w:r w:rsidRPr="008A7659">
              <w:rPr>
                <w:w w:val="105"/>
                <w:sz w:val="15"/>
              </w:rPr>
              <w:t>с иллюстративным материалом, уточняют технику фаз движения,</w:t>
            </w:r>
            <w:r w:rsidRPr="008A7659">
              <w:rPr>
                <w:spacing w:val="1"/>
                <w:w w:val="105"/>
                <w:sz w:val="15"/>
              </w:rPr>
              <w:t xml:space="preserve"> </w:t>
            </w:r>
            <w:r w:rsidRPr="008A7659">
              <w:rPr>
                <w:spacing w:val="-1"/>
                <w:w w:val="105"/>
                <w:sz w:val="15"/>
              </w:rPr>
              <w:t>анализируют</w:t>
            </w:r>
            <w:r w:rsidRPr="008A7659">
              <w:rPr>
                <w:spacing w:val="-9"/>
                <w:w w:val="105"/>
                <w:sz w:val="15"/>
              </w:rPr>
              <w:t xml:space="preserve"> </w:t>
            </w:r>
            <w:r w:rsidRPr="008A7659">
              <w:rPr>
                <w:spacing w:val="-1"/>
                <w:w w:val="105"/>
                <w:sz w:val="15"/>
              </w:rPr>
              <w:t>возможные</w:t>
            </w:r>
            <w:r w:rsidRPr="008A7659">
              <w:rPr>
                <w:spacing w:val="-8"/>
                <w:w w:val="105"/>
                <w:sz w:val="15"/>
              </w:rPr>
              <w:t xml:space="preserve"> </w:t>
            </w:r>
            <w:r w:rsidRPr="008A7659">
              <w:rPr>
                <w:w w:val="105"/>
                <w:sz w:val="15"/>
              </w:rPr>
              <w:t>ошибки</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определяют</w:t>
            </w:r>
            <w:r w:rsidRPr="008A7659">
              <w:rPr>
                <w:spacing w:val="-8"/>
                <w:w w:val="105"/>
                <w:sz w:val="15"/>
              </w:rPr>
              <w:t xml:space="preserve"> </w:t>
            </w:r>
            <w:r w:rsidRPr="008A7659">
              <w:rPr>
                <w:w w:val="105"/>
                <w:sz w:val="15"/>
              </w:rPr>
              <w:t>причины</w:t>
            </w:r>
            <w:r w:rsidRPr="008A7659">
              <w:rPr>
                <w:spacing w:val="-8"/>
                <w:w w:val="105"/>
                <w:sz w:val="15"/>
              </w:rPr>
              <w:t xml:space="preserve"> </w:t>
            </w:r>
            <w:r w:rsidRPr="008A7659">
              <w:rPr>
                <w:w w:val="105"/>
                <w:sz w:val="15"/>
              </w:rPr>
              <w:t>их</w:t>
            </w:r>
            <w:r w:rsidRPr="008A7659">
              <w:rPr>
                <w:spacing w:val="-8"/>
                <w:w w:val="105"/>
                <w:sz w:val="15"/>
              </w:rPr>
              <w:t xml:space="preserve"> </w:t>
            </w:r>
            <w:r w:rsidRPr="008A7659">
              <w:rPr>
                <w:w w:val="105"/>
                <w:sz w:val="15"/>
              </w:rPr>
              <w:t>появления,</w:t>
            </w:r>
            <w:r w:rsidRPr="008A7659">
              <w:rPr>
                <w:spacing w:val="-37"/>
                <w:w w:val="105"/>
                <w:sz w:val="15"/>
              </w:rPr>
              <w:t xml:space="preserve"> </w:t>
            </w:r>
            <w:r w:rsidRPr="008A7659">
              <w:rPr>
                <w:w w:val="105"/>
                <w:sz w:val="15"/>
              </w:rPr>
              <w:t>устанавливают</w:t>
            </w:r>
            <w:r w:rsidRPr="008A7659">
              <w:rPr>
                <w:spacing w:val="-2"/>
                <w:w w:val="105"/>
                <w:sz w:val="15"/>
              </w:rPr>
              <w:t xml:space="preserve"> </w:t>
            </w:r>
            <w:r w:rsidRPr="008A7659">
              <w:rPr>
                <w:w w:val="105"/>
                <w:sz w:val="15"/>
              </w:rPr>
              <w:t>способы</w:t>
            </w:r>
            <w:r w:rsidRPr="008A7659">
              <w:rPr>
                <w:spacing w:val="-2"/>
                <w:w w:val="105"/>
                <w:sz w:val="15"/>
              </w:rPr>
              <w:t xml:space="preserve"> </w:t>
            </w:r>
            <w:r w:rsidRPr="008A7659">
              <w:rPr>
                <w:w w:val="105"/>
                <w:sz w:val="15"/>
              </w:rPr>
              <w:t>устранения</w:t>
            </w:r>
            <w:proofErr w:type="gramStart"/>
            <w:r w:rsidRPr="008A7659">
              <w:rPr>
                <w:w w:val="105"/>
                <w:sz w:val="15"/>
              </w:rPr>
              <w:t>;;</w:t>
            </w:r>
            <w:proofErr w:type="gramEnd"/>
          </w:p>
          <w:p w:rsidR="001C08E9" w:rsidRPr="008A7659" w:rsidRDefault="001C08E9" w:rsidP="001C08E9">
            <w:pPr>
              <w:pStyle w:val="TableParagraph"/>
              <w:spacing w:before="2" w:line="266" w:lineRule="auto"/>
              <w:ind w:left="79" w:right="279"/>
              <w:rPr>
                <w:sz w:val="15"/>
              </w:rPr>
            </w:pPr>
            <w:r w:rsidRPr="008A7659">
              <w:rPr>
                <w:w w:val="105"/>
                <w:sz w:val="15"/>
              </w:rPr>
              <w:t>разучивают</w:t>
            </w:r>
            <w:r w:rsidRPr="008A7659">
              <w:rPr>
                <w:spacing w:val="-9"/>
                <w:w w:val="105"/>
                <w:sz w:val="15"/>
              </w:rPr>
              <w:t xml:space="preserve"> </w:t>
            </w:r>
            <w:r w:rsidRPr="008A7659">
              <w:rPr>
                <w:w w:val="105"/>
                <w:sz w:val="15"/>
              </w:rPr>
              <w:t>технику</w:t>
            </w:r>
            <w:r w:rsidRPr="008A7659">
              <w:rPr>
                <w:spacing w:val="-8"/>
                <w:w w:val="105"/>
                <w:sz w:val="15"/>
              </w:rPr>
              <w:t xml:space="preserve"> </w:t>
            </w:r>
            <w:r w:rsidRPr="008A7659">
              <w:rPr>
                <w:w w:val="105"/>
                <w:sz w:val="15"/>
              </w:rPr>
              <w:t>метания</w:t>
            </w:r>
            <w:r w:rsidRPr="008A7659">
              <w:rPr>
                <w:spacing w:val="-9"/>
                <w:w w:val="105"/>
                <w:sz w:val="15"/>
              </w:rPr>
              <w:t xml:space="preserve"> </w:t>
            </w:r>
            <w:r w:rsidRPr="008A7659">
              <w:rPr>
                <w:w w:val="105"/>
                <w:sz w:val="15"/>
              </w:rPr>
              <w:t>малого</w:t>
            </w:r>
            <w:r w:rsidRPr="008A7659">
              <w:rPr>
                <w:spacing w:val="-8"/>
                <w:w w:val="105"/>
                <w:sz w:val="15"/>
              </w:rPr>
              <w:t xml:space="preserve"> </w:t>
            </w:r>
            <w:r w:rsidRPr="008A7659">
              <w:rPr>
                <w:w w:val="105"/>
                <w:sz w:val="15"/>
              </w:rPr>
              <w:t>мяча</w:t>
            </w:r>
            <w:r w:rsidRPr="008A7659">
              <w:rPr>
                <w:spacing w:val="-9"/>
                <w:w w:val="105"/>
                <w:sz w:val="15"/>
              </w:rPr>
              <w:t xml:space="preserve"> </w:t>
            </w:r>
            <w:r w:rsidRPr="008A7659">
              <w:rPr>
                <w:w w:val="105"/>
                <w:sz w:val="15"/>
              </w:rPr>
              <w:t>на</w:t>
            </w:r>
            <w:r w:rsidRPr="008A7659">
              <w:rPr>
                <w:spacing w:val="-8"/>
                <w:w w:val="105"/>
                <w:sz w:val="15"/>
              </w:rPr>
              <w:t xml:space="preserve"> </w:t>
            </w:r>
            <w:r w:rsidRPr="008A7659">
              <w:rPr>
                <w:w w:val="105"/>
                <w:sz w:val="15"/>
              </w:rPr>
              <w:t>дальность</w:t>
            </w:r>
            <w:r w:rsidRPr="008A7659">
              <w:rPr>
                <w:spacing w:val="-8"/>
                <w:w w:val="105"/>
                <w:sz w:val="15"/>
              </w:rPr>
              <w:t xml:space="preserve"> </w:t>
            </w:r>
            <w:r w:rsidRPr="008A7659">
              <w:rPr>
                <w:w w:val="105"/>
                <w:sz w:val="15"/>
              </w:rPr>
              <w:t>с</w:t>
            </w:r>
            <w:r w:rsidRPr="008A7659">
              <w:rPr>
                <w:spacing w:val="-9"/>
                <w:w w:val="105"/>
                <w:sz w:val="15"/>
              </w:rPr>
              <w:t xml:space="preserve"> </w:t>
            </w:r>
            <w:r w:rsidRPr="008A7659">
              <w:rPr>
                <w:w w:val="105"/>
                <w:sz w:val="15"/>
              </w:rPr>
              <w:t>трёх</w:t>
            </w:r>
            <w:r w:rsidRPr="008A7659">
              <w:rPr>
                <w:spacing w:val="-8"/>
                <w:w w:val="105"/>
                <w:sz w:val="15"/>
              </w:rPr>
              <w:t xml:space="preserve"> </w:t>
            </w:r>
            <w:r w:rsidRPr="008A7659">
              <w:rPr>
                <w:w w:val="105"/>
                <w:sz w:val="15"/>
              </w:rPr>
              <w:t>шагов</w:t>
            </w:r>
            <w:r w:rsidRPr="008A7659">
              <w:rPr>
                <w:spacing w:val="-37"/>
                <w:w w:val="105"/>
                <w:sz w:val="15"/>
              </w:rPr>
              <w:t xml:space="preserve"> </w:t>
            </w:r>
            <w:r w:rsidRPr="008A7659">
              <w:rPr>
                <w:w w:val="105"/>
                <w:sz w:val="15"/>
              </w:rPr>
              <w:t>разбега, с помощью подводящих и имитационных упражнений</w:t>
            </w:r>
            <w:proofErr w:type="gramStart"/>
            <w:r w:rsidRPr="008A7659">
              <w:rPr>
                <w:w w:val="105"/>
                <w:sz w:val="15"/>
              </w:rPr>
              <w:t>;;</w:t>
            </w:r>
            <w:r w:rsidRPr="008A7659">
              <w:rPr>
                <w:spacing w:val="1"/>
                <w:w w:val="105"/>
                <w:sz w:val="15"/>
              </w:rPr>
              <w:t xml:space="preserve"> </w:t>
            </w:r>
            <w:proofErr w:type="gramEnd"/>
            <w:r w:rsidRPr="008A7659">
              <w:rPr>
                <w:w w:val="105"/>
                <w:sz w:val="15"/>
              </w:rPr>
              <w:t>метают малый мяч на дальность по фазам движения и в полной</w:t>
            </w:r>
            <w:r w:rsidRPr="008A7659">
              <w:rPr>
                <w:spacing w:val="1"/>
                <w:w w:val="105"/>
                <w:sz w:val="15"/>
              </w:rPr>
              <w:t xml:space="preserve"> </w:t>
            </w:r>
            <w:r w:rsidRPr="008A7659">
              <w:rPr>
                <w:w w:val="105"/>
                <w:sz w:val="15"/>
              </w:rPr>
              <w:t>координации;</w:t>
            </w:r>
          </w:p>
        </w:tc>
        <w:tc>
          <w:tcPr>
            <w:tcW w:w="828" w:type="dxa"/>
          </w:tcPr>
          <w:p w:rsidR="001C08E9" w:rsidRDefault="001C08E9" w:rsidP="001C08E9">
            <w:r w:rsidRPr="00266140">
              <w:rPr>
                <w:sz w:val="14"/>
              </w:rPr>
              <w:t>Практика</w:t>
            </w:r>
          </w:p>
        </w:tc>
        <w:tc>
          <w:tcPr>
            <w:tcW w:w="1380" w:type="dxa"/>
          </w:tcPr>
          <w:p w:rsidR="00DC2C0D" w:rsidRPr="00DC2C0D" w:rsidRDefault="005C7B05" w:rsidP="00DC2C0D">
            <w:pPr>
              <w:rPr>
                <w:color w:val="000000"/>
                <w:sz w:val="20"/>
                <w:szCs w:val="20"/>
              </w:rPr>
            </w:pPr>
            <w:hyperlink r:id="rId15" w:history="1">
              <w:r w:rsidR="00DC2C0D" w:rsidRPr="00DC2C0D">
                <w:rPr>
                  <w:rStyle w:val="a5"/>
                  <w:sz w:val="20"/>
                  <w:szCs w:val="20"/>
                </w:rPr>
                <w:t>https://uchebnik.mos.ru/app_player/240694</w:t>
              </w:r>
            </w:hyperlink>
          </w:p>
          <w:p w:rsidR="001C08E9" w:rsidRPr="00DC2C0D" w:rsidRDefault="001C08E9" w:rsidP="001C08E9">
            <w:pPr>
              <w:pStyle w:val="TableParagraph"/>
              <w:rPr>
                <w:sz w:val="20"/>
                <w:szCs w:val="20"/>
              </w:rPr>
            </w:pPr>
          </w:p>
        </w:tc>
      </w:tr>
      <w:tr w:rsidR="001C08E9" w:rsidTr="003170C9">
        <w:trPr>
          <w:trHeight w:val="1337"/>
        </w:trPr>
        <w:tc>
          <w:tcPr>
            <w:tcW w:w="739" w:type="dxa"/>
          </w:tcPr>
          <w:p w:rsidR="001C08E9" w:rsidRDefault="001C08E9" w:rsidP="001C08E9">
            <w:pPr>
              <w:pStyle w:val="TableParagraph"/>
              <w:spacing w:before="64"/>
              <w:ind w:left="55" w:right="43"/>
              <w:jc w:val="center"/>
              <w:rPr>
                <w:w w:val="105"/>
                <w:sz w:val="15"/>
              </w:rPr>
            </w:pPr>
            <w:r>
              <w:rPr>
                <w:w w:val="105"/>
                <w:sz w:val="15"/>
              </w:rPr>
              <w:t>3.5.</w:t>
            </w:r>
          </w:p>
        </w:tc>
        <w:tc>
          <w:tcPr>
            <w:tcW w:w="4250" w:type="dxa"/>
          </w:tcPr>
          <w:p w:rsidR="001C08E9" w:rsidRPr="008A7659" w:rsidRDefault="001C08E9" w:rsidP="001C08E9">
            <w:pPr>
              <w:pStyle w:val="TableParagraph"/>
              <w:spacing w:before="64" w:line="266" w:lineRule="auto"/>
              <w:ind w:left="76"/>
              <w:rPr>
                <w:b/>
                <w:i/>
                <w:sz w:val="15"/>
              </w:rPr>
            </w:pPr>
            <w:r w:rsidRPr="008A7659">
              <w:rPr>
                <w:i/>
                <w:spacing w:val="-1"/>
                <w:w w:val="105"/>
                <w:sz w:val="15"/>
              </w:rPr>
              <w:t>Модуль</w:t>
            </w:r>
            <w:r w:rsidRPr="008A7659">
              <w:rPr>
                <w:i/>
                <w:spacing w:val="-8"/>
                <w:w w:val="105"/>
                <w:sz w:val="15"/>
              </w:rPr>
              <w:t xml:space="preserve"> </w:t>
            </w:r>
            <w:r w:rsidRPr="008A7659">
              <w:rPr>
                <w:i/>
                <w:w w:val="105"/>
                <w:sz w:val="15"/>
              </w:rPr>
              <w:t>«Лёгкая</w:t>
            </w:r>
            <w:r w:rsidRPr="008A7659">
              <w:rPr>
                <w:i/>
                <w:spacing w:val="-7"/>
                <w:w w:val="105"/>
                <w:sz w:val="15"/>
              </w:rPr>
              <w:t xml:space="preserve"> </w:t>
            </w:r>
            <w:r w:rsidRPr="008A7659">
              <w:rPr>
                <w:i/>
                <w:w w:val="105"/>
                <w:sz w:val="15"/>
              </w:rPr>
              <w:t>атлетика».</w:t>
            </w:r>
            <w:r w:rsidRPr="008A7659">
              <w:rPr>
                <w:i/>
                <w:spacing w:val="-10"/>
                <w:w w:val="105"/>
                <w:sz w:val="15"/>
              </w:rPr>
              <w:t xml:space="preserve"> </w:t>
            </w:r>
            <w:r w:rsidRPr="008A7659">
              <w:rPr>
                <w:b/>
                <w:w w:val="105"/>
                <w:sz w:val="15"/>
              </w:rPr>
              <w:t xml:space="preserve"> Знакомство с</w:t>
            </w:r>
            <w:r w:rsidRPr="008A7659">
              <w:rPr>
                <w:b/>
                <w:spacing w:val="1"/>
                <w:w w:val="105"/>
                <w:sz w:val="15"/>
              </w:rPr>
              <w:t xml:space="preserve"> </w:t>
            </w:r>
            <w:r w:rsidRPr="008A7659">
              <w:rPr>
                <w:b/>
                <w:w w:val="105"/>
                <w:sz w:val="15"/>
              </w:rPr>
              <w:t>рекомендациями учителя по технике безопасности на</w:t>
            </w:r>
            <w:r w:rsidRPr="008A7659">
              <w:rPr>
                <w:b/>
                <w:spacing w:val="-37"/>
                <w:w w:val="105"/>
                <w:sz w:val="15"/>
              </w:rPr>
              <w:t xml:space="preserve"> </w:t>
            </w:r>
            <w:r w:rsidRPr="008A7659">
              <w:rPr>
                <w:b/>
                <w:w w:val="105"/>
                <w:sz w:val="15"/>
              </w:rPr>
              <w:t>занятиях</w:t>
            </w:r>
            <w:r w:rsidRPr="008A7659">
              <w:rPr>
                <w:b/>
                <w:spacing w:val="-10"/>
                <w:w w:val="105"/>
                <w:sz w:val="15"/>
              </w:rPr>
              <w:t xml:space="preserve"> </w:t>
            </w:r>
            <w:r w:rsidRPr="008A7659">
              <w:rPr>
                <w:b/>
                <w:w w:val="105"/>
                <w:sz w:val="15"/>
              </w:rPr>
              <w:t>прыжками</w:t>
            </w:r>
            <w:r w:rsidRPr="008A7659">
              <w:rPr>
                <w:b/>
                <w:spacing w:val="-10"/>
                <w:w w:val="105"/>
                <w:sz w:val="15"/>
              </w:rPr>
              <w:t xml:space="preserve"> </w:t>
            </w:r>
            <w:r w:rsidRPr="008A7659">
              <w:rPr>
                <w:b/>
                <w:w w:val="105"/>
                <w:sz w:val="15"/>
              </w:rPr>
              <w:t>и</w:t>
            </w:r>
            <w:r w:rsidRPr="008A7659">
              <w:rPr>
                <w:b/>
                <w:spacing w:val="-9"/>
                <w:w w:val="105"/>
                <w:sz w:val="15"/>
              </w:rPr>
              <w:t xml:space="preserve"> </w:t>
            </w:r>
            <w:r w:rsidRPr="008A7659">
              <w:rPr>
                <w:b/>
                <w:w w:val="105"/>
                <w:sz w:val="15"/>
              </w:rPr>
              <w:t>со</w:t>
            </w:r>
            <w:r w:rsidRPr="008A7659">
              <w:rPr>
                <w:b/>
                <w:spacing w:val="-10"/>
                <w:w w:val="105"/>
                <w:sz w:val="15"/>
              </w:rPr>
              <w:t xml:space="preserve"> </w:t>
            </w:r>
            <w:r w:rsidRPr="008A7659">
              <w:rPr>
                <w:b/>
                <w:w w:val="105"/>
                <w:sz w:val="15"/>
              </w:rPr>
              <w:t>способами</w:t>
            </w:r>
            <w:r w:rsidRPr="008A7659">
              <w:rPr>
                <w:b/>
                <w:spacing w:val="-10"/>
                <w:w w:val="105"/>
                <w:sz w:val="15"/>
              </w:rPr>
              <w:t xml:space="preserve"> </w:t>
            </w:r>
            <w:r w:rsidRPr="008A7659">
              <w:rPr>
                <w:b/>
                <w:w w:val="105"/>
                <w:sz w:val="15"/>
              </w:rPr>
              <w:t>их</w:t>
            </w:r>
            <w:r w:rsidRPr="008A7659">
              <w:rPr>
                <w:b/>
                <w:spacing w:val="-9"/>
                <w:w w:val="105"/>
                <w:sz w:val="15"/>
              </w:rPr>
              <w:t xml:space="preserve"> </w:t>
            </w:r>
            <w:r w:rsidRPr="008A7659">
              <w:rPr>
                <w:b/>
                <w:w w:val="105"/>
                <w:sz w:val="15"/>
              </w:rPr>
              <w:t>использования</w:t>
            </w:r>
            <w:r w:rsidRPr="008A7659">
              <w:rPr>
                <w:b/>
                <w:spacing w:val="-37"/>
                <w:w w:val="105"/>
                <w:sz w:val="15"/>
              </w:rPr>
              <w:t xml:space="preserve"> </w:t>
            </w:r>
            <w:r w:rsidRPr="008A7659">
              <w:rPr>
                <w:b/>
                <w:w w:val="105"/>
                <w:sz w:val="15"/>
              </w:rPr>
              <w:t>для</w:t>
            </w:r>
            <w:r w:rsidRPr="008A7659">
              <w:rPr>
                <w:b/>
                <w:spacing w:val="-5"/>
                <w:w w:val="105"/>
                <w:sz w:val="15"/>
              </w:rPr>
              <w:t xml:space="preserve"> </w:t>
            </w:r>
            <w:r w:rsidRPr="008A7659">
              <w:rPr>
                <w:b/>
                <w:w w:val="105"/>
                <w:sz w:val="15"/>
              </w:rPr>
              <w:t>развития</w:t>
            </w:r>
            <w:r w:rsidRPr="008A7659">
              <w:rPr>
                <w:b/>
                <w:spacing w:val="-4"/>
                <w:w w:val="105"/>
                <w:sz w:val="15"/>
              </w:rPr>
              <w:t xml:space="preserve"> </w:t>
            </w:r>
            <w:r w:rsidRPr="008A7659">
              <w:rPr>
                <w:b/>
                <w:w w:val="105"/>
                <w:sz w:val="15"/>
              </w:rPr>
              <w:t>скоростно-силовых</w:t>
            </w:r>
            <w:r w:rsidRPr="008A7659">
              <w:rPr>
                <w:b/>
                <w:spacing w:val="-4"/>
                <w:w w:val="105"/>
                <w:sz w:val="15"/>
              </w:rPr>
              <w:t xml:space="preserve"> </w:t>
            </w:r>
            <w:r w:rsidRPr="008A7659">
              <w:rPr>
                <w:b/>
                <w:w w:val="105"/>
                <w:sz w:val="15"/>
              </w:rPr>
              <w:t>способностей</w:t>
            </w:r>
            <w:r>
              <w:rPr>
                <w:b/>
                <w:w w:val="105"/>
                <w:sz w:val="15"/>
              </w:rPr>
              <w:t>.</w:t>
            </w:r>
            <w:r w:rsidRPr="008A7659">
              <w:rPr>
                <w:b/>
                <w:w w:val="105"/>
                <w:sz w:val="15"/>
              </w:rPr>
              <w:t xml:space="preserve"> </w:t>
            </w:r>
            <w:r>
              <w:rPr>
                <w:b/>
                <w:w w:val="105"/>
                <w:sz w:val="15"/>
              </w:rPr>
              <w:t>П</w:t>
            </w:r>
            <w:r w:rsidRPr="008A7659">
              <w:rPr>
                <w:b/>
                <w:w w:val="105"/>
                <w:sz w:val="15"/>
              </w:rPr>
              <w:t>рыжок</w:t>
            </w:r>
            <w:r w:rsidRPr="008A7659">
              <w:rPr>
                <w:b/>
                <w:spacing w:val="-7"/>
                <w:w w:val="105"/>
                <w:sz w:val="15"/>
              </w:rPr>
              <w:t xml:space="preserve"> </w:t>
            </w:r>
            <w:r w:rsidRPr="008A7659">
              <w:rPr>
                <w:b/>
                <w:w w:val="105"/>
                <w:sz w:val="15"/>
              </w:rPr>
              <w:t>в</w:t>
            </w:r>
            <w:r w:rsidRPr="008A7659">
              <w:rPr>
                <w:b/>
                <w:spacing w:val="-8"/>
                <w:w w:val="105"/>
                <w:sz w:val="15"/>
              </w:rPr>
              <w:t xml:space="preserve"> </w:t>
            </w:r>
            <w:r w:rsidRPr="008A7659">
              <w:rPr>
                <w:b/>
                <w:w w:val="105"/>
                <w:sz w:val="15"/>
              </w:rPr>
              <w:t>длину</w:t>
            </w:r>
            <w:r w:rsidRPr="008A7659">
              <w:rPr>
                <w:b/>
                <w:spacing w:val="-7"/>
                <w:w w:val="105"/>
                <w:sz w:val="15"/>
              </w:rPr>
              <w:t xml:space="preserve"> </w:t>
            </w:r>
            <w:r w:rsidRPr="008A7659">
              <w:rPr>
                <w:b/>
                <w:w w:val="105"/>
                <w:sz w:val="15"/>
              </w:rPr>
              <w:t>с</w:t>
            </w:r>
            <w:r w:rsidRPr="008A7659">
              <w:rPr>
                <w:b/>
                <w:spacing w:val="-8"/>
                <w:w w:val="105"/>
                <w:sz w:val="15"/>
              </w:rPr>
              <w:t xml:space="preserve"> </w:t>
            </w:r>
            <w:r w:rsidRPr="008A7659">
              <w:rPr>
                <w:b/>
                <w:w w:val="105"/>
                <w:sz w:val="15"/>
              </w:rPr>
              <w:t>разбега</w:t>
            </w:r>
            <w:r w:rsidRPr="008A7659">
              <w:rPr>
                <w:b/>
                <w:spacing w:val="-36"/>
                <w:w w:val="105"/>
                <w:sz w:val="15"/>
              </w:rPr>
              <w:t xml:space="preserve"> </w:t>
            </w:r>
            <w:r w:rsidRPr="008A7659">
              <w:rPr>
                <w:b/>
                <w:w w:val="105"/>
                <w:sz w:val="15"/>
              </w:rPr>
              <w:t>способом</w:t>
            </w:r>
            <w:r w:rsidRPr="008A7659">
              <w:rPr>
                <w:b/>
                <w:spacing w:val="-2"/>
                <w:w w:val="105"/>
                <w:sz w:val="15"/>
              </w:rPr>
              <w:t xml:space="preserve"> </w:t>
            </w:r>
            <w:r w:rsidRPr="008A7659">
              <w:rPr>
                <w:b/>
                <w:w w:val="105"/>
                <w:sz w:val="15"/>
              </w:rPr>
              <w:t>«согнув</w:t>
            </w:r>
            <w:r w:rsidRPr="008A7659">
              <w:rPr>
                <w:b/>
                <w:spacing w:val="-1"/>
                <w:w w:val="105"/>
                <w:sz w:val="15"/>
              </w:rPr>
              <w:t xml:space="preserve"> </w:t>
            </w:r>
            <w:r w:rsidRPr="008A7659">
              <w:rPr>
                <w:b/>
                <w:w w:val="105"/>
                <w:sz w:val="15"/>
              </w:rPr>
              <w:t>ноги</w:t>
            </w:r>
            <w:r w:rsidRPr="008A7659">
              <w:rPr>
                <w:b/>
                <w:i/>
                <w:w w:val="105"/>
                <w:sz w:val="15"/>
              </w:rPr>
              <w:t>»</w:t>
            </w:r>
          </w:p>
        </w:tc>
        <w:tc>
          <w:tcPr>
            <w:tcW w:w="528" w:type="dxa"/>
          </w:tcPr>
          <w:p w:rsidR="001C08E9" w:rsidRPr="008A7659" w:rsidRDefault="008818CA" w:rsidP="001C08E9">
            <w:pPr>
              <w:pStyle w:val="TableParagraph"/>
              <w:rPr>
                <w:sz w:val="14"/>
              </w:rPr>
            </w:pPr>
            <w:r>
              <w:rPr>
                <w:sz w:val="14"/>
              </w:rPr>
              <w:t>5</w:t>
            </w:r>
          </w:p>
        </w:tc>
        <w:tc>
          <w:tcPr>
            <w:tcW w:w="1104" w:type="dxa"/>
          </w:tcPr>
          <w:p w:rsidR="001C08E9" w:rsidRPr="008A7659" w:rsidRDefault="001C08E9" w:rsidP="001C08E9">
            <w:pPr>
              <w:pStyle w:val="TableParagraph"/>
              <w:rPr>
                <w:sz w:val="14"/>
              </w:rPr>
            </w:pPr>
          </w:p>
        </w:tc>
        <w:tc>
          <w:tcPr>
            <w:tcW w:w="1140" w:type="dxa"/>
          </w:tcPr>
          <w:p w:rsidR="001C08E9" w:rsidRPr="008A7659" w:rsidRDefault="001C08E9" w:rsidP="001C08E9">
            <w:pPr>
              <w:pStyle w:val="TableParagraph"/>
              <w:rPr>
                <w:sz w:val="14"/>
              </w:rPr>
            </w:pPr>
          </w:p>
        </w:tc>
        <w:tc>
          <w:tcPr>
            <w:tcW w:w="804" w:type="dxa"/>
          </w:tcPr>
          <w:p w:rsidR="001C08E9" w:rsidRPr="008A7659" w:rsidRDefault="001C08E9" w:rsidP="001C08E9">
            <w:pPr>
              <w:pStyle w:val="TableParagraph"/>
              <w:rPr>
                <w:sz w:val="14"/>
              </w:rPr>
            </w:pPr>
          </w:p>
        </w:tc>
        <w:tc>
          <w:tcPr>
            <w:tcW w:w="4994" w:type="dxa"/>
          </w:tcPr>
          <w:p w:rsidR="001C08E9" w:rsidRPr="008A7659" w:rsidRDefault="001C08E9" w:rsidP="001C08E9">
            <w:pPr>
              <w:pStyle w:val="TableParagraph"/>
              <w:spacing w:before="1" w:line="266" w:lineRule="auto"/>
              <w:ind w:left="79" w:right="279"/>
              <w:rPr>
                <w:sz w:val="15"/>
              </w:rPr>
            </w:pPr>
            <w:r w:rsidRPr="008A7659">
              <w:rPr>
                <w:w w:val="105"/>
                <w:sz w:val="15"/>
              </w:rPr>
              <w:t>повторяют описание техники прыжка и его отдельные фазы</w:t>
            </w:r>
            <w:proofErr w:type="gramStart"/>
            <w:r w:rsidRPr="008A7659">
              <w:rPr>
                <w:w w:val="105"/>
                <w:sz w:val="15"/>
              </w:rPr>
              <w:t>;;</w:t>
            </w:r>
            <w:r w:rsidRPr="008A7659">
              <w:rPr>
                <w:spacing w:val="1"/>
                <w:w w:val="105"/>
                <w:sz w:val="15"/>
              </w:rPr>
              <w:t xml:space="preserve"> </w:t>
            </w:r>
            <w:proofErr w:type="gramEnd"/>
            <w:r w:rsidRPr="008A7659">
              <w:rPr>
                <w:w w:val="105"/>
                <w:sz w:val="15"/>
              </w:rPr>
              <w:t>закрепляют</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совершенствуют</w:t>
            </w:r>
            <w:r w:rsidRPr="008A7659">
              <w:rPr>
                <w:spacing w:val="-9"/>
                <w:w w:val="105"/>
                <w:sz w:val="15"/>
              </w:rPr>
              <w:t xml:space="preserve"> </w:t>
            </w:r>
            <w:r w:rsidRPr="008A7659">
              <w:rPr>
                <w:w w:val="105"/>
                <w:sz w:val="15"/>
              </w:rPr>
              <w:t>технику</w:t>
            </w:r>
            <w:r w:rsidRPr="008A7659">
              <w:rPr>
                <w:spacing w:val="-9"/>
                <w:w w:val="105"/>
                <w:sz w:val="15"/>
              </w:rPr>
              <w:t xml:space="preserve"> </w:t>
            </w:r>
            <w:r w:rsidRPr="008A7659">
              <w:rPr>
                <w:w w:val="105"/>
                <w:sz w:val="15"/>
              </w:rPr>
              <w:t>прыжка</w:t>
            </w:r>
            <w:r w:rsidRPr="008A7659">
              <w:rPr>
                <w:spacing w:val="-9"/>
                <w:w w:val="105"/>
                <w:sz w:val="15"/>
              </w:rPr>
              <w:t xml:space="preserve"> </w:t>
            </w:r>
            <w:r w:rsidRPr="008A7659">
              <w:rPr>
                <w:w w:val="105"/>
                <w:sz w:val="15"/>
              </w:rPr>
              <w:t>в</w:t>
            </w:r>
            <w:r w:rsidRPr="008A7659">
              <w:rPr>
                <w:spacing w:val="-9"/>
                <w:w w:val="105"/>
                <w:sz w:val="15"/>
              </w:rPr>
              <w:t xml:space="preserve"> </w:t>
            </w:r>
            <w:r w:rsidRPr="008A7659">
              <w:rPr>
                <w:w w:val="105"/>
                <w:sz w:val="15"/>
              </w:rPr>
              <w:t>длину</w:t>
            </w:r>
            <w:r w:rsidRPr="008A7659">
              <w:rPr>
                <w:spacing w:val="-8"/>
                <w:w w:val="105"/>
                <w:sz w:val="15"/>
              </w:rPr>
              <w:t xml:space="preserve"> </w:t>
            </w:r>
            <w:r w:rsidRPr="008A7659">
              <w:rPr>
                <w:w w:val="105"/>
                <w:sz w:val="15"/>
              </w:rPr>
              <w:t>с</w:t>
            </w:r>
            <w:r w:rsidRPr="008A7659">
              <w:rPr>
                <w:spacing w:val="-9"/>
                <w:w w:val="105"/>
                <w:sz w:val="15"/>
              </w:rPr>
              <w:t xml:space="preserve"> </w:t>
            </w:r>
            <w:r w:rsidRPr="008A7659">
              <w:rPr>
                <w:w w:val="105"/>
                <w:sz w:val="15"/>
              </w:rPr>
              <w:t>разбега</w:t>
            </w:r>
            <w:r w:rsidRPr="008A7659">
              <w:rPr>
                <w:spacing w:val="-37"/>
                <w:w w:val="105"/>
                <w:sz w:val="15"/>
              </w:rPr>
              <w:t xml:space="preserve"> </w:t>
            </w:r>
            <w:r w:rsidRPr="008A7659">
              <w:rPr>
                <w:w w:val="105"/>
                <w:sz w:val="15"/>
              </w:rPr>
              <w:t>способом</w:t>
            </w:r>
            <w:r w:rsidRPr="008A7659">
              <w:rPr>
                <w:spacing w:val="-2"/>
                <w:w w:val="105"/>
                <w:sz w:val="15"/>
              </w:rPr>
              <w:t xml:space="preserve"> </w:t>
            </w:r>
            <w:r w:rsidRPr="008A7659">
              <w:rPr>
                <w:w w:val="105"/>
                <w:sz w:val="15"/>
              </w:rPr>
              <w:t>«согнув</w:t>
            </w:r>
            <w:r w:rsidRPr="008A7659">
              <w:rPr>
                <w:spacing w:val="-1"/>
                <w:w w:val="105"/>
                <w:sz w:val="15"/>
              </w:rPr>
              <w:t xml:space="preserve"> </w:t>
            </w:r>
            <w:r w:rsidRPr="008A7659">
              <w:rPr>
                <w:w w:val="105"/>
                <w:sz w:val="15"/>
              </w:rPr>
              <w:t>ноги»;;</w:t>
            </w:r>
          </w:p>
          <w:p w:rsidR="001C08E9" w:rsidRPr="008A7659" w:rsidRDefault="001C08E9" w:rsidP="001C08E9">
            <w:pPr>
              <w:pStyle w:val="TableParagraph"/>
              <w:spacing w:before="2" w:line="266" w:lineRule="auto"/>
              <w:ind w:left="79"/>
              <w:rPr>
                <w:sz w:val="15"/>
              </w:rPr>
            </w:pPr>
            <w:r w:rsidRPr="008A7659">
              <w:rPr>
                <w:spacing w:val="-1"/>
                <w:w w:val="105"/>
                <w:sz w:val="15"/>
              </w:rPr>
              <w:t xml:space="preserve">контролируют </w:t>
            </w:r>
            <w:r w:rsidRPr="008A7659">
              <w:rPr>
                <w:w w:val="105"/>
                <w:sz w:val="15"/>
              </w:rPr>
              <w:t>технику выполнения упражнения другими учащимися,</w:t>
            </w:r>
            <w:r w:rsidRPr="008A7659">
              <w:rPr>
                <w:spacing w:val="1"/>
                <w:w w:val="105"/>
                <w:sz w:val="15"/>
              </w:rPr>
              <w:t xml:space="preserve"> </w:t>
            </w:r>
            <w:r w:rsidRPr="008A7659">
              <w:rPr>
                <w:w w:val="105"/>
                <w:sz w:val="15"/>
              </w:rPr>
              <w:t>сравнивают</w:t>
            </w:r>
            <w:r w:rsidRPr="008A7659">
              <w:rPr>
                <w:spacing w:val="-10"/>
                <w:w w:val="105"/>
                <w:sz w:val="15"/>
              </w:rPr>
              <w:t xml:space="preserve"> </w:t>
            </w:r>
            <w:r w:rsidRPr="008A7659">
              <w:rPr>
                <w:w w:val="105"/>
                <w:sz w:val="15"/>
              </w:rPr>
              <w:t>её</w:t>
            </w:r>
            <w:r w:rsidRPr="008A7659">
              <w:rPr>
                <w:spacing w:val="-9"/>
                <w:w w:val="105"/>
                <w:sz w:val="15"/>
              </w:rPr>
              <w:t xml:space="preserve"> </w:t>
            </w:r>
            <w:r w:rsidRPr="008A7659">
              <w:rPr>
                <w:w w:val="105"/>
                <w:sz w:val="15"/>
              </w:rPr>
              <w:t>с</w:t>
            </w:r>
            <w:r w:rsidRPr="008A7659">
              <w:rPr>
                <w:spacing w:val="-10"/>
                <w:w w:val="105"/>
                <w:sz w:val="15"/>
              </w:rPr>
              <w:t xml:space="preserve"> </w:t>
            </w:r>
            <w:r w:rsidRPr="008A7659">
              <w:rPr>
                <w:w w:val="105"/>
                <w:sz w:val="15"/>
              </w:rPr>
              <w:t>образцом</w:t>
            </w:r>
            <w:r w:rsidRPr="008A7659">
              <w:rPr>
                <w:spacing w:val="-9"/>
                <w:w w:val="105"/>
                <w:sz w:val="15"/>
              </w:rPr>
              <w:t xml:space="preserve"> </w:t>
            </w:r>
            <w:r w:rsidRPr="008A7659">
              <w:rPr>
                <w:w w:val="105"/>
                <w:sz w:val="15"/>
              </w:rPr>
              <w:t>и</w:t>
            </w:r>
            <w:r w:rsidRPr="008A7659">
              <w:rPr>
                <w:spacing w:val="-10"/>
                <w:w w:val="105"/>
                <w:sz w:val="15"/>
              </w:rPr>
              <w:t xml:space="preserve"> </w:t>
            </w:r>
            <w:r w:rsidRPr="008A7659">
              <w:rPr>
                <w:w w:val="105"/>
                <w:sz w:val="15"/>
              </w:rPr>
              <w:t>выявляют</w:t>
            </w:r>
            <w:r w:rsidRPr="008A7659">
              <w:rPr>
                <w:spacing w:val="-9"/>
                <w:w w:val="105"/>
                <w:sz w:val="15"/>
              </w:rPr>
              <w:t xml:space="preserve"> </w:t>
            </w:r>
            <w:r w:rsidRPr="008A7659">
              <w:rPr>
                <w:w w:val="105"/>
                <w:sz w:val="15"/>
              </w:rPr>
              <w:t>возможные</w:t>
            </w:r>
            <w:r w:rsidRPr="008A7659">
              <w:rPr>
                <w:spacing w:val="-9"/>
                <w:w w:val="105"/>
                <w:sz w:val="15"/>
              </w:rPr>
              <w:t xml:space="preserve"> </w:t>
            </w:r>
            <w:r w:rsidRPr="008A7659">
              <w:rPr>
                <w:w w:val="105"/>
                <w:sz w:val="15"/>
              </w:rPr>
              <w:t>ошибки,</w:t>
            </w:r>
            <w:r w:rsidRPr="008A7659">
              <w:rPr>
                <w:spacing w:val="-10"/>
                <w:w w:val="105"/>
                <w:sz w:val="15"/>
              </w:rPr>
              <w:t xml:space="preserve"> </w:t>
            </w:r>
            <w:r w:rsidRPr="008A7659">
              <w:rPr>
                <w:w w:val="105"/>
                <w:sz w:val="15"/>
              </w:rPr>
              <w:t>предлагают</w:t>
            </w:r>
            <w:r w:rsidRPr="008A7659">
              <w:rPr>
                <w:spacing w:val="-36"/>
                <w:w w:val="105"/>
                <w:sz w:val="15"/>
              </w:rPr>
              <w:t xml:space="preserve"> </w:t>
            </w:r>
            <w:r w:rsidRPr="008A7659">
              <w:rPr>
                <w:w w:val="105"/>
                <w:sz w:val="15"/>
              </w:rPr>
              <w:t>способы</w:t>
            </w:r>
            <w:r w:rsidRPr="008A7659">
              <w:rPr>
                <w:spacing w:val="-2"/>
                <w:w w:val="105"/>
                <w:sz w:val="15"/>
              </w:rPr>
              <w:t xml:space="preserve"> </w:t>
            </w:r>
            <w:r w:rsidRPr="008A7659">
              <w:rPr>
                <w:w w:val="105"/>
                <w:sz w:val="15"/>
              </w:rPr>
              <w:t>их</w:t>
            </w:r>
            <w:r w:rsidRPr="008A7659">
              <w:rPr>
                <w:spacing w:val="-2"/>
                <w:w w:val="105"/>
                <w:sz w:val="15"/>
              </w:rPr>
              <w:t xml:space="preserve"> </w:t>
            </w:r>
            <w:r w:rsidRPr="008A7659">
              <w:rPr>
                <w:w w:val="105"/>
                <w:sz w:val="15"/>
              </w:rPr>
              <w:t>устранения</w:t>
            </w:r>
            <w:r w:rsidRPr="008A7659">
              <w:rPr>
                <w:spacing w:val="-2"/>
                <w:w w:val="105"/>
                <w:sz w:val="15"/>
              </w:rPr>
              <w:t xml:space="preserve"> </w:t>
            </w:r>
            <w:r w:rsidRPr="008A7659">
              <w:rPr>
                <w:w w:val="105"/>
                <w:sz w:val="15"/>
              </w:rPr>
              <w:t>(обучение</w:t>
            </w:r>
            <w:r w:rsidRPr="008A7659">
              <w:rPr>
                <w:spacing w:val="-2"/>
                <w:w w:val="105"/>
                <w:sz w:val="15"/>
              </w:rPr>
              <w:t xml:space="preserve"> </w:t>
            </w:r>
            <w:r w:rsidRPr="008A7659">
              <w:rPr>
                <w:w w:val="105"/>
                <w:sz w:val="15"/>
              </w:rPr>
              <w:t>в</w:t>
            </w:r>
            <w:r w:rsidRPr="008A7659">
              <w:rPr>
                <w:spacing w:val="-2"/>
                <w:w w:val="105"/>
                <w:sz w:val="15"/>
              </w:rPr>
              <w:t xml:space="preserve"> </w:t>
            </w:r>
            <w:r w:rsidRPr="008A7659">
              <w:rPr>
                <w:w w:val="105"/>
                <w:sz w:val="15"/>
              </w:rPr>
              <w:t>группах</w:t>
            </w:r>
            <w:proofErr w:type="gramStart"/>
            <w:r w:rsidRPr="008A7659">
              <w:rPr>
                <w:w w:val="105"/>
                <w:sz w:val="15"/>
              </w:rPr>
              <w:t>).;</w:t>
            </w:r>
            <w:proofErr w:type="gramEnd"/>
          </w:p>
          <w:p w:rsidR="001C08E9" w:rsidRPr="008A7659" w:rsidRDefault="001C08E9" w:rsidP="001C08E9">
            <w:pPr>
              <w:pStyle w:val="TableParagraph"/>
              <w:spacing w:before="2" w:line="266" w:lineRule="auto"/>
              <w:ind w:left="79" w:right="393"/>
              <w:jc w:val="both"/>
              <w:rPr>
                <w:sz w:val="15"/>
              </w:rPr>
            </w:pPr>
            <w:r w:rsidRPr="008A7659">
              <w:rPr>
                <w:w w:val="105"/>
                <w:sz w:val="15"/>
              </w:rPr>
              <w:t>знакомятся</w:t>
            </w:r>
            <w:r w:rsidRPr="008A7659">
              <w:rPr>
                <w:spacing w:val="-10"/>
                <w:w w:val="105"/>
                <w:sz w:val="15"/>
              </w:rPr>
              <w:t xml:space="preserve"> </w:t>
            </w:r>
            <w:r w:rsidRPr="008A7659">
              <w:rPr>
                <w:w w:val="105"/>
                <w:sz w:val="15"/>
              </w:rPr>
              <w:t>с</w:t>
            </w:r>
            <w:r w:rsidRPr="008A7659">
              <w:rPr>
                <w:spacing w:val="-10"/>
                <w:w w:val="105"/>
                <w:sz w:val="15"/>
              </w:rPr>
              <w:t xml:space="preserve"> </w:t>
            </w:r>
            <w:r w:rsidRPr="008A7659">
              <w:rPr>
                <w:w w:val="105"/>
                <w:sz w:val="15"/>
              </w:rPr>
              <w:t>рекомендациями</w:t>
            </w:r>
            <w:r w:rsidRPr="008A7659">
              <w:rPr>
                <w:spacing w:val="-9"/>
                <w:w w:val="105"/>
                <w:sz w:val="15"/>
              </w:rPr>
              <w:t xml:space="preserve"> </w:t>
            </w:r>
            <w:r w:rsidRPr="008A7659">
              <w:rPr>
                <w:w w:val="105"/>
                <w:sz w:val="15"/>
              </w:rPr>
              <w:t>учителя</w:t>
            </w:r>
            <w:r w:rsidRPr="008A7659">
              <w:rPr>
                <w:spacing w:val="-10"/>
                <w:w w:val="105"/>
                <w:sz w:val="15"/>
              </w:rPr>
              <w:t xml:space="preserve"> </w:t>
            </w:r>
            <w:r w:rsidRPr="008A7659">
              <w:rPr>
                <w:w w:val="105"/>
                <w:sz w:val="15"/>
              </w:rPr>
              <w:t>по</w:t>
            </w:r>
            <w:r w:rsidRPr="008A7659">
              <w:rPr>
                <w:spacing w:val="-9"/>
                <w:w w:val="105"/>
                <w:sz w:val="15"/>
              </w:rPr>
              <w:t xml:space="preserve"> </w:t>
            </w:r>
            <w:r w:rsidRPr="008A7659">
              <w:rPr>
                <w:w w:val="105"/>
                <w:sz w:val="15"/>
              </w:rPr>
              <w:t>технике</w:t>
            </w:r>
            <w:r w:rsidRPr="008A7659">
              <w:rPr>
                <w:spacing w:val="-10"/>
                <w:w w:val="105"/>
                <w:sz w:val="15"/>
              </w:rPr>
              <w:t xml:space="preserve"> </w:t>
            </w:r>
            <w:r w:rsidRPr="008A7659">
              <w:rPr>
                <w:w w:val="105"/>
                <w:sz w:val="15"/>
              </w:rPr>
              <w:t>безопасности</w:t>
            </w:r>
            <w:r w:rsidRPr="008A7659">
              <w:rPr>
                <w:spacing w:val="-10"/>
                <w:w w:val="105"/>
                <w:sz w:val="15"/>
              </w:rPr>
              <w:t xml:space="preserve"> </w:t>
            </w:r>
            <w:r w:rsidRPr="008A7659">
              <w:rPr>
                <w:w w:val="105"/>
                <w:sz w:val="15"/>
              </w:rPr>
              <w:t>на</w:t>
            </w:r>
            <w:r w:rsidRPr="008A7659">
              <w:rPr>
                <w:spacing w:val="1"/>
                <w:w w:val="105"/>
                <w:sz w:val="15"/>
              </w:rPr>
              <w:t xml:space="preserve"> </w:t>
            </w:r>
            <w:r w:rsidRPr="008A7659">
              <w:rPr>
                <w:w w:val="105"/>
                <w:sz w:val="15"/>
              </w:rPr>
              <w:t>занятиях</w:t>
            </w:r>
            <w:r w:rsidRPr="008A7659">
              <w:rPr>
                <w:spacing w:val="-10"/>
                <w:w w:val="105"/>
                <w:sz w:val="15"/>
              </w:rPr>
              <w:t xml:space="preserve"> </w:t>
            </w:r>
            <w:r w:rsidRPr="008A7659">
              <w:rPr>
                <w:w w:val="105"/>
                <w:sz w:val="15"/>
              </w:rPr>
              <w:t>прыжками</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со</w:t>
            </w:r>
            <w:r w:rsidRPr="008A7659">
              <w:rPr>
                <w:spacing w:val="-9"/>
                <w:w w:val="105"/>
                <w:sz w:val="15"/>
              </w:rPr>
              <w:t xml:space="preserve"> </w:t>
            </w:r>
            <w:r w:rsidRPr="008A7659">
              <w:rPr>
                <w:w w:val="105"/>
                <w:sz w:val="15"/>
              </w:rPr>
              <w:t>способами</w:t>
            </w:r>
            <w:r w:rsidRPr="008A7659">
              <w:rPr>
                <w:spacing w:val="-10"/>
                <w:w w:val="105"/>
                <w:sz w:val="15"/>
              </w:rPr>
              <w:t xml:space="preserve"> </w:t>
            </w:r>
            <w:r w:rsidRPr="008A7659">
              <w:rPr>
                <w:w w:val="105"/>
                <w:sz w:val="15"/>
              </w:rPr>
              <w:t>их</w:t>
            </w:r>
            <w:r w:rsidRPr="008A7659">
              <w:rPr>
                <w:spacing w:val="-9"/>
                <w:w w:val="105"/>
                <w:sz w:val="15"/>
              </w:rPr>
              <w:t xml:space="preserve"> </w:t>
            </w:r>
            <w:r w:rsidRPr="008A7659">
              <w:rPr>
                <w:w w:val="105"/>
                <w:sz w:val="15"/>
              </w:rPr>
              <w:t>использования</w:t>
            </w:r>
            <w:r w:rsidRPr="008A7659">
              <w:rPr>
                <w:spacing w:val="-9"/>
                <w:w w:val="105"/>
                <w:sz w:val="15"/>
              </w:rPr>
              <w:t xml:space="preserve"> </w:t>
            </w:r>
            <w:r w:rsidRPr="008A7659">
              <w:rPr>
                <w:w w:val="105"/>
                <w:sz w:val="15"/>
              </w:rPr>
              <w:t>для</w:t>
            </w:r>
            <w:r w:rsidRPr="008A7659">
              <w:rPr>
                <w:spacing w:val="-9"/>
                <w:w w:val="105"/>
                <w:sz w:val="15"/>
              </w:rPr>
              <w:t xml:space="preserve"> </w:t>
            </w:r>
            <w:r w:rsidRPr="008A7659">
              <w:rPr>
                <w:w w:val="105"/>
                <w:sz w:val="15"/>
              </w:rPr>
              <w:lastRenderedPageBreak/>
              <w:t>развития</w:t>
            </w:r>
            <w:r w:rsidRPr="008A7659">
              <w:rPr>
                <w:spacing w:val="-37"/>
                <w:w w:val="105"/>
                <w:sz w:val="15"/>
              </w:rPr>
              <w:t xml:space="preserve"> </w:t>
            </w:r>
            <w:r w:rsidRPr="008A7659">
              <w:rPr>
                <w:w w:val="105"/>
                <w:sz w:val="15"/>
              </w:rPr>
              <w:t>скоростно-силовых</w:t>
            </w:r>
            <w:r w:rsidRPr="008A7659">
              <w:rPr>
                <w:spacing w:val="-2"/>
                <w:w w:val="105"/>
                <w:sz w:val="15"/>
              </w:rPr>
              <w:t xml:space="preserve"> </w:t>
            </w:r>
            <w:r w:rsidRPr="008A7659">
              <w:rPr>
                <w:w w:val="105"/>
                <w:sz w:val="15"/>
              </w:rPr>
              <w:t>способностей;</w:t>
            </w:r>
          </w:p>
          <w:p w:rsidR="001C08E9" w:rsidRPr="008A7659" w:rsidRDefault="001C08E9" w:rsidP="001C08E9">
            <w:pPr>
              <w:pStyle w:val="TableParagraph"/>
              <w:rPr>
                <w:sz w:val="14"/>
              </w:rPr>
            </w:pPr>
          </w:p>
        </w:tc>
        <w:tc>
          <w:tcPr>
            <w:tcW w:w="828" w:type="dxa"/>
          </w:tcPr>
          <w:p w:rsidR="001C08E9" w:rsidRDefault="001C08E9" w:rsidP="001C08E9">
            <w:r w:rsidRPr="00266140">
              <w:rPr>
                <w:sz w:val="14"/>
              </w:rPr>
              <w:lastRenderedPageBreak/>
              <w:t>Практика</w:t>
            </w:r>
          </w:p>
        </w:tc>
        <w:tc>
          <w:tcPr>
            <w:tcW w:w="1380" w:type="dxa"/>
          </w:tcPr>
          <w:p w:rsidR="00DC2C0D" w:rsidRPr="00DC2C0D" w:rsidRDefault="005C7B05" w:rsidP="00DC2C0D">
            <w:pPr>
              <w:rPr>
                <w:color w:val="000000"/>
                <w:sz w:val="20"/>
                <w:szCs w:val="20"/>
              </w:rPr>
            </w:pPr>
            <w:hyperlink r:id="rId16" w:history="1">
              <w:r w:rsidR="00DC2C0D" w:rsidRPr="00DC2C0D">
                <w:rPr>
                  <w:rStyle w:val="a5"/>
                  <w:sz w:val="20"/>
                  <w:szCs w:val="20"/>
                </w:rPr>
                <w:t>https://uchebnik.mos.ru/material_view/test_specifications/129762?</w:t>
              </w:r>
              <w:r w:rsidR="00DC2C0D" w:rsidRPr="00DC2C0D">
                <w:rPr>
                  <w:rStyle w:val="a5"/>
                  <w:sz w:val="20"/>
                  <w:szCs w:val="20"/>
                </w:rPr>
                <w:lastRenderedPageBreak/>
                <w:t>menuReferrer=catalogue</w:t>
              </w:r>
            </w:hyperlink>
          </w:p>
          <w:p w:rsidR="001C08E9" w:rsidRPr="008A7659" w:rsidRDefault="001C08E9" w:rsidP="001C08E9">
            <w:pPr>
              <w:pStyle w:val="TableParagraph"/>
              <w:rPr>
                <w:sz w:val="14"/>
              </w:rPr>
            </w:pPr>
          </w:p>
        </w:tc>
      </w:tr>
      <w:tr w:rsidR="001C08E9" w:rsidTr="003170C9">
        <w:trPr>
          <w:trHeight w:val="1337"/>
        </w:trPr>
        <w:tc>
          <w:tcPr>
            <w:tcW w:w="739" w:type="dxa"/>
          </w:tcPr>
          <w:p w:rsidR="001C08E9" w:rsidRPr="008A7659" w:rsidRDefault="001C08E9" w:rsidP="001C08E9">
            <w:pPr>
              <w:pStyle w:val="TableParagraph"/>
              <w:spacing w:before="64"/>
              <w:ind w:left="55" w:right="43"/>
              <w:jc w:val="center"/>
              <w:rPr>
                <w:w w:val="105"/>
                <w:sz w:val="15"/>
              </w:rPr>
            </w:pPr>
            <w:r>
              <w:rPr>
                <w:w w:val="105"/>
                <w:sz w:val="15"/>
              </w:rPr>
              <w:lastRenderedPageBreak/>
              <w:t>3.6.</w:t>
            </w:r>
          </w:p>
        </w:tc>
        <w:tc>
          <w:tcPr>
            <w:tcW w:w="4250" w:type="dxa"/>
          </w:tcPr>
          <w:p w:rsidR="001C08E9" w:rsidRPr="008A7659" w:rsidRDefault="001C08E9" w:rsidP="001C08E9">
            <w:pPr>
              <w:pStyle w:val="TableParagraph"/>
              <w:spacing w:before="64" w:line="266" w:lineRule="auto"/>
              <w:ind w:left="76"/>
              <w:rPr>
                <w:b/>
                <w:sz w:val="15"/>
              </w:rPr>
            </w:pPr>
            <w:r w:rsidRPr="008A7659">
              <w:rPr>
                <w:i/>
                <w:spacing w:val="-1"/>
                <w:w w:val="105"/>
                <w:sz w:val="15"/>
              </w:rPr>
              <w:t>Модуль</w:t>
            </w:r>
            <w:r w:rsidRPr="008A7659">
              <w:rPr>
                <w:i/>
                <w:spacing w:val="-9"/>
                <w:w w:val="105"/>
                <w:sz w:val="15"/>
              </w:rPr>
              <w:t xml:space="preserve"> </w:t>
            </w:r>
            <w:r w:rsidRPr="008A7659">
              <w:rPr>
                <w:i/>
                <w:w w:val="105"/>
                <w:sz w:val="15"/>
              </w:rPr>
              <w:t>«Лёгкая</w:t>
            </w:r>
            <w:r w:rsidRPr="008A7659">
              <w:rPr>
                <w:i/>
                <w:spacing w:val="-8"/>
                <w:w w:val="105"/>
                <w:sz w:val="15"/>
              </w:rPr>
              <w:t xml:space="preserve"> </w:t>
            </w:r>
            <w:r w:rsidRPr="008A7659">
              <w:rPr>
                <w:i/>
                <w:w w:val="105"/>
                <w:sz w:val="15"/>
              </w:rPr>
              <w:t>атлетика».</w:t>
            </w:r>
            <w:r w:rsidRPr="008A7659">
              <w:rPr>
                <w:b/>
                <w:w w:val="105"/>
                <w:sz w:val="15"/>
              </w:rPr>
              <w:t xml:space="preserve"> Знакомство с</w:t>
            </w:r>
            <w:r w:rsidRPr="008A7659">
              <w:rPr>
                <w:b/>
                <w:spacing w:val="1"/>
                <w:w w:val="105"/>
                <w:sz w:val="15"/>
              </w:rPr>
              <w:t xml:space="preserve"> </w:t>
            </w:r>
            <w:r w:rsidRPr="008A7659">
              <w:rPr>
                <w:b/>
                <w:w w:val="105"/>
                <w:sz w:val="15"/>
              </w:rPr>
              <w:t>рекомендациями по технике безопасности при</w:t>
            </w:r>
            <w:r w:rsidRPr="008A7659">
              <w:rPr>
                <w:b/>
                <w:spacing w:val="1"/>
                <w:w w:val="105"/>
                <w:sz w:val="15"/>
              </w:rPr>
              <w:t xml:space="preserve"> </w:t>
            </w:r>
            <w:r w:rsidRPr="008A7659">
              <w:rPr>
                <w:b/>
                <w:w w:val="105"/>
                <w:sz w:val="15"/>
              </w:rPr>
              <w:t>выполнении</w:t>
            </w:r>
            <w:r w:rsidRPr="008A7659">
              <w:rPr>
                <w:b/>
                <w:spacing w:val="-9"/>
                <w:w w:val="105"/>
                <w:sz w:val="15"/>
              </w:rPr>
              <w:t xml:space="preserve"> </w:t>
            </w:r>
            <w:r w:rsidRPr="008A7659">
              <w:rPr>
                <w:b/>
                <w:w w:val="105"/>
                <w:sz w:val="15"/>
              </w:rPr>
              <w:t>упражнений</w:t>
            </w:r>
            <w:r w:rsidRPr="008A7659">
              <w:rPr>
                <w:b/>
                <w:spacing w:val="-8"/>
                <w:w w:val="105"/>
                <w:sz w:val="15"/>
              </w:rPr>
              <w:t xml:space="preserve"> </w:t>
            </w:r>
            <w:r w:rsidRPr="008A7659">
              <w:rPr>
                <w:b/>
                <w:w w:val="105"/>
                <w:sz w:val="15"/>
              </w:rPr>
              <w:t>в</w:t>
            </w:r>
            <w:r w:rsidRPr="008A7659">
              <w:rPr>
                <w:b/>
                <w:spacing w:val="-9"/>
                <w:w w:val="105"/>
                <w:sz w:val="15"/>
              </w:rPr>
              <w:t xml:space="preserve"> </w:t>
            </w:r>
            <w:r w:rsidRPr="008A7659">
              <w:rPr>
                <w:b/>
                <w:w w:val="105"/>
                <w:sz w:val="15"/>
              </w:rPr>
              <w:t>метании</w:t>
            </w:r>
            <w:r w:rsidRPr="008A7659">
              <w:rPr>
                <w:b/>
                <w:spacing w:val="-8"/>
                <w:w w:val="105"/>
                <w:sz w:val="15"/>
              </w:rPr>
              <w:t xml:space="preserve"> </w:t>
            </w:r>
            <w:r w:rsidRPr="008A7659">
              <w:rPr>
                <w:b/>
                <w:w w:val="105"/>
                <w:sz w:val="15"/>
              </w:rPr>
              <w:t>малого</w:t>
            </w:r>
            <w:r w:rsidRPr="008A7659">
              <w:rPr>
                <w:b/>
                <w:spacing w:val="-9"/>
                <w:w w:val="105"/>
                <w:sz w:val="15"/>
              </w:rPr>
              <w:t xml:space="preserve"> </w:t>
            </w:r>
            <w:r w:rsidRPr="008A7659">
              <w:rPr>
                <w:b/>
                <w:w w:val="105"/>
                <w:sz w:val="15"/>
              </w:rPr>
              <w:t>мяча</w:t>
            </w:r>
            <w:r w:rsidRPr="008A7659">
              <w:rPr>
                <w:b/>
                <w:spacing w:val="-8"/>
                <w:w w:val="105"/>
                <w:sz w:val="15"/>
              </w:rPr>
              <w:t xml:space="preserve"> </w:t>
            </w:r>
            <w:r w:rsidRPr="008A7659">
              <w:rPr>
                <w:b/>
                <w:w w:val="105"/>
                <w:sz w:val="15"/>
              </w:rPr>
              <w:t>и</w:t>
            </w:r>
            <w:r w:rsidRPr="008A7659">
              <w:rPr>
                <w:b/>
                <w:spacing w:val="-8"/>
                <w:w w:val="105"/>
                <w:sz w:val="15"/>
              </w:rPr>
              <w:t xml:space="preserve"> </w:t>
            </w:r>
            <w:r w:rsidRPr="008A7659">
              <w:rPr>
                <w:b/>
                <w:w w:val="105"/>
                <w:sz w:val="15"/>
              </w:rPr>
              <w:t>со</w:t>
            </w:r>
            <w:r w:rsidRPr="008A7659">
              <w:rPr>
                <w:b/>
                <w:spacing w:val="-37"/>
                <w:w w:val="105"/>
                <w:sz w:val="15"/>
              </w:rPr>
              <w:t xml:space="preserve"> </w:t>
            </w:r>
            <w:r w:rsidRPr="008A7659">
              <w:rPr>
                <w:b/>
                <w:w w:val="105"/>
                <w:sz w:val="15"/>
              </w:rPr>
              <w:t>способами их использования для развития точности</w:t>
            </w:r>
            <w:r w:rsidRPr="008A7659">
              <w:rPr>
                <w:b/>
                <w:spacing w:val="1"/>
                <w:w w:val="105"/>
                <w:sz w:val="15"/>
              </w:rPr>
              <w:t xml:space="preserve"> </w:t>
            </w:r>
            <w:r w:rsidRPr="008A7659">
              <w:rPr>
                <w:b/>
                <w:w w:val="105"/>
                <w:sz w:val="15"/>
              </w:rPr>
              <w:t>движения</w:t>
            </w:r>
            <w:r>
              <w:rPr>
                <w:b/>
                <w:w w:val="105"/>
                <w:sz w:val="15"/>
              </w:rPr>
              <w:t xml:space="preserve">. </w:t>
            </w:r>
            <w:r w:rsidRPr="008A7659">
              <w:rPr>
                <w:i/>
                <w:spacing w:val="-10"/>
                <w:w w:val="105"/>
                <w:sz w:val="15"/>
              </w:rPr>
              <w:t xml:space="preserve"> </w:t>
            </w:r>
            <w:r w:rsidRPr="008A7659">
              <w:rPr>
                <w:b/>
                <w:w w:val="105"/>
                <w:sz w:val="15"/>
              </w:rPr>
              <w:t>Метание</w:t>
            </w:r>
            <w:r w:rsidRPr="008A7659">
              <w:rPr>
                <w:b/>
                <w:spacing w:val="-8"/>
                <w:w w:val="105"/>
                <w:sz w:val="15"/>
              </w:rPr>
              <w:t xml:space="preserve"> </w:t>
            </w:r>
            <w:r w:rsidRPr="008A7659">
              <w:rPr>
                <w:b/>
                <w:w w:val="105"/>
                <w:sz w:val="15"/>
              </w:rPr>
              <w:t>малого</w:t>
            </w:r>
            <w:r w:rsidRPr="008A7659">
              <w:rPr>
                <w:b/>
                <w:spacing w:val="-8"/>
                <w:w w:val="105"/>
                <w:sz w:val="15"/>
              </w:rPr>
              <w:t xml:space="preserve"> </w:t>
            </w:r>
            <w:r w:rsidRPr="008A7659">
              <w:rPr>
                <w:b/>
                <w:w w:val="105"/>
                <w:sz w:val="15"/>
              </w:rPr>
              <w:t>мяча</w:t>
            </w:r>
            <w:r w:rsidRPr="008A7659">
              <w:rPr>
                <w:b/>
                <w:spacing w:val="-8"/>
                <w:w w:val="105"/>
                <w:sz w:val="15"/>
              </w:rPr>
              <w:t xml:space="preserve"> </w:t>
            </w:r>
            <w:r>
              <w:rPr>
                <w:b/>
                <w:w w:val="105"/>
                <w:sz w:val="15"/>
              </w:rPr>
              <w:t>на дальность</w:t>
            </w:r>
          </w:p>
        </w:tc>
        <w:tc>
          <w:tcPr>
            <w:tcW w:w="528" w:type="dxa"/>
          </w:tcPr>
          <w:p w:rsidR="001C08E9" w:rsidRPr="008A7659" w:rsidRDefault="008818CA" w:rsidP="001C08E9">
            <w:pPr>
              <w:pStyle w:val="TableParagraph"/>
              <w:rPr>
                <w:sz w:val="14"/>
              </w:rPr>
            </w:pPr>
            <w:r>
              <w:rPr>
                <w:sz w:val="14"/>
              </w:rPr>
              <w:t>3</w:t>
            </w:r>
          </w:p>
        </w:tc>
        <w:tc>
          <w:tcPr>
            <w:tcW w:w="1104" w:type="dxa"/>
          </w:tcPr>
          <w:p w:rsidR="001C08E9" w:rsidRPr="008A7659" w:rsidRDefault="001C08E9" w:rsidP="001C08E9">
            <w:pPr>
              <w:pStyle w:val="TableParagraph"/>
              <w:rPr>
                <w:sz w:val="14"/>
              </w:rPr>
            </w:pPr>
          </w:p>
        </w:tc>
        <w:tc>
          <w:tcPr>
            <w:tcW w:w="1140" w:type="dxa"/>
          </w:tcPr>
          <w:p w:rsidR="001C08E9" w:rsidRPr="008A7659" w:rsidRDefault="001C08E9" w:rsidP="001C08E9">
            <w:pPr>
              <w:pStyle w:val="TableParagraph"/>
              <w:rPr>
                <w:sz w:val="14"/>
              </w:rPr>
            </w:pPr>
          </w:p>
        </w:tc>
        <w:tc>
          <w:tcPr>
            <w:tcW w:w="804" w:type="dxa"/>
          </w:tcPr>
          <w:p w:rsidR="001C08E9" w:rsidRPr="008A7659" w:rsidRDefault="001C08E9" w:rsidP="001C08E9">
            <w:pPr>
              <w:pStyle w:val="TableParagraph"/>
              <w:rPr>
                <w:sz w:val="14"/>
              </w:rPr>
            </w:pPr>
          </w:p>
        </w:tc>
        <w:tc>
          <w:tcPr>
            <w:tcW w:w="4994" w:type="dxa"/>
          </w:tcPr>
          <w:p w:rsidR="001C08E9" w:rsidRPr="008A7659" w:rsidRDefault="001C08E9" w:rsidP="001C08E9">
            <w:pPr>
              <w:pStyle w:val="TableParagraph"/>
              <w:spacing w:before="2" w:line="266" w:lineRule="auto"/>
              <w:ind w:left="79"/>
              <w:rPr>
                <w:sz w:val="15"/>
              </w:rPr>
            </w:pPr>
            <w:r w:rsidRPr="008A7659">
              <w:rPr>
                <w:spacing w:val="-1"/>
                <w:w w:val="105"/>
                <w:sz w:val="15"/>
              </w:rPr>
              <w:t>рассматривают,</w:t>
            </w:r>
            <w:r w:rsidRPr="008A7659">
              <w:rPr>
                <w:spacing w:val="-9"/>
                <w:w w:val="105"/>
                <w:sz w:val="15"/>
              </w:rPr>
              <w:t xml:space="preserve"> </w:t>
            </w:r>
            <w:r w:rsidRPr="008A7659">
              <w:rPr>
                <w:spacing w:val="-1"/>
                <w:w w:val="105"/>
                <w:sz w:val="15"/>
              </w:rPr>
              <w:t>обсуждают</w:t>
            </w:r>
            <w:r w:rsidRPr="008A7659">
              <w:rPr>
                <w:spacing w:val="-8"/>
                <w:w w:val="105"/>
                <w:sz w:val="15"/>
              </w:rPr>
              <w:t xml:space="preserve"> </w:t>
            </w:r>
            <w:r w:rsidRPr="008A7659">
              <w:rPr>
                <w:spacing w:val="-1"/>
                <w:w w:val="105"/>
                <w:sz w:val="15"/>
              </w:rPr>
              <w:t>и</w:t>
            </w:r>
            <w:r w:rsidRPr="008A7659">
              <w:rPr>
                <w:spacing w:val="-8"/>
                <w:w w:val="105"/>
                <w:sz w:val="15"/>
              </w:rPr>
              <w:t xml:space="preserve"> </w:t>
            </w:r>
            <w:r w:rsidRPr="008A7659">
              <w:rPr>
                <w:spacing w:val="-1"/>
                <w:w w:val="105"/>
                <w:sz w:val="15"/>
              </w:rPr>
              <w:t>анализируют</w:t>
            </w:r>
            <w:r w:rsidRPr="008A7659">
              <w:rPr>
                <w:spacing w:val="-8"/>
                <w:w w:val="105"/>
                <w:sz w:val="15"/>
              </w:rPr>
              <w:t xml:space="preserve"> </w:t>
            </w:r>
            <w:r w:rsidRPr="008A7659">
              <w:rPr>
                <w:w w:val="105"/>
                <w:sz w:val="15"/>
              </w:rPr>
              <w:t>иллюстративный</w:t>
            </w:r>
            <w:r w:rsidRPr="008A7659">
              <w:rPr>
                <w:spacing w:val="-9"/>
                <w:w w:val="105"/>
                <w:sz w:val="15"/>
              </w:rPr>
              <w:t xml:space="preserve"> </w:t>
            </w:r>
            <w:r w:rsidRPr="008A7659">
              <w:rPr>
                <w:w w:val="105"/>
                <w:sz w:val="15"/>
              </w:rPr>
              <w:t>образец</w:t>
            </w:r>
            <w:r w:rsidRPr="008A7659">
              <w:rPr>
                <w:spacing w:val="-36"/>
                <w:w w:val="105"/>
                <w:sz w:val="15"/>
              </w:rPr>
              <w:t xml:space="preserve"> </w:t>
            </w:r>
            <w:r w:rsidRPr="008A7659">
              <w:rPr>
                <w:w w:val="105"/>
                <w:sz w:val="15"/>
              </w:rPr>
              <w:t>метания, выделяют фазы движения и анализируют их технику</w:t>
            </w:r>
            <w:proofErr w:type="gramStart"/>
            <w:r w:rsidRPr="008A7659">
              <w:rPr>
                <w:w w:val="105"/>
                <w:sz w:val="15"/>
              </w:rPr>
              <w:t>;;</w:t>
            </w:r>
            <w:r w:rsidRPr="008A7659">
              <w:rPr>
                <w:spacing w:val="1"/>
                <w:w w:val="105"/>
                <w:sz w:val="15"/>
              </w:rPr>
              <w:t xml:space="preserve"> </w:t>
            </w:r>
            <w:proofErr w:type="gramEnd"/>
            <w:r w:rsidRPr="008A7659">
              <w:rPr>
                <w:w w:val="105"/>
                <w:sz w:val="15"/>
              </w:rPr>
              <w:t>определяют задачи для самостоятельного обучения и закрепления</w:t>
            </w:r>
            <w:r w:rsidRPr="008A7659">
              <w:rPr>
                <w:spacing w:val="1"/>
                <w:w w:val="105"/>
                <w:sz w:val="15"/>
              </w:rPr>
              <w:t xml:space="preserve"> </w:t>
            </w:r>
            <w:r w:rsidRPr="008A7659">
              <w:rPr>
                <w:w w:val="105"/>
                <w:sz w:val="15"/>
              </w:rPr>
              <w:t>техники</w:t>
            </w:r>
            <w:r w:rsidRPr="008A7659">
              <w:rPr>
                <w:spacing w:val="-4"/>
                <w:w w:val="105"/>
                <w:sz w:val="15"/>
              </w:rPr>
              <w:t xml:space="preserve"> </w:t>
            </w:r>
            <w:r w:rsidRPr="008A7659">
              <w:rPr>
                <w:w w:val="105"/>
                <w:sz w:val="15"/>
              </w:rPr>
              <w:t>метания</w:t>
            </w:r>
            <w:r w:rsidRPr="008A7659">
              <w:rPr>
                <w:spacing w:val="-3"/>
                <w:w w:val="105"/>
                <w:sz w:val="15"/>
              </w:rPr>
              <w:t xml:space="preserve"> </w:t>
            </w:r>
            <w:r w:rsidRPr="008A7659">
              <w:rPr>
                <w:w w:val="105"/>
                <w:sz w:val="15"/>
              </w:rPr>
              <w:t>малого</w:t>
            </w:r>
            <w:r w:rsidRPr="008A7659">
              <w:rPr>
                <w:spacing w:val="-3"/>
                <w:w w:val="105"/>
                <w:sz w:val="15"/>
              </w:rPr>
              <w:t xml:space="preserve"> </w:t>
            </w:r>
            <w:r w:rsidRPr="008A7659">
              <w:rPr>
                <w:w w:val="105"/>
                <w:sz w:val="15"/>
              </w:rPr>
              <w:t>мяча</w:t>
            </w:r>
            <w:r w:rsidRPr="008A7659">
              <w:rPr>
                <w:spacing w:val="-3"/>
                <w:w w:val="105"/>
                <w:sz w:val="15"/>
              </w:rPr>
              <w:t xml:space="preserve"> </w:t>
            </w:r>
            <w:r w:rsidRPr="008A7659">
              <w:rPr>
                <w:w w:val="105"/>
                <w:sz w:val="15"/>
              </w:rPr>
              <w:t>в</w:t>
            </w:r>
            <w:r w:rsidRPr="008A7659">
              <w:rPr>
                <w:spacing w:val="-3"/>
                <w:w w:val="105"/>
                <w:sz w:val="15"/>
              </w:rPr>
              <w:t xml:space="preserve"> </w:t>
            </w:r>
            <w:r w:rsidRPr="008A7659">
              <w:rPr>
                <w:w w:val="105"/>
                <w:sz w:val="15"/>
              </w:rPr>
              <w:t>неподвижную</w:t>
            </w:r>
            <w:r w:rsidRPr="008A7659">
              <w:rPr>
                <w:spacing w:val="-3"/>
                <w:w w:val="105"/>
                <w:sz w:val="15"/>
              </w:rPr>
              <w:t xml:space="preserve"> </w:t>
            </w:r>
            <w:r w:rsidRPr="008A7659">
              <w:rPr>
                <w:w w:val="105"/>
                <w:sz w:val="15"/>
              </w:rPr>
              <w:t>мишень;;</w:t>
            </w:r>
          </w:p>
          <w:p w:rsidR="001C08E9" w:rsidRPr="008A7659" w:rsidRDefault="001C08E9" w:rsidP="001C08E9">
            <w:pPr>
              <w:pStyle w:val="TableParagraph"/>
              <w:spacing w:before="3" w:line="266" w:lineRule="auto"/>
              <w:ind w:left="79"/>
              <w:rPr>
                <w:sz w:val="15"/>
              </w:rPr>
            </w:pPr>
            <w:r w:rsidRPr="008A7659">
              <w:rPr>
                <w:w w:val="105"/>
                <w:sz w:val="15"/>
              </w:rPr>
              <w:t>разучивают</w:t>
            </w:r>
            <w:r w:rsidRPr="008A7659">
              <w:rPr>
                <w:spacing w:val="-10"/>
                <w:w w:val="105"/>
                <w:sz w:val="15"/>
              </w:rPr>
              <w:t xml:space="preserve"> </w:t>
            </w:r>
            <w:r w:rsidRPr="008A7659">
              <w:rPr>
                <w:w w:val="105"/>
                <w:sz w:val="15"/>
              </w:rPr>
              <w:t>технику</w:t>
            </w:r>
            <w:r w:rsidRPr="008A7659">
              <w:rPr>
                <w:spacing w:val="-9"/>
                <w:w w:val="105"/>
                <w:sz w:val="15"/>
              </w:rPr>
              <w:t xml:space="preserve"> </w:t>
            </w:r>
            <w:r w:rsidRPr="008A7659">
              <w:rPr>
                <w:w w:val="105"/>
                <w:sz w:val="15"/>
              </w:rPr>
              <w:t>метания</w:t>
            </w:r>
            <w:r w:rsidRPr="008A7659">
              <w:rPr>
                <w:spacing w:val="-10"/>
                <w:w w:val="105"/>
                <w:sz w:val="15"/>
              </w:rPr>
              <w:t xml:space="preserve"> </w:t>
            </w:r>
            <w:r w:rsidRPr="008A7659">
              <w:rPr>
                <w:w w:val="105"/>
                <w:sz w:val="15"/>
              </w:rPr>
              <w:t>малого</w:t>
            </w:r>
            <w:r w:rsidRPr="008A7659">
              <w:rPr>
                <w:spacing w:val="-9"/>
                <w:w w:val="105"/>
                <w:sz w:val="15"/>
              </w:rPr>
              <w:t xml:space="preserve"> </w:t>
            </w:r>
            <w:r w:rsidRPr="008A7659">
              <w:rPr>
                <w:w w:val="105"/>
                <w:sz w:val="15"/>
              </w:rPr>
              <w:t>мяча</w:t>
            </w:r>
            <w:r w:rsidRPr="008A7659">
              <w:rPr>
                <w:spacing w:val="-10"/>
                <w:w w:val="105"/>
                <w:sz w:val="15"/>
              </w:rPr>
              <w:t xml:space="preserve"> </w:t>
            </w:r>
            <w:r w:rsidRPr="008A7659">
              <w:rPr>
                <w:w w:val="105"/>
                <w:sz w:val="15"/>
              </w:rPr>
              <w:t>в</w:t>
            </w:r>
            <w:r w:rsidRPr="008A7659">
              <w:rPr>
                <w:spacing w:val="-9"/>
                <w:w w:val="105"/>
                <w:sz w:val="15"/>
              </w:rPr>
              <w:t xml:space="preserve"> </w:t>
            </w:r>
            <w:r w:rsidRPr="008A7659">
              <w:rPr>
                <w:w w:val="105"/>
                <w:sz w:val="15"/>
              </w:rPr>
              <w:t>неподвижную</w:t>
            </w:r>
            <w:r w:rsidRPr="008A7659">
              <w:rPr>
                <w:spacing w:val="-10"/>
                <w:w w:val="105"/>
                <w:sz w:val="15"/>
              </w:rPr>
              <w:t xml:space="preserve"> </w:t>
            </w:r>
            <w:r w:rsidRPr="008A7659">
              <w:rPr>
                <w:w w:val="105"/>
                <w:sz w:val="15"/>
              </w:rPr>
              <w:t>мишень</w:t>
            </w:r>
            <w:r w:rsidRPr="008A7659">
              <w:rPr>
                <w:spacing w:val="-9"/>
                <w:w w:val="105"/>
                <w:sz w:val="15"/>
              </w:rPr>
              <w:t xml:space="preserve"> </w:t>
            </w:r>
            <w:r w:rsidRPr="008A7659">
              <w:rPr>
                <w:w w:val="105"/>
                <w:sz w:val="15"/>
              </w:rPr>
              <w:t>по</w:t>
            </w:r>
            <w:r w:rsidRPr="008A7659">
              <w:rPr>
                <w:spacing w:val="-37"/>
                <w:w w:val="105"/>
                <w:sz w:val="15"/>
              </w:rPr>
              <w:t xml:space="preserve"> </w:t>
            </w:r>
            <w:r w:rsidRPr="008A7659">
              <w:rPr>
                <w:w w:val="105"/>
                <w:sz w:val="15"/>
              </w:rPr>
              <w:t>фазам</w:t>
            </w:r>
            <w:r w:rsidRPr="008A7659">
              <w:rPr>
                <w:spacing w:val="-2"/>
                <w:w w:val="105"/>
                <w:sz w:val="15"/>
              </w:rPr>
              <w:t xml:space="preserve"> </w:t>
            </w:r>
            <w:r w:rsidRPr="008A7659">
              <w:rPr>
                <w:w w:val="105"/>
                <w:sz w:val="15"/>
              </w:rPr>
              <w:t>движения</w:t>
            </w:r>
            <w:r w:rsidRPr="008A7659">
              <w:rPr>
                <w:spacing w:val="-2"/>
                <w:w w:val="105"/>
                <w:sz w:val="15"/>
              </w:rPr>
              <w:t xml:space="preserve"> </w:t>
            </w:r>
            <w:r w:rsidRPr="008A7659">
              <w:rPr>
                <w:w w:val="105"/>
                <w:sz w:val="15"/>
              </w:rPr>
              <w:t>и</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полной</w:t>
            </w:r>
            <w:r w:rsidRPr="008A7659">
              <w:rPr>
                <w:spacing w:val="-2"/>
                <w:w w:val="105"/>
                <w:sz w:val="15"/>
              </w:rPr>
              <w:t xml:space="preserve"> </w:t>
            </w:r>
            <w:r w:rsidRPr="008A7659">
              <w:rPr>
                <w:w w:val="105"/>
                <w:sz w:val="15"/>
              </w:rPr>
              <w:t>координации</w:t>
            </w:r>
            <w:proofErr w:type="gramStart"/>
            <w:r w:rsidRPr="008A7659">
              <w:rPr>
                <w:w w:val="105"/>
                <w:sz w:val="15"/>
              </w:rPr>
              <w:t>.;</w:t>
            </w:r>
            <w:proofErr w:type="gramEnd"/>
          </w:p>
          <w:p w:rsidR="001C08E9" w:rsidRPr="008A7659" w:rsidRDefault="001C08E9" w:rsidP="001C08E9">
            <w:pPr>
              <w:pStyle w:val="TableParagraph"/>
              <w:spacing w:before="1" w:line="266" w:lineRule="auto"/>
              <w:ind w:left="79" w:right="279"/>
              <w:rPr>
                <w:sz w:val="15"/>
              </w:rPr>
            </w:pPr>
            <w:r w:rsidRPr="008A7659">
              <w:rPr>
                <w:w w:val="105"/>
                <w:sz w:val="15"/>
              </w:rPr>
              <w:t>знакомятся с рекомендациями по технике безопасности при</w:t>
            </w:r>
            <w:r w:rsidRPr="008A7659">
              <w:rPr>
                <w:spacing w:val="1"/>
                <w:w w:val="105"/>
                <w:sz w:val="15"/>
              </w:rPr>
              <w:t xml:space="preserve"> </w:t>
            </w:r>
            <w:r w:rsidRPr="008A7659">
              <w:rPr>
                <w:w w:val="105"/>
                <w:sz w:val="15"/>
              </w:rPr>
              <w:t>выполнении</w:t>
            </w:r>
            <w:r w:rsidRPr="008A7659">
              <w:rPr>
                <w:spacing w:val="-9"/>
                <w:w w:val="105"/>
                <w:sz w:val="15"/>
              </w:rPr>
              <w:t xml:space="preserve"> </w:t>
            </w:r>
            <w:r w:rsidRPr="008A7659">
              <w:rPr>
                <w:w w:val="105"/>
                <w:sz w:val="15"/>
              </w:rPr>
              <w:t>упражнений</w:t>
            </w:r>
            <w:r w:rsidRPr="008A7659">
              <w:rPr>
                <w:spacing w:val="-8"/>
                <w:w w:val="105"/>
                <w:sz w:val="15"/>
              </w:rPr>
              <w:t xml:space="preserve"> </w:t>
            </w:r>
            <w:r w:rsidRPr="008A7659">
              <w:rPr>
                <w:w w:val="105"/>
                <w:sz w:val="15"/>
              </w:rPr>
              <w:t>в</w:t>
            </w:r>
            <w:r w:rsidRPr="008A7659">
              <w:rPr>
                <w:spacing w:val="-8"/>
                <w:w w:val="105"/>
                <w:sz w:val="15"/>
              </w:rPr>
              <w:t xml:space="preserve"> </w:t>
            </w:r>
            <w:r w:rsidRPr="008A7659">
              <w:rPr>
                <w:w w:val="105"/>
                <w:sz w:val="15"/>
              </w:rPr>
              <w:t>метании</w:t>
            </w:r>
            <w:r w:rsidRPr="008A7659">
              <w:rPr>
                <w:spacing w:val="-8"/>
                <w:w w:val="105"/>
                <w:sz w:val="15"/>
              </w:rPr>
              <w:t xml:space="preserve"> </w:t>
            </w:r>
            <w:r w:rsidRPr="008A7659">
              <w:rPr>
                <w:w w:val="105"/>
                <w:sz w:val="15"/>
              </w:rPr>
              <w:t>малого</w:t>
            </w:r>
            <w:r w:rsidRPr="008A7659">
              <w:rPr>
                <w:spacing w:val="-8"/>
                <w:w w:val="105"/>
                <w:sz w:val="15"/>
              </w:rPr>
              <w:t xml:space="preserve"> </w:t>
            </w:r>
            <w:r w:rsidRPr="008A7659">
              <w:rPr>
                <w:w w:val="105"/>
                <w:sz w:val="15"/>
              </w:rPr>
              <w:t>мяча</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со</w:t>
            </w:r>
            <w:r w:rsidRPr="008A7659">
              <w:rPr>
                <w:spacing w:val="-8"/>
                <w:w w:val="105"/>
                <w:sz w:val="15"/>
              </w:rPr>
              <w:t xml:space="preserve"> </w:t>
            </w:r>
            <w:r w:rsidRPr="008A7659">
              <w:rPr>
                <w:w w:val="105"/>
                <w:sz w:val="15"/>
              </w:rPr>
              <w:t>способами</w:t>
            </w:r>
            <w:r w:rsidRPr="008A7659">
              <w:rPr>
                <w:spacing w:val="-8"/>
                <w:w w:val="105"/>
                <w:sz w:val="15"/>
              </w:rPr>
              <w:t xml:space="preserve"> </w:t>
            </w:r>
            <w:r w:rsidRPr="008A7659">
              <w:rPr>
                <w:w w:val="105"/>
                <w:sz w:val="15"/>
              </w:rPr>
              <w:t>их</w:t>
            </w:r>
            <w:r w:rsidRPr="008A7659">
              <w:rPr>
                <w:spacing w:val="-37"/>
                <w:w w:val="105"/>
                <w:sz w:val="15"/>
              </w:rPr>
              <w:t xml:space="preserve"> </w:t>
            </w:r>
            <w:r w:rsidRPr="008A7659">
              <w:rPr>
                <w:w w:val="105"/>
                <w:sz w:val="15"/>
              </w:rPr>
              <w:t>использования</w:t>
            </w:r>
            <w:r w:rsidRPr="008A7659">
              <w:rPr>
                <w:spacing w:val="-3"/>
                <w:w w:val="105"/>
                <w:sz w:val="15"/>
              </w:rPr>
              <w:t xml:space="preserve"> </w:t>
            </w:r>
            <w:r w:rsidRPr="008A7659">
              <w:rPr>
                <w:w w:val="105"/>
                <w:sz w:val="15"/>
              </w:rPr>
              <w:t>для</w:t>
            </w:r>
            <w:r w:rsidRPr="008A7659">
              <w:rPr>
                <w:spacing w:val="-2"/>
                <w:w w:val="105"/>
                <w:sz w:val="15"/>
              </w:rPr>
              <w:t xml:space="preserve"> </w:t>
            </w:r>
            <w:r w:rsidRPr="008A7659">
              <w:rPr>
                <w:w w:val="105"/>
                <w:sz w:val="15"/>
              </w:rPr>
              <w:t>развития</w:t>
            </w:r>
            <w:r w:rsidRPr="008A7659">
              <w:rPr>
                <w:spacing w:val="-3"/>
                <w:w w:val="105"/>
                <w:sz w:val="15"/>
              </w:rPr>
              <w:t xml:space="preserve"> </w:t>
            </w:r>
            <w:r w:rsidRPr="008A7659">
              <w:rPr>
                <w:w w:val="105"/>
                <w:sz w:val="15"/>
              </w:rPr>
              <w:t>точности</w:t>
            </w:r>
            <w:r w:rsidRPr="008A7659">
              <w:rPr>
                <w:spacing w:val="-2"/>
                <w:w w:val="105"/>
                <w:sz w:val="15"/>
              </w:rPr>
              <w:t xml:space="preserve"> </w:t>
            </w:r>
            <w:r w:rsidRPr="008A7659">
              <w:rPr>
                <w:w w:val="105"/>
                <w:sz w:val="15"/>
              </w:rPr>
              <w:t>движения;</w:t>
            </w:r>
          </w:p>
          <w:p w:rsidR="001C08E9" w:rsidRPr="008A7659" w:rsidRDefault="001C08E9" w:rsidP="001C08E9">
            <w:pPr>
              <w:pStyle w:val="TableParagraph"/>
              <w:spacing w:before="2" w:line="266" w:lineRule="auto"/>
              <w:ind w:left="79" w:right="279"/>
              <w:rPr>
                <w:sz w:val="15"/>
              </w:rPr>
            </w:pPr>
            <w:r w:rsidRPr="008A7659">
              <w:rPr>
                <w:spacing w:val="-1"/>
                <w:w w:val="105"/>
                <w:sz w:val="15"/>
              </w:rPr>
              <w:t>рассматривают,</w:t>
            </w:r>
            <w:r w:rsidRPr="008A7659">
              <w:rPr>
                <w:spacing w:val="-9"/>
                <w:w w:val="105"/>
                <w:sz w:val="15"/>
              </w:rPr>
              <w:t xml:space="preserve"> </w:t>
            </w:r>
            <w:r w:rsidRPr="008A7659">
              <w:rPr>
                <w:spacing w:val="-1"/>
                <w:w w:val="105"/>
                <w:sz w:val="15"/>
              </w:rPr>
              <w:t>обсуждают</w:t>
            </w:r>
            <w:r w:rsidRPr="008A7659">
              <w:rPr>
                <w:spacing w:val="-8"/>
                <w:w w:val="105"/>
                <w:sz w:val="15"/>
              </w:rPr>
              <w:t xml:space="preserve"> </w:t>
            </w:r>
            <w:r w:rsidRPr="008A7659">
              <w:rPr>
                <w:spacing w:val="-1"/>
                <w:w w:val="105"/>
                <w:sz w:val="15"/>
              </w:rPr>
              <w:t>и</w:t>
            </w:r>
            <w:r w:rsidRPr="008A7659">
              <w:rPr>
                <w:spacing w:val="-8"/>
                <w:w w:val="105"/>
                <w:sz w:val="15"/>
              </w:rPr>
              <w:t xml:space="preserve"> </w:t>
            </w:r>
            <w:r w:rsidRPr="008A7659">
              <w:rPr>
                <w:spacing w:val="-1"/>
                <w:w w:val="105"/>
                <w:sz w:val="15"/>
              </w:rPr>
              <w:t>анализируют</w:t>
            </w:r>
            <w:r w:rsidRPr="008A7659">
              <w:rPr>
                <w:spacing w:val="-8"/>
                <w:w w:val="105"/>
                <w:sz w:val="15"/>
              </w:rPr>
              <w:t xml:space="preserve"> </w:t>
            </w:r>
            <w:r w:rsidRPr="008A7659">
              <w:rPr>
                <w:w w:val="105"/>
                <w:sz w:val="15"/>
              </w:rPr>
              <w:t>иллюстративный</w:t>
            </w:r>
            <w:r w:rsidRPr="008A7659">
              <w:rPr>
                <w:spacing w:val="-9"/>
                <w:w w:val="105"/>
                <w:sz w:val="15"/>
              </w:rPr>
              <w:t xml:space="preserve"> </w:t>
            </w:r>
            <w:r w:rsidRPr="008A7659">
              <w:rPr>
                <w:w w:val="105"/>
                <w:sz w:val="15"/>
              </w:rPr>
              <w:t>образец</w:t>
            </w:r>
            <w:r w:rsidRPr="008A7659">
              <w:rPr>
                <w:spacing w:val="-36"/>
                <w:w w:val="105"/>
                <w:sz w:val="15"/>
              </w:rPr>
              <w:t xml:space="preserve"> </w:t>
            </w:r>
            <w:r w:rsidRPr="008A7659">
              <w:rPr>
                <w:w w:val="105"/>
                <w:sz w:val="15"/>
              </w:rPr>
              <w:t>техники метания малого мяча на дальность с трёх шагов, выделяют</w:t>
            </w:r>
            <w:r w:rsidRPr="008A7659">
              <w:rPr>
                <w:spacing w:val="1"/>
                <w:w w:val="105"/>
                <w:sz w:val="15"/>
              </w:rPr>
              <w:t xml:space="preserve"> </w:t>
            </w:r>
            <w:r w:rsidRPr="008A7659">
              <w:rPr>
                <w:w w:val="105"/>
                <w:sz w:val="15"/>
              </w:rPr>
              <w:t>основные</w:t>
            </w:r>
            <w:r w:rsidRPr="008A7659">
              <w:rPr>
                <w:spacing w:val="-9"/>
                <w:w w:val="105"/>
                <w:sz w:val="15"/>
              </w:rPr>
              <w:t xml:space="preserve"> </w:t>
            </w:r>
            <w:r w:rsidRPr="008A7659">
              <w:rPr>
                <w:w w:val="105"/>
                <w:sz w:val="15"/>
              </w:rPr>
              <w:t>фазы</w:t>
            </w:r>
            <w:r w:rsidRPr="008A7659">
              <w:rPr>
                <w:spacing w:val="-9"/>
                <w:w w:val="105"/>
                <w:sz w:val="15"/>
              </w:rPr>
              <w:t xml:space="preserve"> </w:t>
            </w:r>
            <w:r w:rsidRPr="008A7659">
              <w:rPr>
                <w:w w:val="105"/>
                <w:sz w:val="15"/>
              </w:rPr>
              <w:t>движения,</w:t>
            </w:r>
            <w:r w:rsidRPr="008A7659">
              <w:rPr>
                <w:spacing w:val="-9"/>
                <w:w w:val="105"/>
                <w:sz w:val="15"/>
              </w:rPr>
              <w:t xml:space="preserve"> </w:t>
            </w:r>
            <w:r w:rsidRPr="008A7659">
              <w:rPr>
                <w:w w:val="105"/>
                <w:sz w:val="15"/>
              </w:rPr>
              <w:t>сравнивают</w:t>
            </w:r>
            <w:r w:rsidRPr="008A7659">
              <w:rPr>
                <w:spacing w:val="-8"/>
                <w:w w:val="105"/>
                <w:sz w:val="15"/>
              </w:rPr>
              <w:t xml:space="preserve"> </w:t>
            </w:r>
            <w:r w:rsidRPr="008A7659">
              <w:rPr>
                <w:w w:val="105"/>
                <w:sz w:val="15"/>
              </w:rPr>
              <w:t>их</w:t>
            </w:r>
            <w:r w:rsidRPr="008A7659">
              <w:rPr>
                <w:spacing w:val="-9"/>
                <w:w w:val="105"/>
                <w:sz w:val="15"/>
              </w:rPr>
              <w:t xml:space="preserve"> </w:t>
            </w:r>
            <w:r w:rsidRPr="008A7659">
              <w:rPr>
                <w:w w:val="105"/>
                <w:sz w:val="15"/>
              </w:rPr>
              <w:t>с</w:t>
            </w:r>
            <w:r w:rsidRPr="008A7659">
              <w:rPr>
                <w:spacing w:val="-9"/>
                <w:w w:val="105"/>
                <w:sz w:val="15"/>
              </w:rPr>
              <w:t xml:space="preserve"> </w:t>
            </w:r>
            <w:r w:rsidRPr="008A7659">
              <w:rPr>
                <w:w w:val="105"/>
                <w:sz w:val="15"/>
              </w:rPr>
              <w:t>фазами</w:t>
            </w:r>
            <w:r w:rsidRPr="008A7659">
              <w:rPr>
                <w:spacing w:val="-8"/>
                <w:w w:val="105"/>
                <w:sz w:val="15"/>
              </w:rPr>
              <w:t xml:space="preserve"> </w:t>
            </w:r>
            <w:r w:rsidRPr="008A7659">
              <w:rPr>
                <w:w w:val="105"/>
                <w:sz w:val="15"/>
              </w:rPr>
              <w:t>техники</w:t>
            </w:r>
            <w:r w:rsidRPr="008A7659">
              <w:rPr>
                <w:spacing w:val="-9"/>
                <w:w w:val="105"/>
                <w:sz w:val="15"/>
              </w:rPr>
              <w:t xml:space="preserve"> </w:t>
            </w:r>
            <w:r w:rsidRPr="008A7659">
              <w:rPr>
                <w:w w:val="105"/>
                <w:sz w:val="15"/>
              </w:rPr>
              <w:t>метания</w:t>
            </w:r>
            <w:r w:rsidRPr="008A7659">
              <w:rPr>
                <w:spacing w:val="1"/>
                <w:w w:val="105"/>
                <w:sz w:val="15"/>
              </w:rPr>
              <w:t xml:space="preserve"> </w:t>
            </w:r>
            <w:r w:rsidRPr="008A7659">
              <w:rPr>
                <w:w w:val="105"/>
                <w:sz w:val="15"/>
              </w:rPr>
              <w:t>мяча</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неподвижную</w:t>
            </w:r>
            <w:r w:rsidRPr="008A7659">
              <w:rPr>
                <w:spacing w:val="-2"/>
                <w:w w:val="105"/>
                <w:sz w:val="15"/>
              </w:rPr>
              <w:t xml:space="preserve"> </w:t>
            </w:r>
            <w:r w:rsidRPr="008A7659">
              <w:rPr>
                <w:w w:val="105"/>
                <w:sz w:val="15"/>
              </w:rPr>
              <w:t>мишень</w:t>
            </w:r>
            <w:proofErr w:type="gramStart"/>
            <w:r w:rsidRPr="008A7659">
              <w:rPr>
                <w:w w:val="105"/>
                <w:sz w:val="15"/>
              </w:rPr>
              <w:t>;;</w:t>
            </w:r>
            <w:proofErr w:type="gramEnd"/>
          </w:p>
          <w:p w:rsidR="001C08E9" w:rsidRPr="008A7659" w:rsidRDefault="001C08E9" w:rsidP="001C08E9">
            <w:pPr>
              <w:pStyle w:val="TableParagraph"/>
              <w:rPr>
                <w:sz w:val="14"/>
              </w:rPr>
            </w:pPr>
          </w:p>
        </w:tc>
        <w:tc>
          <w:tcPr>
            <w:tcW w:w="828" w:type="dxa"/>
          </w:tcPr>
          <w:p w:rsidR="001C08E9" w:rsidRDefault="001C08E9" w:rsidP="001C08E9">
            <w:r w:rsidRPr="00266140">
              <w:rPr>
                <w:sz w:val="14"/>
              </w:rPr>
              <w:t>Практика</w:t>
            </w:r>
          </w:p>
        </w:tc>
        <w:tc>
          <w:tcPr>
            <w:tcW w:w="1380" w:type="dxa"/>
          </w:tcPr>
          <w:p w:rsidR="00DC2C0D" w:rsidRPr="00DC2C0D" w:rsidRDefault="005C7B05" w:rsidP="00DC2C0D">
            <w:pPr>
              <w:rPr>
                <w:color w:val="000000"/>
                <w:sz w:val="24"/>
                <w:szCs w:val="24"/>
              </w:rPr>
            </w:pPr>
            <w:hyperlink r:id="rId17" w:history="1">
              <w:r w:rsidR="00DC2C0D" w:rsidRPr="00DC2C0D">
                <w:rPr>
                  <w:rStyle w:val="a5"/>
                  <w:sz w:val="24"/>
                  <w:szCs w:val="24"/>
                </w:rPr>
                <w:t>https://uchebnik.mos.ru/material_view/test_specifications/217638?menuReferrer=catalogue</w:t>
              </w:r>
            </w:hyperlink>
          </w:p>
          <w:p w:rsidR="001C08E9" w:rsidRPr="008A7659" w:rsidRDefault="001C08E9" w:rsidP="001C08E9">
            <w:pPr>
              <w:pStyle w:val="TableParagraph"/>
              <w:rPr>
                <w:sz w:val="14"/>
              </w:rPr>
            </w:pPr>
          </w:p>
        </w:tc>
      </w:tr>
      <w:tr w:rsidR="001C08E9" w:rsidTr="003170C9">
        <w:trPr>
          <w:trHeight w:val="3664"/>
        </w:trPr>
        <w:tc>
          <w:tcPr>
            <w:tcW w:w="739" w:type="dxa"/>
          </w:tcPr>
          <w:p w:rsidR="001C08E9" w:rsidRDefault="001C08E9" w:rsidP="001C08E9">
            <w:pPr>
              <w:pStyle w:val="TableParagraph"/>
              <w:spacing w:before="64"/>
              <w:ind w:left="76"/>
              <w:rPr>
                <w:sz w:val="15"/>
              </w:rPr>
            </w:pPr>
            <w:r>
              <w:rPr>
                <w:w w:val="105"/>
                <w:sz w:val="15"/>
              </w:rPr>
              <w:t>3.7.</w:t>
            </w:r>
          </w:p>
        </w:tc>
        <w:tc>
          <w:tcPr>
            <w:tcW w:w="4250" w:type="dxa"/>
          </w:tcPr>
          <w:p w:rsidR="001C08E9" w:rsidRPr="008A7659" w:rsidRDefault="001C08E9" w:rsidP="001C08E9">
            <w:pPr>
              <w:pStyle w:val="TableParagraph"/>
              <w:spacing w:before="64" w:line="266" w:lineRule="auto"/>
              <w:ind w:left="76"/>
              <w:rPr>
                <w:b/>
                <w:sz w:val="15"/>
              </w:rPr>
            </w:pPr>
            <w:r w:rsidRPr="008A7659">
              <w:rPr>
                <w:i/>
                <w:sz w:val="15"/>
              </w:rPr>
              <w:t>Модуль</w:t>
            </w:r>
            <w:r w:rsidRPr="008A7659">
              <w:rPr>
                <w:i/>
                <w:spacing w:val="19"/>
                <w:sz w:val="15"/>
              </w:rPr>
              <w:t xml:space="preserve"> </w:t>
            </w:r>
            <w:r w:rsidRPr="008A7659">
              <w:rPr>
                <w:i/>
                <w:sz w:val="15"/>
              </w:rPr>
              <w:t>«Зимние</w:t>
            </w:r>
            <w:r w:rsidRPr="008A7659">
              <w:rPr>
                <w:i/>
                <w:spacing w:val="19"/>
                <w:sz w:val="15"/>
              </w:rPr>
              <w:t xml:space="preserve"> </w:t>
            </w:r>
            <w:r w:rsidRPr="008A7659">
              <w:rPr>
                <w:i/>
                <w:sz w:val="15"/>
              </w:rPr>
              <w:t>виды</w:t>
            </w:r>
            <w:r w:rsidRPr="008A7659">
              <w:rPr>
                <w:i/>
                <w:spacing w:val="19"/>
                <w:sz w:val="15"/>
              </w:rPr>
              <w:t xml:space="preserve"> </w:t>
            </w:r>
            <w:r w:rsidRPr="008A7659">
              <w:rPr>
                <w:i/>
                <w:sz w:val="15"/>
              </w:rPr>
              <w:t>спорта».</w:t>
            </w:r>
            <w:r w:rsidRPr="008A7659">
              <w:rPr>
                <w:i/>
                <w:spacing w:val="1"/>
                <w:sz w:val="15"/>
              </w:rPr>
              <w:t xml:space="preserve"> </w:t>
            </w:r>
            <w:r w:rsidRPr="008A7659">
              <w:rPr>
                <w:b/>
                <w:sz w:val="15"/>
              </w:rPr>
              <w:t>Знакомство</w:t>
            </w:r>
            <w:r w:rsidRPr="008A7659">
              <w:rPr>
                <w:b/>
                <w:spacing w:val="5"/>
                <w:sz w:val="15"/>
              </w:rPr>
              <w:t xml:space="preserve"> </w:t>
            </w:r>
            <w:r w:rsidRPr="008A7659">
              <w:rPr>
                <w:b/>
                <w:sz w:val="15"/>
              </w:rPr>
              <w:t>с</w:t>
            </w:r>
            <w:r w:rsidRPr="008A7659">
              <w:rPr>
                <w:b/>
                <w:spacing w:val="1"/>
                <w:sz w:val="15"/>
              </w:rPr>
              <w:t xml:space="preserve"> </w:t>
            </w:r>
            <w:r w:rsidRPr="008A7659">
              <w:rPr>
                <w:b/>
                <w:w w:val="105"/>
                <w:sz w:val="15"/>
              </w:rPr>
              <w:t>рекомендациями учителя по технике безопасности на</w:t>
            </w:r>
            <w:r w:rsidRPr="008A7659">
              <w:rPr>
                <w:b/>
                <w:spacing w:val="1"/>
                <w:w w:val="105"/>
                <w:sz w:val="15"/>
              </w:rPr>
              <w:t xml:space="preserve"> </w:t>
            </w:r>
            <w:r w:rsidRPr="008A7659">
              <w:rPr>
                <w:b/>
                <w:w w:val="105"/>
                <w:sz w:val="15"/>
              </w:rPr>
              <w:t>занятиях лыжной подготовкой; способами</w:t>
            </w:r>
            <w:r w:rsidRPr="008A7659">
              <w:rPr>
                <w:b/>
                <w:spacing w:val="1"/>
                <w:w w:val="105"/>
                <w:sz w:val="15"/>
              </w:rPr>
              <w:t xml:space="preserve"> </w:t>
            </w:r>
            <w:r w:rsidRPr="008A7659">
              <w:rPr>
                <w:b/>
                <w:spacing w:val="-1"/>
                <w:w w:val="105"/>
                <w:sz w:val="15"/>
              </w:rPr>
              <w:t>использования</w:t>
            </w:r>
            <w:r w:rsidRPr="008A7659">
              <w:rPr>
                <w:b/>
                <w:spacing w:val="-8"/>
                <w:w w:val="105"/>
                <w:sz w:val="15"/>
              </w:rPr>
              <w:t xml:space="preserve"> </w:t>
            </w:r>
            <w:r w:rsidRPr="008A7659">
              <w:rPr>
                <w:b/>
                <w:spacing w:val="-1"/>
                <w:w w:val="105"/>
                <w:sz w:val="15"/>
              </w:rPr>
              <w:t>упражнений</w:t>
            </w:r>
            <w:r w:rsidRPr="008A7659">
              <w:rPr>
                <w:b/>
                <w:spacing w:val="-8"/>
                <w:w w:val="105"/>
                <w:sz w:val="15"/>
              </w:rPr>
              <w:t xml:space="preserve"> </w:t>
            </w:r>
            <w:r w:rsidRPr="008A7659">
              <w:rPr>
                <w:b/>
                <w:w w:val="105"/>
                <w:sz w:val="15"/>
              </w:rPr>
              <w:t>в</w:t>
            </w:r>
            <w:r w:rsidRPr="008A7659">
              <w:rPr>
                <w:b/>
                <w:spacing w:val="-8"/>
                <w:w w:val="105"/>
                <w:sz w:val="15"/>
              </w:rPr>
              <w:t xml:space="preserve"> </w:t>
            </w:r>
            <w:r w:rsidRPr="008A7659">
              <w:rPr>
                <w:b/>
                <w:w w:val="105"/>
                <w:sz w:val="15"/>
              </w:rPr>
              <w:t>передвижении</w:t>
            </w:r>
            <w:r w:rsidRPr="008A7659">
              <w:rPr>
                <w:b/>
                <w:spacing w:val="-8"/>
                <w:w w:val="105"/>
                <w:sz w:val="15"/>
              </w:rPr>
              <w:t xml:space="preserve"> </w:t>
            </w:r>
            <w:r w:rsidRPr="008A7659">
              <w:rPr>
                <w:b/>
                <w:w w:val="105"/>
                <w:sz w:val="15"/>
              </w:rPr>
              <w:t>на</w:t>
            </w:r>
            <w:r w:rsidRPr="008A7659">
              <w:rPr>
                <w:b/>
                <w:spacing w:val="-8"/>
                <w:w w:val="105"/>
                <w:sz w:val="15"/>
              </w:rPr>
              <w:t xml:space="preserve"> </w:t>
            </w:r>
            <w:r w:rsidRPr="008A7659">
              <w:rPr>
                <w:b/>
                <w:w w:val="105"/>
                <w:sz w:val="15"/>
              </w:rPr>
              <w:t>лыжах</w:t>
            </w:r>
            <w:r w:rsidRPr="008A7659">
              <w:rPr>
                <w:b/>
                <w:spacing w:val="-36"/>
                <w:w w:val="105"/>
                <w:sz w:val="15"/>
              </w:rPr>
              <w:t xml:space="preserve"> </w:t>
            </w:r>
            <w:r w:rsidRPr="008A7659">
              <w:rPr>
                <w:b/>
                <w:w w:val="105"/>
                <w:sz w:val="15"/>
              </w:rPr>
              <w:t>для</w:t>
            </w:r>
            <w:r w:rsidRPr="008A7659">
              <w:rPr>
                <w:b/>
                <w:spacing w:val="-2"/>
                <w:w w:val="105"/>
                <w:sz w:val="15"/>
              </w:rPr>
              <w:t xml:space="preserve"> </w:t>
            </w:r>
            <w:r w:rsidRPr="008A7659">
              <w:rPr>
                <w:b/>
                <w:w w:val="105"/>
                <w:sz w:val="15"/>
              </w:rPr>
              <w:t>развития</w:t>
            </w:r>
            <w:r w:rsidRPr="008A7659">
              <w:rPr>
                <w:b/>
                <w:spacing w:val="-2"/>
                <w:w w:val="105"/>
                <w:sz w:val="15"/>
              </w:rPr>
              <w:t xml:space="preserve"> </w:t>
            </w:r>
            <w:r w:rsidRPr="008A7659">
              <w:rPr>
                <w:b/>
                <w:w w:val="105"/>
                <w:sz w:val="15"/>
              </w:rPr>
              <w:t>выносливости</w:t>
            </w:r>
            <w:r>
              <w:rPr>
                <w:b/>
                <w:sz w:val="15"/>
              </w:rPr>
              <w:t xml:space="preserve">. </w:t>
            </w:r>
            <w:r w:rsidRPr="008A7659">
              <w:rPr>
                <w:b/>
                <w:sz w:val="15"/>
              </w:rPr>
              <w:t>Передвижение</w:t>
            </w:r>
            <w:r w:rsidRPr="008A7659">
              <w:rPr>
                <w:b/>
                <w:spacing w:val="20"/>
                <w:sz w:val="15"/>
              </w:rPr>
              <w:t xml:space="preserve"> </w:t>
            </w:r>
            <w:r w:rsidRPr="008A7659">
              <w:rPr>
                <w:b/>
                <w:sz w:val="15"/>
              </w:rPr>
              <w:t>на</w:t>
            </w:r>
            <w:r w:rsidRPr="008A7659">
              <w:rPr>
                <w:b/>
                <w:spacing w:val="19"/>
                <w:sz w:val="15"/>
              </w:rPr>
              <w:t xml:space="preserve"> </w:t>
            </w:r>
            <w:r w:rsidRPr="008A7659">
              <w:rPr>
                <w:b/>
                <w:sz w:val="15"/>
              </w:rPr>
              <w:t>лыжах</w:t>
            </w:r>
            <w:r w:rsidRPr="008A7659">
              <w:rPr>
                <w:b/>
                <w:spacing w:val="1"/>
                <w:sz w:val="15"/>
              </w:rPr>
              <w:t xml:space="preserve"> </w:t>
            </w:r>
            <w:r w:rsidRPr="008A7659">
              <w:rPr>
                <w:b/>
                <w:w w:val="105"/>
                <w:sz w:val="15"/>
              </w:rPr>
              <w:t>попеременным</w:t>
            </w:r>
            <w:r w:rsidRPr="008A7659">
              <w:rPr>
                <w:b/>
                <w:spacing w:val="-2"/>
                <w:w w:val="105"/>
                <w:sz w:val="15"/>
              </w:rPr>
              <w:t xml:space="preserve"> </w:t>
            </w:r>
            <w:proofErr w:type="spellStart"/>
            <w:r w:rsidRPr="008A7659">
              <w:rPr>
                <w:b/>
                <w:w w:val="105"/>
                <w:sz w:val="15"/>
              </w:rPr>
              <w:t>двухшажным</w:t>
            </w:r>
            <w:proofErr w:type="spellEnd"/>
            <w:r w:rsidRPr="008A7659">
              <w:rPr>
                <w:b/>
                <w:spacing w:val="-2"/>
                <w:w w:val="105"/>
                <w:sz w:val="15"/>
              </w:rPr>
              <w:t xml:space="preserve"> </w:t>
            </w:r>
            <w:r w:rsidRPr="008A7659">
              <w:rPr>
                <w:b/>
                <w:w w:val="105"/>
                <w:sz w:val="15"/>
              </w:rPr>
              <w:t>ходом</w:t>
            </w:r>
          </w:p>
        </w:tc>
        <w:tc>
          <w:tcPr>
            <w:tcW w:w="528" w:type="dxa"/>
          </w:tcPr>
          <w:p w:rsidR="001C08E9" w:rsidRPr="008A7659" w:rsidRDefault="00B13C83" w:rsidP="001C08E9">
            <w:pPr>
              <w:pStyle w:val="TableParagraph"/>
              <w:rPr>
                <w:sz w:val="14"/>
              </w:rPr>
            </w:pPr>
            <w:r>
              <w:rPr>
                <w:sz w:val="14"/>
              </w:rPr>
              <w:t>2</w:t>
            </w:r>
          </w:p>
        </w:tc>
        <w:tc>
          <w:tcPr>
            <w:tcW w:w="1104" w:type="dxa"/>
          </w:tcPr>
          <w:p w:rsidR="001C08E9" w:rsidRPr="008A7659" w:rsidRDefault="001C08E9" w:rsidP="001C08E9">
            <w:pPr>
              <w:pStyle w:val="TableParagraph"/>
              <w:rPr>
                <w:sz w:val="14"/>
              </w:rPr>
            </w:pPr>
          </w:p>
        </w:tc>
        <w:tc>
          <w:tcPr>
            <w:tcW w:w="1140" w:type="dxa"/>
          </w:tcPr>
          <w:p w:rsidR="001C08E9" w:rsidRPr="008A7659" w:rsidRDefault="001C08E9" w:rsidP="001C08E9">
            <w:pPr>
              <w:pStyle w:val="TableParagraph"/>
              <w:rPr>
                <w:sz w:val="14"/>
              </w:rPr>
            </w:pPr>
          </w:p>
        </w:tc>
        <w:tc>
          <w:tcPr>
            <w:tcW w:w="804" w:type="dxa"/>
          </w:tcPr>
          <w:p w:rsidR="001C08E9" w:rsidRPr="008A7659" w:rsidRDefault="001C08E9" w:rsidP="001C08E9">
            <w:pPr>
              <w:pStyle w:val="TableParagraph"/>
              <w:rPr>
                <w:sz w:val="14"/>
              </w:rPr>
            </w:pPr>
          </w:p>
        </w:tc>
        <w:tc>
          <w:tcPr>
            <w:tcW w:w="4994" w:type="dxa"/>
          </w:tcPr>
          <w:p w:rsidR="001C08E9" w:rsidRPr="008A7659" w:rsidRDefault="001C08E9" w:rsidP="001C08E9">
            <w:pPr>
              <w:pStyle w:val="TableParagraph"/>
              <w:spacing w:before="64" w:line="266" w:lineRule="auto"/>
              <w:ind w:left="79"/>
              <w:rPr>
                <w:sz w:val="15"/>
              </w:rPr>
            </w:pPr>
            <w:r w:rsidRPr="008A7659">
              <w:rPr>
                <w:spacing w:val="-1"/>
                <w:w w:val="105"/>
                <w:sz w:val="15"/>
              </w:rPr>
              <w:t>закрепляют</w:t>
            </w:r>
            <w:r w:rsidRPr="008A7659">
              <w:rPr>
                <w:spacing w:val="-8"/>
                <w:w w:val="105"/>
                <w:sz w:val="15"/>
              </w:rPr>
              <w:t xml:space="preserve"> </w:t>
            </w:r>
            <w:r w:rsidRPr="008A7659">
              <w:rPr>
                <w:spacing w:val="-1"/>
                <w:w w:val="105"/>
                <w:sz w:val="15"/>
              </w:rPr>
              <w:t>и</w:t>
            </w:r>
            <w:r w:rsidRPr="008A7659">
              <w:rPr>
                <w:spacing w:val="-8"/>
                <w:w w:val="105"/>
                <w:sz w:val="15"/>
              </w:rPr>
              <w:t xml:space="preserve"> </w:t>
            </w:r>
            <w:r w:rsidRPr="008A7659">
              <w:rPr>
                <w:spacing w:val="-1"/>
                <w:w w:val="105"/>
                <w:sz w:val="15"/>
              </w:rPr>
              <w:t>совершенствуют</w:t>
            </w:r>
            <w:r w:rsidRPr="008A7659">
              <w:rPr>
                <w:spacing w:val="-8"/>
                <w:w w:val="105"/>
                <w:sz w:val="15"/>
              </w:rPr>
              <w:t xml:space="preserve"> </w:t>
            </w:r>
            <w:r w:rsidRPr="008A7659">
              <w:rPr>
                <w:w w:val="105"/>
                <w:sz w:val="15"/>
              </w:rPr>
              <w:t>технику</w:t>
            </w:r>
            <w:r w:rsidRPr="008A7659">
              <w:rPr>
                <w:spacing w:val="-8"/>
                <w:w w:val="105"/>
                <w:sz w:val="15"/>
              </w:rPr>
              <w:t xml:space="preserve"> </w:t>
            </w:r>
            <w:r w:rsidRPr="008A7659">
              <w:rPr>
                <w:w w:val="105"/>
                <w:sz w:val="15"/>
              </w:rPr>
              <w:t>передвижения</w:t>
            </w:r>
            <w:r w:rsidRPr="008A7659">
              <w:rPr>
                <w:spacing w:val="-7"/>
                <w:w w:val="105"/>
                <w:sz w:val="15"/>
              </w:rPr>
              <w:t xml:space="preserve"> </w:t>
            </w:r>
            <w:r w:rsidRPr="008A7659">
              <w:rPr>
                <w:w w:val="105"/>
                <w:sz w:val="15"/>
              </w:rPr>
              <w:t>на</w:t>
            </w:r>
            <w:r w:rsidRPr="008A7659">
              <w:rPr>
                <w:spacing w:val="-8"/>
                <w:w w:val="105"/>
                <w:sz w:val="15"/>
              </w:rPr>
              <w:t xml:space="preserve"> </w:t>
            </w:r>
            <w:r w:rsidRPr="008A7659">
              <w:rPr>
                <w:w w:val="105"/>
                <w:sz w:val="15"/>
              </w:rPr>
              <w:t>лыжах</w:t>
            </w:r>
            <w:r w:rsidRPr="008A7659">
              <w:rPr>
                <w:spacing w:val="-37"/>
                <w:w w:val="105"/>
                <w:sz w:val="15"/>
              </w:rPr>
              <w:t xml:space="preserve"> </w:t>
            </w:r>
            <w:r w:rsidRPr="008A7659">
              <w:rPr>
                <w:w w:val="105"/>
                <w:sz w:val="15"/>
              </w:rPr>
              <w:t>попеременным</w:t>
            </w:r>
            <w:r w:rsidRPr="008A7659">
              <w:rPr>
                <w:spacing w:val="-2"/>
                <w:w w:val="105"/>
                <w:sz w:val="15"/>
              </w:rPr>
              <w:t xml:space="preserve"> </w:t>
            </w:r>
            <w:proofErr w:type="spellStart"/>
            <w:r w:rsidRPr="008A7659">
              <w:rPr>
                <w:w w:val="105"/>
                <w:sz w:val="15"/>
              </w:rPr>
              <w:t>двухшажным</w:t>
            </w:r>
            <w:proofErr w:type="spellEnd"/>
            <w:r w:rsidRPr="008A7659">
              <w:rPr>
                <w:spacing w:val="-2"/>
                <w:w w:val="105"/>
                <w:sz w:val="15"/>
              </w:rPr>
              <w:t xml:space="preserve"> </w:t>
            </w:r>
            <w:r w:rsidRPr="008A7659">
              <w:rPr>
                <w:w w:val="105"/>
                <w:sz w:val="15"/>
              </w:rPr>
              <w:t>ходом</w:t>
            </w:r>
            <w:proofErr w:type="gramStart"/>
            <w:r w:rsidRPr="008A7659">
              <w:rPr>
                <w:w w:val="105"/>
                <w:sz w:val="15"/>
              </w:rPr>
              <w:t>;;</w:t>
            </w:r>
            <w:proofErr w:type="gramEnd"/>
          </w:p>
          <w:p w:rsidR="001C08E9" w:rsidRPr="008A7659" w:rsidRDefault="001C08E9" w:rsidP="001C08E9">
            <w:pPr>
              <w:pStyle w:val="TableParagraph"/>
              <w:spacing w:before="2" w:line="266" w:lineRule="auto"/>
              <w:ind w:left="79"/>
              <w:rPr>
                <w:sz w:val="15"/>
              </w:rPr>
            </w:pPr>
            <w:r w:rsidRPr="008A7659">
              <w:rPr>
                <w:w w:val="105"/>
                <w:sz w:val="15"/>
              </w:rPr>
              <w:t>рассматривают, обсуждают и анализируют иллюстративный образец</w:t>
            </w:r>
            <w:r w:rsidRPr="008A7659">
              <w:rPr>
                <w:spacing w:val="1"/>
                <w:w w:val="105"/>
                <w:sz w:val="15"/>
              </w:rPr>
              <w:t xml:space="preserve"> </w:t>
            </w:r>
            <w:r w:rsidRPr="008A7659">
              <w:rPr>
                <w:w w:val="105"/>
                <w:sz w:val="15"/>
              </w:rPr>
              <w:t xml:space="preserve">техники передвижения на лыжах попеременным </w:t>
            </w:r>
            <w:proofErr w:type="spellStart"/>
            <w:r w:rsidRPr="008A7659">
              <w:rPr>
                <w:w w:val="105"/>
                <w:sz w:val="15"/>
              </w:rPr>
              <w:t>двухшажным</w:t>
            </w:r>
            <w:proofErr w:type="spellEnd"/>
            <w:r w:rsidRPr="008A7659">
              <w:rPr>
                <w:w w:val="105"/>
                <w:sz w:val="15"/>
              </w:rPr>
              <w:t xml:space="preserve"> ходом,</w:t>
            </w:r>
            <w:r w:rsidRPr="008A7659">
              <w:rPr>
                <w:spacing w:val="-37"/>
                <w:w w:val="105"/>
                <w:sz w:val="15"/>
              </w:rPr>
              <w:t xml:space="preserve"> </w:t>
            </w:r>
            <w:r w:rsidRPr="008A7659">
              <w:rPr>
                <w:spacing w:val="-1"/>
                <w:w w:val="105"/>
                <w:sz w:val="15"/>
              </w:rPr>
              <w:t>выделяют</w:t>
            </w:r>
            <w:r w:rsidRPr="008A7659">
              <w:rPr>
                <w:spacing w:val="-9"/>
                <w:w w:val="105"/>
                <w:sz w:val="15"/>
              </w:rPr>
              <w:t xml:space="preserve"> </w:t>
            </w:r>
            <w:r w:rsidRPr="008A7659">
              <w:rPr>
                <w:spacing w:val="-1"/>
                <w:w w:val="105"/>
                <w:sz w:val="15"/>
              </w:rPr>
              <w:t>основные</w:t>
            </w:r>
            <w:r w:rsidRPr="008A7659">
              <w:rPr>
                <w:spacing w:val="-9"/>
                <w:w w:val="105"/>
                <w:sz w:val="15"/>
              </w:rPr>
              <w:t xml:space="preserve"> </w:t>
            </w:r>
            <w:r w:rsidRPr="008A7659">
              <w:rPr>
                <w:w w:val="105"/>
                <w:sz w:val="15"/>
              </w:rPr>
              <w:t>фазы</w:t>
            </w:r>
            <w:r w:rsidRPr="008A7659">
              <w:rPr>
                <w:spacing w:val="-8"/>
                <w:w w:val="105"/>
                <w:sz w:val="15"/>
              </w:rPr>
              <w:t xml:space="preserve"> </w:t>
            </w:r>
            <w:r w:rsidRPr="008A7659">
              <w:rPr>
                <w:w w:val="105"/>
                <w:sz w:val="15"/>
              </w:rPr>
              <w:t>движения,</w:t>
            </w:r>
            <w:r w:rsidRPr="008A7659">
              <w:rPr>
                <w:spacing w:val="-9"/>
                <w:w w:val="105"/>
                <w:sz w:val="15"/>
              </w:rPr>
              <w:t xml:space="preserve"> </w:t>
            </w:r>
            <w:r w:rsidRPr="008A7659">
              <w:rPr>
                <w:w w:val="105"/>
                <w:sz w:val="15"/>
              </w:rPr>
              <w:t>определяют</w:t>
            </w:r>
            <w:r w:rsidRPr="008A7659">
              <w:rPr>
                <w:spacing w:val="-8"/>
                <w:w w:val="105"/>
                <w:sz w:val="15"/>
              </w:rPr>
              <w:t xml:space="preserve"> </w:t>
            </w:r>
            <w:r w:rsidRPr="008A7659">
              <w:rPr>
                <w:w w:val="105"/>
                <w:sz w:val="15"/>
              </w:rPr>
              <w:t>возможные</w:t>
            </w:r>
            <w:r w:rsidRPr="008A7659">
              <w:rPr>
                <w:spacing w:val="-9"/>
                <w:w w:val="105"/>
                <w:sz w:val="15"/>
              </w:rPr>
              <w:t xml:space="preserve"> </w:t>
            </w:r>
            <w:r w:rsidRPr="008A7659">
              <w:rPr>
                <w:w w:val="105"/>
                <w:sz w:val="15"/>
              </w:rPr>
              <w:t>ошибки</w:t>
            </w:r>
            <w:r w:rsidRPr="008A7659">
              <w:rPr>
                <w:spacing w:val="-8"/>
                <w:w w:val="105"/>
                <w:sz w:val="15"/>
              </w:rPr>
              <w:t xml:space="preserve"> </w:t>
            </w:r>
            <w:r w:rsidRPr="008A7659">
              <w:rPr>
                <w:w w:val="105"/>
                <w:sz w:val="15"/>
              </w:rPr>
              <w:t>в</w:t>
            </w:r>
            <w:r w:rsidRPr="008A7659">
              <w:rPr>
                <w:spacing w:val="-37"/>
                <w:w w:val="105"/>
                <w:sz w:val="15"/>
              </w:rPr>
              <w:t xml:space="preserve"> </w:t>
            </w:r>
            <w:r w:rsidRPr="008A7659">
              <w:rPr>
                <w:w w:val="105"/>
                <w:sz w:val="15"/>
              </w:rPr>
              <w:t>технике</w:t>
            </w:r>
            <w:r w:rsidRPr="008A7659">
              <w:rPr>
                <w:spacing w:val="-2"/>
                <w:w w:val="105"/>
                <w:sz w:val="15"/>
              </w:rPr>
              <w:t xml:space="preserve"> </w:t>
            </w:r>
            <w:r w:rsidRPr="008A7659">
              <w:rPr>
                <w:w w:val="105"/>
                <w:sz w:val="15"/>
              </w:rPr>
              <w:t>передвижения</w:t>
            </w:r>
            <w:proofErr w:type="gramStart"/>
            <w:r w:rsidRPr="008A7659">
              <w:rPr>
                <w:w w:val="105"/>
                <w:sz w:val="15"/>
              </w:rPr>
              <w:t>;;</w:t>
            </w:r>
            <w:proofErr w:type="gramEnd"/>
          </w:p>
          <w:p w:rsidR="001C08E9" w:rsidRPr="008A7659" w:rsidRDefault="001C08E9" w:rsidP="001C08E9">
            <w:pPr>
              <w:pStyle w:val="TableParagraph"/>
              <w:spacing w:before="2" w:line="266" w:lineRule="auto"/>
              <w:ind w:left="79"/>
              <w:rPr>
                <w:sz w:val="15"/>
              </w:rPr>
            </w:pPr>
            <w:r w:rsidRPr="008A7659">
              <w:rPr>
                <w:spacing w:val="-1"/>
                <w:w w:val="105"/>
                <w:sz w:val="15"/>
              </w:rPr>
              <w:t>определяют</w:t>
            </w:r>
            <w:r w:rsidRPr="008A7659">
              <w:rPr>
                <w:spacing w:val="-9"/>
                <w:w w:val="105"/>
                <w:sz w:val="15"/>
              </w:rPr>
              <w:t xml:space="preserve"> </w:t>
            </w:r>
            <w:r w:rsidRPr="008A7659">
              <w:rPr>
                <w:spacing w:val="-1"/>
                <w:w w:val="105"/>
                <w:sz w:val="15"/>
              </w:rPr>
              <w:t>последовательность</w:t>
            </w:r>
            <w:r w:rsidRPr="008A7659">
              <w:rPr>
                <w:spacing w:val="-8"/>
                <w:w w:val="105"/>
                <w:sz w:val="15"/>
              </w:rPr>
              <w:t xml:space="preserve"> </w:t>
            </w:r>
            <w:r w:rsidRPr="008A7659">
              <w:rPr>
                <w:spacing w:val="-1"/>
                <w:w w:val="105"/>
                <w:sz w:val="15"/>
              </w:rPr>
              <w:t>задач</w:t>
            </w:r>
            <w:r w:rsidRPr="008A7659">
              <w:rPr>
                <w:spacing w:val="-8"/>
                <w:w w:val="105"/>
                <w:sz w:val="15"/>
              </w:rPr>
              <w:t xml:space="preserve"> </w:t>
            </w:r>
            <w:r w:rsidRPr="008A7659">
              <w:rPr>
                <w:w w:val="105"/>
                <w:sz w:val="15"/>
              </w:rPr>
              <w:t>для</w:t>
            </w:r>
            <w:r w:rsidRPr="008A7659">
              <w:rPr>
                <w:spacing w:val="-8"/>
                <w:w w:val="105"/>
                <w:sz w:val="15"/>
              </w:rPr>
              <w:t xml:space="preserve"> </w:t>
            </w:r>
            <w:r w:rsidRPr="008A7659">
              <w:rPr>
                <w:w w:val="105"/>
                <w:sz w:val="15"/>
              </w:rPr>
              <w:t>самостоятельных</w:t>
            </w:r>
            <w:r w:rsidRPr="008A7659">
              <w:rPr>
                <w:spacing w:val="-9"/>
                <w:w w:val="105"/>
                <w:sz w:val="15"/>
              </w:rPr>
              <w:t xml:space="preserve"> </w:t>
            </w:r>
            <w:r w:rsidRPr="008A7659">
              <w:rPr>
                <w:w w:val="105"/>
                <w:sz w:val="15"/>
              </w:rPr>
              <w:t>занятий</w:t>
            </w:r>
            <w:r w:rsidRPr="008A7659">
              <w:rPr>
                <w:spacing w:val="-8"/>
                <w:w w:val="105"/>
                <w:sz w:val="15"/>
              </w:rPr>
              <w:t xml:space="preserve"> </w:t>
            </w:r>
            <w:r w:rsidRPr="008A7659">
              <w:rPr>
                <w:w w:val="105"/>
                <w:sz w:val="15"/>
              </w:rPr>
              <w:t>по</w:t>
            </w:r>
            <w:r w:rsidRPr="008A7659">
              <w:rPr>
                <w:spacing w:val="-36"/>
                <w:w w:val="105"/>
                <w:sz w:val="15"/>
              </w:rPr>
              <w:t xml:space="preserve"> </w:t>
            </w:r>
            <w:r w:rsidRPr="008A7659">
              <w:rPr>
                <w:w w:val="105"/>
                <w:sz w:val="15"/>
              </w:rPr>
              <w:t>закреплению и совершенствованию техники передвижения на лыжах</w:t>
            </w:r>
            <w:r w:rsidRPr="008A7659">
              <w:rPr>
                <w:spacing w:val="1"/>
                <w:w w:val="105"/>
                <w:sz w:val="15"/>
              </w:rPr>
              <w:t xml:space="preserve"> </w:t>
            </w:r>
            <w:proofErr w:type="spellStart"/>
            <w:r w:rsidRPr="008A7659">
              <w:rPr>
                <w:w w:val="105"/>
                <w:sz w:val="15"/>
              </w:rPr>
              <w:t>двухшажным</w:t>
            </w:r>
            <w:proofErr w:type="spellEnd"/>
            <w:r w:rsidRPr="008A7659">
              <w:rPr>
                <w:spacing w:val="-2"/>
                <w:w w:val="105"/>
                <w:sz w:val="15"/>
              </w:rPr>
              <w:t xml:space="preserve"> </w:t>
            </w:r>
            <w:r w:rsidRPr="008A7659">
              <w:rPr>
                <w:w w:val="105"/>
                <w:sz w:val="15"/>
              </w:rPr>
              <w:t>попеременным</w:t>
            </w:r>
            <w:r w:rsidRPr="008A7659">
              <w:rPr>
                <w:spacing w:val="-1"/>
                <w:w w:val="105"/>
                <w:sz w:val="15"/>
              </w:rPr>
              <w:t xml:space="preserve"> </w:t>
            </w:r>
            <w:r w:rsidRPr="008A7659">
              <w:rPr>
                <w:w w:val="105"/>
                <w:sz w:val="15"/>
              </w:rPr>
              <w:t>ходом</w:t>
            </w:r>
            <w:proofErr w:type="gramStart"/>
            <w:r w:rsidRPr="008A7659">
              <w:rPr>
                <w:w w:val="105"/>
                <w:sz w:val="15"/>
              </w:rPr>
              <w:t>;;</w:t>
            </w:r>
            <w:proofErr w:type="gramEnd"/>
          </w:p>
          <w:p w:rsidR="001C08E9" w:rsidRPr="008A7659" w:rsidRDefault="001C08E9" w:rsidP="001C08E9">
            <w:pPr>
              <w:pStyle w:val="TableParagraph"/>
              <w:spacing w:before="2" w:line="266" w:lineRule="auto"/>
              <w:ind w:left="79"/>
              <w:rPr>
                <w:sz w:val="15"/>
              </w:rPr>
            </w:pPr>
            <w:r w:rsidRPr="008A7659">
              <w:rPr>
                <w:spacing w:val="-1"/>
                <w:w w:val="105"/>
                <w:sz w:val="15"/>
              </w:rPr>
              <w:t>повторяют</w:t>
            </w:r>
            <w:r w:rsidRPr="008A7659">
              <w:rPr>
                <w:spacing w:val="-8"/>
                <w:w w:val="105"/>
                <w:sz w:val="15"/>
              </w:rPr>
              <w:t xml:space="preserve"> </w:t>
            </w:r>
            <w:r w:rsidRPr="008A7659">
              <w:rPr>
                <w:spacing w:val="-1"/>
                <w:w w:val="105"/>
                <w:sz w:val="15"/>
              </w:rPr>
              <w:t>подводящие</w:t>
            </w:r>
            <w:r w:rsidRPr="008A7659">
              <w:rPr>
                <w:spacing w:val="-8"/>
                <w:w w:val="105"/>
                <w:sz w:val="15"/>
              </w:rPr>
              <w:t xml:space="preserve"> </w:t>
            </w:r>
            <w:r w:rsidRPr="008A7659">
              <w:rPr>
                <w:spacing w:val="-1"/>
                <w:w w:val="105"/>
                <w:sz w:val="15"/>
              </w:rPr>
              <w:t>и</w:t>
            </w:r>
            <w:r w:rsidRPr="008A7659">
              <w:rPr>
                <w:spacing w:val="-8"/>
                <w:w w:val="105"/>
                <w:sz w:val="15"/>
              </w:rPr>
              <w:t xml:space="preserve"> </w:t>
            </w:r>
            <w:r w:rsidRPr="008A7659">
              <w:rPr>
                <w:spacing w:val="-1"/>
                <w:w w:val="105"/>
                <w:sz w:val="15"/>
              </w:rPr>
              <w:t>имитационные</w:t>
            </w:r>
            <w:r w:rsidRPr="008A7659">
              <w:rPr>
                <w:spacing w:val="-8"/>
                <w:w w:val="105"/>
                <w:sz w:val="15"/>
              </w:rPr>
              <w:t xml:space="preserve"> </w:t>
            </w:r>
            <w:r w:rsidRPr="008A7659">
              <w:rPr>
                <w:w w:val="105"/>
                <w:sz w:val="15"/>
              </w:rPr>
              <w:t>упражнения,</w:t>
            </w:r>
            <w:r w:rsidRPr="008A7659">
              <w:rPr>
                <w:spacing w:val="-8"/>
                <w:w w:val="105"/>
                <w:sz w:val="15"/>
              </w:rPr>
              <w:t xml:space="preserve"> </w:t>
            </w:r>
            <w:r w:rsidRPr="008A7659">
              <w:rPr>
                <w:w w:val="105"/>
                <w:sz w:val="15"/>
              </w:rPr>
              <w:t>передвижение</w:t>
            </w:r>
            <w:r w:rsidRPr="008A7659">
              <w:rPr>
                <w:spacing w:val="-7"/>
                <w:w w:val="105"/>
                <w:sz w:val="15"/>
              </w:rPr>
              <w:t xml:space="preserve"> </w:t>
            </w:r>
            <w:r w:rsidRPr="008A7659">
              <w:rPr>
                <w:w w:val="105"/>
                <w:sz w:val="15"/>
              </w:rPr>
              <w:t>по</w:t>
            </w:r>
            <w:r w:rsidRPr="008A7659">
              <w:rPr>
                <w:spacing w:val="-37"/>
                <w:w w:val="105"/>
                <w:sz w:val="15"/>
              </w:rPr>
              <w:t xml:space="preserve"> </w:t>
            </w:r>
            <w:r w:rsidRPr="008A7659">
              <w:rPr>
                <w:w w:val="105"/>
                <w:sz w:val="15"/>
              </w:rPr>
              <w:t>фазам</w:t>
            </w:r>
            <w:r w:rsidRPr="008A7659">
              <w:rPr>
                <w:spacing w:val="-2"/>
                <w:w w:val="105"/>
                <w:sz w:val="15"/>
              </w:rPr>
              <w:t xml:space="preserve"> </w:t>
            </w:r>
            <w:r w:rsidRPr="008A7659">
              <w:rPr>
                <w:w w:val="105"/>
                <w:sz w:val="15"/>
              </w:rPr>
              <w:t>движения</w:t>
            </w:r>
            <w:r w:rsidRPr="008A7659">
              <w:rPr>
                <w:spacing w:val="-2"/>
                <w:w w:val="105"/>
                <w:sz w:val="15"/>
              </w:rPr>
              <w:t xml:space="preserve"> </w:t>
            </w:r>
            <w:r w:rsidRPr="008A7659">
              <w:rPr>
                <w:w w:val="105"/>
                <w:sz w:val="15"/>
              </w:rPr>
              <w:t>и</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полной</w:t>
            </w:r>
            <w:r w:rsidRPr="008A7659">
              <w:rPr>
                <w:spacing w:val="-2"/>
                <w:w w:val="105"/>
                <w:sz w:val="15"/>
              </w:rPr>
              <w:t xml:space="preserve"> </w:t>
            </w:r>
            <w:r w:rsidRPr="008A7659">
              <w:rPr>
                <w:w w:val="105"/>
                <w:sz w:val="15"/>
              </w:rPr>
              <w:t>координации</w:t>
            </w:r>
            <w:proofErr w:type="gramStart"/>
            <w:r w:rsidRPr="008A7659">
              <w:rPr>
                <w:w w:val="105"/>
                <w:sz w:val="15"/>
              </w:rPr>
              <w:t>;;</w:t>
            </w:r>
            <w:proofErr w:type="gramEnd"/>
          </w:p>
          <w:p w:rsidR="001C08E9" w:rsidRPr="008A7659" w:rsidRDefault="001C08E9" w:rsidP="001C08E9">
            <w:pPr>
              <w:pStyle w:val="TableParagraph"/>
              <w:spacing w:before="1" w:line="266" w:lineRule="auto"/>
              <w:ind w:left="79"/>
              <w:rPr>
                <w:sz w:val="15"/>
              </w:rPr>
            </w:pPr>
            <w:r w:rsidRPr="008A7659">
              <w:rPr>
                <w:w w:val="105"/>
                <w:sz w:val="15"/>
              </w:rPr>
              <w:t>контролируют технику выполнения передвижения на лыжах</w:t>
            </w:r>
            <w:r w:rsidRPr="008A7659">
              <w:rPr>
                <w:spacing w:val="1"/>
                <w:w w:val="105"/>
                <w:sz w:val="15"/>
              </w:rPr>
              <w:t xml:space="preserve"> </w:t>
            </w:r>
            <w:r w:rsidRPr="008A7659">
              <w:rPr>
                <w:spacing w:val="-1"/>
                <w:w w:val="105"/>
                <w:sz w:val="15"/>
              </w:rPr>
              <w:t>попеременным</w:t>
            </w:r>
            <w:r w:rsidRPr="008A7659">
              <w:rPr>
                <w:spacing w:val="-9"/>
                <w:w w:val="105"/>
                <w:sz w:val="15"/>
              </w:rPr>
              <w:t xml:space="preserve"> </w:t>
            </w:r>
            <w:proofErr w:type="spellStart"/>
            <w:r w:rsidRPr="008A7659">
              <w:rPr>
                <w:spacing w:val="-1"/>
                <w:w w:val="105"/>
                <w:sz w:val="15"/>
              </w:rPr>
              <w:t>двухшажным</w:t>
            </w:r>
            <w:proofErr w:type="spellEnd"/>
            <w:r w:rsidRPr="008A7659">
              <w:rPr>
                <w:spacing w:val="-8"/>
                <w:w w:val="105"/>
                <w:sz w:val="15"/>
              </w:rPr>
              <w:t xml:space="preserve"> </w:t>
            </w:r>
            <w:r w:rsidRPr="008A7659">
              <w:rPr>
                <w:spacing w:val="-1"/>
                <w:w w:val="105"/>
                <w:sz w:val="15"/>
              </w:rPr>
              <w:t>ходом</w:t>
            </w:r>
            <w:r w:rsidRPr="008A7659">
              <w:rPr>
                <w:spacing w:val="-9"/>
                <w:w w:val="105"/>
                <w:sz w:val="15"/>
              </w:rPr>
              <w:t xml:space="preserve"> </w:t>
            </w:r>
            <w:r w:rsidRPr="008A7659">
              <w:rPr>
                <w:w w:val="105"/>
                <w:sz w:val="15"/>
              </w:rPr>
              <w:t>другими</w:t>
            </w:r>
            <w:r w:rsidRPr="008A7659">
              <w:rPr>
                <w:spacing w:val="-8"/>
                <w:w w:val="105"/>
                <w:sz w:val="15"/>
              </w:rPr>
              <w:t xml:space="preserve"> </w:t>
            </w:r>
            <w:r w:rsidRPr="008A7659">
              <w:rPr>
                <w:w w:val="105"/>
                <w:sz w:val="15"/>
              </w:rPr>
              <w:t>учащимися,</w:t>
            </w:r>
            <w:r w:rsidRPr="008A7659">
              <w:rPr>
                <w:spacing w:val="-9"/>
                <w:w w:val="105"/>
                <w:sz w:val="15"/>
              </w:rPr>
              <w:t xml:space="preserve"> </w:t>
            </w:r>
            <w:r w:rsidRPr="008A7659">
              <w:rPr>
                <w:w w:val="105"/>
                <w:sz w:val="15"/>
              </w:rPr>
              <w:t>выявляют</w:t>
            </w:r>
            <w:r w:rsidRPr="008A7659">
              <w:rPr>
                <w:spacing w:val="-36"/>
                <w:w w:val="105"/>
                <w:sz w:val="15"/>
              </w:rPr>
              <w:t xml:space="preserve"> </w:t>
            </w:r>
            <w:r w:rsidRPr="008A7659">
              <w:rPr>
                <w:w w:val="105"/>
                <w:sz w:val="15"/>
              </w:rPr>
              <w:t>возможные</w:t>
            </w:r>
            <w:r w:rsidRPr="008A7659">
              <w:rPr>
                <w:spacing w:val="-9"/>
                <w:w w:val="105"/>
                <w:sz w:val="15"/>
              </w:rPr>
              <w:t xml:space="preserve"> </w:t>
            </w:r>
            <w:r w:rsidRPr="008A7659">
              <w:rPr>
                <w:w w:val="105"/>
                <w:sz w:val="15"/>
              </w:rPr>
              <w:t>ошибки</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предлагают</w:t>
            </w:r>
            <w:r w:rsidRPr="008A7659">
              <w:rPr>
                <w:spacing w:val="-9"/>
                <w:w w:val="105"/>
                <w:sz w:val="15"/>
              </w:rPr>
              <w:t xml:space="preserve"> </w:t>
            </w:r>
            <w:r w:rsidRPr="008A7659">
              <w:rPr>
                <w:w w:val="105"/>
                <w:sz w:val="15"/>
              </w:rPr>
              <w:t>способы</w:t>
            </w:r>
            <w:r w:rsidRPr="008A7659">
              <w:rPr>
                <w:spacing w:val="-8"/>
                <w:w w:val="105"/>
                <w:sz w:val="15"/>
              </w:rPr>
              <w:t xml:space="preserve"> </w:t>
            </w:r>
            <w:r w:rsidRPr="008A7659">
              <w:rPr>
                <w:w w:val="105"/>
                <w:sz w:val="15"/>
              </w:rPr>
              <w:t>их</w:t>
            </w:r>
            <w:r w:rsidRPr="008A7659">
              <w:rPr>
                <w:spacing w:val="-8"/>
                <w:w w:val="105"/>
                <w:sz w:val="15"/>
              </w:rPr>
              <w:t xml:space="preserve"> </w:t>
            </w:r>
            <w:r w:rsidRPr="008A7659">
              <w:rPr>
                <w:w w:val="105"/>
                <w:sz w:val="15"/>
              </w:rPr>
              <w:t>устранения</w:t>
            </w:r>
            <w:r w:rsidRPr="008A7659">
              <w:rPr>
                <w:spacing w:val="-8"/>
                <w:w w:val="105"/>
                <w:sz w:val="15"/>
              </w:rPr>
              <w:t xml:space="preserve"> </w:t>
            </w:r>
            <w:r w:rsidRPr="008A7659">
              <w:rPr>
                <w:w w:val="105"/>
                <w:sz w:val="15"/>
              </w:rPr>
              <w:t>(работа</w:t>
            </w:r>
            <w:r w:rsidRPr="008A7659">
              <w:rPr>
                <w:spacing w:val="-9"/>
                <w:w w:val="105"/>
                <w:sz w:val="15"/>
              </w:rPr>
              <w:t xml:space="preserve"> </w:t>
            </w:r>
            <w:r w:rsidRPr="008A7659">
              <w:rPr>
                <w:w w:val="105"/>
                <w:sz w:val="15"/>
              </w:rPr>
              <w:t>в</w:t>
            </w:r>
            <w:r w:rsidRPr="008A7659">
              <w:rPr>
                <w:spacing w:val="1"/>
                <w:w w:val="105"/>
                <w:sz w:val="15"/>
              </w:rPr>
              <w:t xml:space="preserve"> </w:t>
            </w:r>
            <w:r w:rsidRPr="008A7659">
              <w:rPr>
                <w:w w:val="105"/>
                <w:sz w:val="15"/>
              </w:rPr>
              <w:t>парах</w:t>
            </w:r>
            <w:proofErr w:type="gramStart"/>
            <w:r w:rsidRPr="008A7659">
              <w:rPr>
                <w:w w:val="105"/>
                <w:sz w:val="15"/>
              </w:rPr>
              <w:t>).;</w:t>
            </w:r>
            <w:proofErr w:type="gramEnd"/>
          </w:p>
          <w:p w:rsidR="001C08E9" w:rsidRPr="008A7659" w:rsidRDefault="001C08E9" w:rsidP="001C08E9">
            <w:pPr>
              <w:pStyle w:val="TableParagraph"/>
              <w:spacing w:before="3" w:line="266" w:lineRule="auto"/>
              <w:ind w:left="79"/>
              <w:rPr>
                <w:sz w:val="15"/>
              </w:rPr>
            </w:pPr>
            <w:r w:rsidRPr="008A7659">
              <w:rPr>
                <w:w w:val="105"/>
                <w:sz w:val="15"/>
              </w:rPr>
              <w:t>знакомятся с рекомендациями учителя по технике безопасности на</w:t>
            </w:r>
            <w:r w:rsidRPr="008A7659">
              <w:rPr>
                <w:spacing w:val="1"/>
                <w:w w:val="105"/>
                <w:sz w:val="15"/>
              </w:rPr>
              <w:t xml:space="preserve"> </w:t>
            </w:r>
            <w:r w:rsidRPr="008A7659">
              <w:rPr>
                <w:spacing w:val="-1"/>
                <w:w w:val="105"/>
                <w:sz w:val="15"/>
              </w:rPr>
              <w:t>занятиях</w:t>
            </w:r>
            <w:r w:rsidRPr="008A7659">
              <w:rPr>
                <w:spacing w:val="-9"/>
                <w:w w:val="105"/>
                <w:sz w:val="15"/>
              </w:rPr>
              <w:t xml:space="preserve"> </w:t>
            </w:r>
            <w:r w:rsidRPr="008A7659">
              <w:rPr>
                <w:spacing w:val="-1"/>
                <w:w w:val="105"/>
                <w:sz w:val="15"/>
              </w:rPr>
              <w:t>лыжной</w:t>
            </w:r>
            <w:r w:rsidRPr="008A7659">
              <w:rPr>
                <w:spacing w:val="-9"/>
                <w:w w:val="105"/>
                <w:sz w:val="15"/>
              </w:rPr>
              <w:t xml:space="preserve"> </w:t>
            </w:r>
            <w:r w:rsidRPr="008A7659">
              <w:rPr>
                <w:spacing w:val="-1"/>
                <w:w w:val="105"/>
                <w:sz w:val="15"/>
              </w:rPr>
              <w:t>подготовкой;</w:t>
            </w:r>
            <w:r w:rsidRPr="008A7659">
              <w:rPr>
                <w:spacing w:val="-9"/>
                <w:w w:val="105"/>
                <w:sz w:val="15"/>
              </w:rPr>
              <w:t xml:space="preserve"> </w:t>
            </w:r>
            <w:r w:rsidRPr="008A7659">
              <w:rPr>
                <w:w w:val="105"/>
                <w:sz w:val="15"/>
              </w:rPr>
              <w:t>способами</w:t>
            </w:r>
            <w:r w:rsidRPr="008A7659">
              <w:rPr>
                <w:spacing w:val="-8"/>
                <w:w w:val="105"/>
                <w:sz w:val="15"/>
              </w:rPr>
              <w:t xml:space="preserve"> </w:t>
            </w:r>
            <w:r w:rsidRPr="008A7659">
              <w:rPr>
                <w:w w:val="105"/>
                <w:sz w:val="15"/>
              </w:rPr>
              <w:t>использования</w:t>
            </w:r>
            <w:r w:rsidRPr="008A7659">
              <w:rPr>
                <w:spacing w:val="-9"/>
                <w:w w:val="105"/>
                <w:sz w:val="15"/>
              </w:rPr>
              <w:t xml:space="preserve"> </w:t>
            </w:r>
            <w:r w:rsidRPr="008A7659">
              <w:rPr>
                <w:w w:val="105"/>
                <w:sz w:val="15"/>
              </w:rPr>
              <w:t>упражнений</w:t>
            </w:r>
            <w:r w:rsidRPr="008A7659">
              <w:rPr>
                <w:spacing w:val="-9"/>
                <w:w w:val="105"/>
                <w:sz w:val="15"/>
              </w:rPr>
              <w:t xml:space="preserve"> </w:t>
            </w:r>
            <w:r w:rsidRPr="008A7659">
              <w:rPr>
                <w:w w:val="105"/>
                <w:sz w:val="15"/>
              </w:rPr>
              <w:t>в</w:t>
            </w:r>
            <w:r w:rsidRPr="008A7659">
              <w:rPr>
                <w:spacing w:val="-36"/>
                <w:w w:val="105"/>
                <w:sz w:val="15"/>
              </w:rPr>
              <w:t xml:space="preserve"> </w:t>
            </w:r>
            <w:r w:rsidRPr="008A7659">
              <w:rPr>
                <w:w w:val="105"/>
                <w:sz w:val="15"/>
              </w:rPr>
              <w:t>передвижении</w:t>
            </w:r>
            <w:r w:rsidRPr="008A7659">
              <w:rPr>
                <w:spacing w:val="-3"/>
                <w:w w:val="105"/>
                <w:sz w:val="15"/>
              </w:rPr>
              <w:t xml:space="preserve"> </w:t>
            </w:r>
            <w:r w:rsidRPr="008A7659">
              <w:rPr>
                <w:w w:val="105"/>
                <w:sz w:val="15"/>
              </w:rPr>
              <w:t>на</w:t>
            </w:r>
            <w:r w:rsidRPr="008A7659">
              <w:rPr>
                <w:spacing w:val="-3"/>
                <w:w w:val="105"/>
                <w:sz w:val="15"/>
              </w:rPr>
              <w:t xml:space="preserve"> </w:t>
            </w:r>
            <w:r w:rsidRPr="008A7659">
              <w:rPr>
                <w:w w:val="105"/>
                <w:sz w:val="15"/>
              </w:rPr>
              <w:t>лыжах</w:t>
            </w:r>
            <w:r w:rsidRPr="008A7659">
              <w:rPr>
                <w:spacing w:val="-2"/>
                <w:w w:val="105"/>
                <w:sz w:val="15"/>
              </w:rPr>
              <w:t xml:space="preserve"> </w:t>
            </w:r>
            <w:r w:rsidRPr="008A7659">
              <w:rPr>
                <w:w w:val="105"/>
                <w:sz w:val="15"/>
              </w:rPr>
              <w:t>для</w:t>
            </w:r>
            <w:r w:rsidRPr="008A7659">
              <w:rPr>
                <w:spacing w:val="-3"/>
                <w:w w:val="105"/>
                <w:sz w:val="15"/>
              </w:rPr>
              <w:t xml:space="preserve"> </w:t>
            </w:r>
            <w:r w:rsidRPr="008A7659">
              <w:rPr>
                <w:w w:val="105"/>
                <w:sz w:val="15"/>
              </w:rPr>
              <w:t>развития</w:t>
            </w:r>
            <w:r w:rsidRPr="008A7659">
              <w:rPr>
                <w:spacing w:val="-3"/>
                <w:w w:val="105"/>
                <w:sz w:val="15"/>
              </w:rPr>
              <w:t xml:space="preserve"> </w:t>
            </w:r>
            <w:r w:rsidRPr="008A7659">
              <w:rPr>
                <w:w w:val="105"/>
                <w:sz w:val="15"/>
              </w:rPr>
              <w:t>выносливости</w:t>
            </w:r>
            <w:proofErr w:type="gramStart"/>
            <w:r w:rsidRPr="008A7659">
              <w:rPr>
                <w:w w:val="105"/>
                <w:sz w:val="15"/>
              </w:rPr>
              <w:t>».;</w:t>
            </w:r>
            <w:proofErr w:type="gramEnd"/>
          </w:p>
          <w:p w:rsidR="001C08E9" w:rsidRPr="008A7659" w:rsidRDefault="001C08E9" w:rsidP="001C08E9">
            <w:pPr>
              <w:pStyle w:val="TableParagraph"/>
              <w:spacing w:before="1" w:line="266" w:lineRule="auto"/>
              <w:ind w:left="79"/>
              <w:rPr>
                <w:sz w:val="15"/>
              </w:rPr>
            </w:pPr>
            <w:r w:rsidRPr="008A7659">
              <w:rPr>
                <w:w w:val="105"/>
                <w:sz w:val="15"/>
              </w:rPr>
              <w:t>контролируют технику выполнения спуска другими учащимися,</w:t>
            </w:r>
            <w:r w:rsidRPr="008A7659">
              <w:rPr>
                <w:spacing w:val="1"/>
                <w:w w:val="105"/>
                <w:sz w:val="15"/>
              </w:rPr>
              <w:t xml:space="preserve"> </w:t>
            </w:r>
            <w:r w:rsidRPr="008A7659">
              <w:rPr>
                <w:spacing w:val="-1"/>
                <w:w w:val="105"/>
                <w:sz w:val="15"/>
              </w:rPr>
              <w:t>выявляют</w:t>
            </w:r>
            <w:r w:rsidRPr="008A7659">
              <w:rPr>
                <w:spacing w:val="-8"/>
                <w:w w:val="105"/>
                <w:sz w:val="15"/>
              </w:rPr>
              <w:t xml:space="preserve"> </w:t>
            </w:r>
            <w:r w:rsidRPr="008A7659">
              <w:rPr>
                <w:spacing w:val="-1"/>
                <w:w w:val="105"/>
                <w:sz w:val="15"/>
              </w:rPr>
              <w:t>возможные</w:t>
            </w:r>
            <w:r w:rsidRPr="008A7659">
              <w:rPr>
                <w:spacing w:val="-8"/>
                <w:w w:val="105"/>
                <w:sz w:val="15"/>
              </w:rPr>
              <w:t xml:space="preserve"> </w:t>
            </w:r>
            <w:r w:rsidRPr="008A7659">
              <w:rPr>
                <w:w w:val="105"/>
                <w:sz w:val="15"/>
              </w:rPr>
              <w:t>ошибки</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предлагают</w:t>
            </w:r>
            <w:r w:rsidRPr="008A7659">
              <w:rPr>
                <w:spacing w:val="-8"/>
                <w:w w:val="105"/>
                <w:sz w:val="15"/>
              </w:rPr>
              <w:t xml:space="preserve"> </w:t>
            </w:r>
            <w:r w:rsidRPr="008A7659">
              <w:rPr>
                <w:w w:val="105"/>
                <w:sz w:val="15"/>
              </w:rPr>
              <w:t>способы</w:t>
            </w:r>
            <w:r w:rsidRPr="008A7659">
              <w:rPr>
                <w:spacing w:val="-8"/>
                <w:w w:val="105"/>
                <w:sz w:val="15"/>
              </w:rPr>
              <w:t xml:space="preserve"> </w:t>
            </w:r>
            <w:r w:rsidRPr="008A7659">
              <w:rPr>
                <w:w w:val="105"/>
                <w:sz w:val="15"/>
              </w:rPr>
              <w:t>их</w:t>
            </w:r>
            <w:r w:rsidRPr="008A7659">
              <w:rPr>
                <w:spacing w:val="-8"/>
                <w:w w:val="105"/>
                <w:sz w:val="15"/>
              </w:rPr>
              <w:t xml:space="preserve"> </w:t>
            </w:r>
            <w:r w:rsidRPr="008A7659">
              <w:rPr>
                <w:w w:val="105"/>
                <w:sz w:val="15"/>
              </w:rPr>
              <w:t>устранения</w:t>
            </w:r>
            <w:r w:rsidRPr="008A7659">
              <w:rPr>
                <w:spacing w:val="-37"/>
                <w:w w:val="105"/>
                <w:sz w:val="15"/>
              </w:rPr>
              <w:t xml:space="preserve"> </w:t>
            </w:r>
            <w:r w:rsidRPr="008A7659">
              <w:rPr>
                <w:w w:val="105"/>
                <w:sz w:val="15"/>
              </w:rPr>
              <w:t>(работа</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парах</w:t>
            </w:r>
            <w:proofErr w:type="gramStart"/>
            <w:r w:rsidRPr="008A7659">
              <w:rPr>
                <w:w w:val="105"/>
                <w:sz w:val="15"/>
              </w:rPr>
              <w:t>);;</w:t>
            </w:r>
            <w:proofErr w:type="gramEnd"/>
          </w:p>
          <w:p w:rsidR="001C08E9" w:rsidRPr="008A7659" w:rsidRDefault="001C08E9" w:rsidP="001C08E9">
            <w:pPr>
              <w:pStyle w:val="TableParagraph"/>
              <w:spacing w:before="1" w:line="266" w:lineRule="auto"/>
              <w:ind w:left="79"/>
              <w:rPr>
                <w:sz w:val="15"/>
              </w:rPr>
            </w:pPr>
          </w:p>
        </w:tc>
        <w:tc>
          <w:tcPr>
            <w:tcW w:w="828" w:type="dxa"/>
          </w:tcPr>
          <w:p w:rsidR="001C08E9" w:rsidRDefault="001C08E9" w:rsidP="001C08E9">
            <w:r w:rsidRPr="00F0296C">
              <w:rPr>
                <w:sz w:val="14"/>
              </w:rPr>
              <w:t>Практика</w:t>
            </w:r>
          </w:p>
        </w:tc>
        <w:tc>
          <w:tcPr>
            <w:tcW w:w="1380" w:type="dxa"/>
          </w:tcPr>
          <w:p w:rsidR="00DC2C0D" w:rsidRPr="00DC2C0D" w:rsidRDefault="005C7B05" w:rsidP="00DC2C0D">
            <w:pPr>
              <w:rPr>
                <w:color w:val="000000"/>
                <w:sz w:val="20"/>
                <w:szCs w:val="20"/>
              </w:rPr>
            </w:pPr>
            <w:hyperlink r:id="rId18" w:history="1">
              <w:r w:rsidR="00DC2C0D" w:rsidRPr="00DC2C0D">
                <w:rPr>
                  <w:rStyle w:val="a5"/>
                  <w:sz w:val="20"/>
                  <w:szCs w:val="20"/>
                </w:rPr>
                <w:t>https://uchebnik.mos.ru/composer3/lesson/95541/view</w:t>
              </w:r>
            </w:hyperlink>
          </w:p>
          <w:p w:rsidR="001C08E9" w:rsidRDefault="001C08E9" w:rsidP="001C08E9">
            <w:pPr>
              <w:pStyle w:val="TableParagraph"/>
              <w:rPr>
                <w:sz w:val="14"/>
              </w:rPr>
            </w:pPr>
          </w:p>
          <w:p w:rsidR="00DC2C0D" w:rsidRPr="00DC2C0D" w:rsidRDefault="005C7B05" w:rsidP="00DC2C0D">
            <w:pPr>
              <w:rPr>
                <w:color w:val="000000"/>
                <w:sz w:val="20"/>
                <w:szCs w:val="20"/>
              </w:rPr>
            </w:pPr>
            <w:hyperlink r:id="rId19" w:history="1">
              <w:r w:rsidR="00DC2C0D" w:rsidRPr="00DC2C0D">
                <w:rPr>
                  <w:rStyle w:val="a5"/>
                  <w:sz w:val="20"/>
                  <w:szCs w:val="20"/>
                </w:rPr>
                <w:t>https://uchebnik.mos.ru/material_view/test_specifications/278270?menuReferrer=catalogue</w:t>
              </w:r>
            </w:hyperlink>
          </w:p>
          <w:p w:rsidR="00DC2C0D" w:rsidRPr="008A7659" w:rsidRDefault="00DC2C0D" w:rsidP="001C08E9">
            <w:pPr>
              <w:pStyle w:val="TableParagraph"/>
              <w:rPr>
                <w:sz w:val="14"/>
              </w:rPr>
            </w:pPr>
          </w:p>
        </w:tc>
      </w:tr>
      <w:tr w:rsidR="001C08E9" w:rsidTr="003170C9">
        <w:trPr>
          <w:trHeight w:val="1216"/>
        </w:trPr>
        <w:tc>
          <w:tcPr>
            <w:tcW w:w="739" w:type="dxa"/>
          </w:tcPr>
          <w:p w:rsidR="001C08E9" w:rsidRDefault="001C08E9" w:rsidP="001C08E9">
            <w:pPr>
              <w:pStyle w:val="TableParagraph"/>
              <w:spacing w:before="64"/>
              <w:ind w:left="76"/>
              <w:rPr>
                <w:w w:val="105"/>
                <w:sz w:val="15"/>
              </w:rPr>
            </w:pPr>
            <w:r>
              <w:rPr>
                <w:w w:val="105"/>
                <w:sz w:val="15"/>
              </w:rPr>
              <w:t>3.8.</w:t>
            </w:r>
          </w:p>
        </w:tc>
        <w:tc>
          <w:tcPr>
            <w:tcW w:w="4250" w:type="dxa"/>
          </w:tcPr>
          <w:p w:rsidR="001C08E9" w:rsidRPr="008A7659" w:rsidRDefault="001C08E9" w:rsidP="001C08E9">
            <w:pPr>
              <w:pStyle w:val="TableParagraph"/>
              <w:spacing w:before="64" w:line="266" w:lineRule="auto"/>
              <w:ind w:left="76"/>
              <w:rPr>
                <w:b/>
                <w:sz w:val="15"/>
              </w:rPr>
            </w:pPr>
            <w:r w:rsidRPr="008A7659">
              <w:rPr>
                <w:i/>
                <w:sz w:val="15"/>
              </w:rPr>
              <w:t>Модуль</w:t>
            </w:r>
            <w:r w:rsidRPr="008A7659">
              <w:rPr>
                <w:i/>
                <w:spacing w:val="18"/>
                <w:sz w:val="15"/>
              </w:rPr>
              <w:t xml:space="preserve"> </w:t>
            </w:r>
            <w:r w:rsidRPr="008A7659">
              <w:rPr>
                <w:i/>
                <w:sz w:val="15"/>
              </w:rPr>
              <w:t>«Зимние</w:t>
            </w:r>
            <w:r w:rsidRPr="008A7659">
              <w:rPr>
                <w:i/>
                <w:spacing w:val="19"/>
                <w:sz w:val="15"/>
              </w:rPr>
              <w:t xml:space="preserve"> </w:t>
            </w:r>
            <w:r w:rsidRPr="008A7659">
              <w:rPr>
                <w:i/>
                <w:sz w:val="15"/>
              </w:rPr>
              <w:t>виды</w:t>
            </w:r>
            <w:r w:rsidRPr="008A7659">
              <w:rPr>
                <w:i/>
                <w:spacing w:val="19"/>
                <w:sz w:val="15"/>
              </w:rPr>
              <w:t xml:space="preserve"> </w:t>
            </w:r>
            <w:r w:rsidRPr="008A7659">
              <w:rPr>
                <w:i/>
                <w:sz w:val="15"/>
              </w:rPr>
              <w:t>спорта».</w:t>
            </w:r>
            <w:r w:rsidRPr="008A7659">
              <w:rPr>
                <w:i/>
                <w:spacing w:val="1"/>
                <w:sz w:val="15"/>
              </w:rPr>
              <w:t xml:space="preserve"> </w:t>
            </w:r>
            <w:r w:rsidRPr="008A7659">
              <w:rPr>
                <w:b/>
                <w:sz w:val="15"/>
              </w:rPr>
              <w:t>Повороты</w:t>
            </w:r>
            <w:r w:rsidRPr="008A7659">
              <w:rPr>
                <w:b/>
                <w:spacing w:val="19"/>
                <w:sz w:val="15"/>
              </w:rPr>
              <w:t xml:space="preserve"> </w:t>
            </w:r>
            <w:r w:rsidRPr="008A7659">
              <w:rPr>
                <w:b/>
                <w:sz w:val="15"/>
              </w:rPr>
              <w:t>на</w:t>
            </w:r>
            <w:r w:rsidRPr="008A7659">
              <w:rPr>
                <w:b/>
                <w:spacing w:val="19"/>
                <w:sz w:val="15"/>
              </w:rPr>
              <w:t xml:space="preserve"> </w:t>
            </w:r>
            <w:r w:rsidRPr="008A7659">
              <w:rPr>
                <w:b/>
                <w:sz w:val="15"/>
              </w:rPr>
              <w:t>лыжах</w:t>
            </w:r>
            <w:r w:rsidRPr="008A7659">
              <w:rPr>
                <w:b/>
                <w:spacing w:val="-34"/>
                <w:sz w:val="15"/>
              </w:rPr>
              <w:t xml:space="preserve"> </w:t>
            </w:r>
            <w:r w:rsidRPr="008A7659">
              <w:rPr>
                <w:b/>
                <w:w w:val="105"/>
                <w:sz w:val="15"/>
              </w:rPr>
              <w:t>способом</w:t>
            </w:r>
            <w:r w:rsidRPr="008A7659">
              <w:rPr>
                <w:b/>
                <w:spacing w:val="-2"/>
                <w:w w:val="105"/>
                <w:sz w:val="15"/>
              </w:rPr>
              <w:t xml:space="preserve"> </w:t>
            </w:r>
            <w:r w:rsidRPr="008A7659">
              <w:rPr>
                <w:b/>
                <w:w w:val="105"/>
                <w:sz w:val="15"/>
              </w:rPr>
              <w:t>переступания</w:t>
            </w:r>
          </w:p>
        </w:tc>
        <w:tc>
          <w:tcPr>
            <w:tcW w:w="528" w:type="dxa"/>
          </w:tcPr>
          <w:p w:rsidR="001C08E9" w:rsidRPr="008A7659" w:rsidRDefault="001C08E9" w:rsidP="001C08E9">
            <w:pPr>
              <w:pStyle w:val="TableParagraph"/>
              <w:rPr>
                <w:sz w:val="14"/>
              </w:rPr>
            </w:pPr>
            <w:r>
              <w:rPr>
                <w:sz w:val="14"/>
              </w:rPr>
              <w:t>2</w:t>
            </w:r>
          </w:p>
        </w:tc>
        <w:tc>
          <w:tcPr>
            <w:tcW w:w="1104" w:type="dxa"/>
          </w:tcPr>
          <w:p w:rsidR="001C08E9" w:rsidRPr="008A7659" w:rsidRDefault="001C08E9" w:rsidP="001C08E9">
            <w:pPr>
              <w:pStyle w:val="TableParagraph"/>
              <w:rPr>
                <w:sz w:val="14"/>
              </w:rPr>
            </w:pPr>
          </w:p>
        </w:tc>
        <w:tc>
          <w:tcPr>
            <w:tcW w:w="1140" w:type="dxa"/>
          </w:tcPr>
          <w:p w:rsidR="001C08E9" w:rsidRPr="008A7659" w:rsidRDefault="001C08E9" w:rsidP="001C08E9">
            <w:pPr>
              <w:pStyle w:val="TableParagraph"/>
              <w:rPr>
                <w:sz w:val="14"/>
              </w:rPr>
            </w:pPr>
          </w:p>
        </w:tc>
        <w:tc>
          <w:tcPr>
            <w:tcW w:w="804" w:type="dxa"/>
          </w:tcPr>
          <w:p w:rsidR="001C08E9" w:rsidRPr="008A7659" w:rsidRDefault="001C08E9" w:rsidP="001C08E9">
            <w:pPr>
              <w:pStyle w:val="TableParagraph"/>
              <w:rPr>
                <w:sz w:val="14"/>
              </w:rPr>
            </w:pPr>
          </w:p>
        </w:tc>
        <w:tc>
          <w:tcPr>
            <w:tcW w:w="4994" w:type="dxa"/>
          </w:tcPr>
          <w:p w:rsidR="001C08E9" w:rsidRPr="008A7659" w:rsidRDefault="001C08E9" w:rsidP="001C08E9">
            <w:pPr>
              <w:pStyle w:val="TableParagraph"/>
              <w:spacing w:before="2" w:line="266" w:lineRule="auto"/>
              <w:ind w:left="79"/>
              <w:rPr>
                <w:sz w:val="15"/>
              </w:rPr>
            </w:pPr>
            <w:r w:rsidRPr="008A7659">
              <w:rPr>
                <w:spacing w:val="-1"/>
                <w:w w:val="105"/>
                <w:sz w:val="15"/>
              </w:rPr>
              <w:t>закрепляют</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совершенствуют</w:t>
            </w:r>
            <w:r w:rsidRPr="008A7659">
              <w:rPr>
                <w:spacing w:val="-9"/>
                <w:w w:val="105"/>
                <w:sz w:val="15"/>
              </w:rPr>
              <w:t xml:space="preserve"> </w:t>
            </w:r>
            <w:r w:rsidRPr="008A7659">
              <w:rPr>
                <w:w w:val="105"/>
                <w:sz w:val="15"/>
              </w:rPr>
              <w:t>технику</w:t>
            </w:r>
            <w:r w:rsidRPr="008A7659">
              <w:rPr>
                <w:spacing w:val="-9"/>
                <w:w w:val="105"/>
                <w:sz w:val="15"/>
              </w:rPr>
              <w:t xml:space="preserve"> </w:t>
            </w:r>
            <w:r w:rsidRPr="008A7659">
              <w:rPr>
                <w:w w:val="105"/>
                <w:sz w:val="15"/>
              </w:rPr>
              <w:t>поворота</w:t>
            </w:r>
            <w:r w:rsidRPr="008A7659">
              <w:rPr>
                <w:spacing w:val="-8"/>
                <w:w w:val="105"/>
                <w:sz w:val="15"/>
              </w:rPr>
              <w:t xml:space="preserve"> </w:t>
            </w:r>
            <w:r w:rsidRPr="008A7659">
              <w:rPr>
                <w:w w:val="105"/>
                <w:sz w:val="15"/>
              </w:rPr>
              <w:t>на</w:t>
            </w:r>
            <w:r w:rsidRPr="008A7659">
              <w:rPr>
                <w:spacing w:val="-9"/>
                <w:w w:val="105"/>
                <w:sz w:val="15"/>
              </w:rPr>
              <w:t xml:space="preserve"> </w:t>
            </w:r>
            <w:r w:rsidRPr="008A7659">
              <w:rPr>
                <w:w w:val="105"/>
                <w:sz w:val="15"/>
              </w:rPr>
              <w:t>лыжах</w:t>
            </w:r>
            <w:r w:rsidRPr="008A7659">
              <w:rPr>
                <w:spacing w:val="-9"/>
                <w:w w:val="105"/>
                <w:sz w:val="15"/>
              </w:rPr>
              <w:t xml:space="preserve"> </w:t>
            </w:r>
            <w:r w:rsidRPr="008A7659">
              <w:rPr>
                <w:w w:val="105"/>
                <w:sz w:val="15"/>
              </w:rPr>
              <w:t>способом</w:t>
            </w:r>
            <w:r w:rsidRPr="008A7659">
              <w:rPr>
                <w:spacing w:val="-36"/>
                <w:w w:val="105"/>
                <w:sz w:val="15"/>
              </w:rPr>
              <w:t xml:space="preserve"> </w:t>
            </w:r>
            <w:r w:rsidRPr="008A7659">
              <w:rPr>
                <w:w w:val="105"/>
                <w:sz w:val="15"/>
              </w:rPr>
              <w:t>переступания на месте и при передвижении по учебной дистанции</w:t>
            </w:r>
            <w:proofErr w:type="gramStart"/>
            <w:r w:rsidRPr="008A7659">
              <w:rPr>
                <w:w w:val="105"/>
                <w:sz w:val="15"/>
              </w:rPr>
              <w:t>;;</w:t>
            </w:r>
            <w:r w:rsidRPr="008A7659">
              <w:rPr>
                <w:spacing w:val="-37"/>
                <w:w w:val="105"/>
                <w:sz w:val="15"/>
              </w:rPr>
              <w:t xml:space="preserve"> </w:t>
            </w:r>
            <w:proofErr w:type="gramEnd"/>
            <w:r w:rsidRPr="008A7659">
              <w:rPr>
                <w:w w:val="105"/>
                <w:sz w:val="15"/>
              </w:rPr>
              <w:t>контролируют технику выполнения поворотов в движении другими</w:t>
            </w:r>
            <w:r w:rsidRPr="008A7659">
              <w:rPr>
                <w:spacing w:val="-37"/>
                <w:w w:val="105"/>
                <w:sz w:val="15"/>
              </w:rPr>
              <w:t xml:space="preserve"> </w:t>
            </w:r>
            <w:r w:rsidRPr="008A7659">
              <w:rPr>
                <w:w w:val="105"/>
                <w:sz w:val="15"/>
              </w:rPr>
              <w:t>учащимися,</w:t>
            </w:r>
            <w:r w:rsidRPr="008A7659">
              <w:rPr>
                <w:spacing w:val="-10"/>
                <w:w w:val="105"/>
                <w:sz w:val="15"/>
              </w:rPr>
              <w:t xml:space="preserve"> </w:t>
            </w:r>
            <w:r w:rsidRPr="008A7659">
              <w:rPr>
                <w:w w:val="105"/>
                <w:sz w:val="15"/>
              </w:rPr>
              <w:t>выявляют</w:t>
            </w:r>
            <w:r w:rsidRPr="008A7659">
              <w:rPr>
                <w:spacing w:val="-9"/>
                <w:w w:val="105"/>
                <w:sz w:val="15"/>
              </w:rPr>
              <w:t xml:space="preserve"> </w:t>
            </w:r>
            <w:r w:rsidRPr="008A7659">
              <w:rPr>
                <w:w w:val="105"/>
                <w:sz w:val="15"/>
              </w:rPr>
              <w:t>возможные</w:t>
            </w:r>
            <w:r w:rsidRPr="008A7659">
              <w:rPr>
                <w:spacing w:val="-10"/>
                <w:w w:val="105"/>
                <w:sz w:val="15"/>
              </w:rPr>
              <w:t xml:space="preserve"> </w:t>
            </w:r>
            <w:r w:rsidRPr="008A7659">
              <w:rPr>
                <w:w w:val="105"/>
                <w:sz w:val="15"/>
              </w:rPr>
              <w:t>ошибки</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предлагают</w:t>
            </w:r>
            <w:r w:rsidRPr="008A7659">
              <w:rPr>
                <w:spacing w:val="-10"/>
                <w:w w:val="105"/>
                <w:sz w:val="15"/>
              </w:rPr>
              <w:t xml:space="preserve"> </w:t>
            </w:r>
            <w:r w:rsidRPr="008A7659">
              <w:rPr>
                <w:w w:val="105"/>
                <w:sz w:val="15"/>
              </w:rPr>
              <w:t>способы</w:t>
            </w:r>
            <w:r w:rsidRPr="008A7659">
              <w:rPr>
                <w:spacing w:val="-9"/>
                <w:w w:val="105"/>
                <w:sz w:val="15"/>
              </w:rPr>
              <w:t xml:space="preserve"> </w:t>
            </w:r>
            <w:r w:rsidRPr="008A7659">
              <w:rPr>
                <w:w w:val="105"/>
                <w:sz w:val="15"/>
              </w:rPr>
              <w:t>их</w:t>
            </w:r>
            <w:r w:rsidRPr="008A7659">
              <w:rPr>
                <w:spacing w:val="1"/>
                <w:w w:val="105"/>
                <w:sz w:val="15"/>
              </w:rPr>
              <w:t xml:space="preserve"> </w:t>
            </w:r>
            <w:r w:rsidRPr="008A7659">
              <w:rPr>
                <w:w w:val="105"/>
                <w:sz w:val="15"/>
              </w:rPr>
              <w:t>устранения</w:t>
            </w:r>
            <w:r w:rsidRPr="008A7659">
              <w:rPr>
                <w:spacing w:val="-2"/>
                <w:w w:val="105"/>
                <w:sz w:val="15"/>
              </w:rPr>
              <w:t xml:space="preserve"> </w:t>
            </w:r>
            <w:r w:rsidRPr="008A7659">
              <w:rPr>
                <w:w w:val="105"/>
                <w:sz w:val="15"/>
              </w:rPr>
              <w:t>(работа</w:t>
            </w:r>
            <w:r w:rsidRPr="008A7659">
              <w:rPr>
                <w:spacing w:val="-1"/>
                <w:w w:val="105"/>
                <w:sz w:val="15"/>
              </w:rPr>
              <w:t xml:space="preserve"> </w:t>
            </w:r>
            <w:r w:rsidRPr="008A7659">
              <w:rPr>
                <w:w w:val="105"/>
                <w:sz w:val="15"/>
              </w:rPr>
              <w:t>в</w:t>
            </w:r>
            <w:r w:rsidRPr="008A7659">
              <w:rPr>
                <w:spacing w:val="-1"/>
                <w:w w:val="105"/>
                <w:sz w:val="15"/>
              </w:rPr>
              <w:t xml:space="preserve"> </w:t>
            </w:r>
            <w:r w:rsidRPr="008A7659">
              <w:rPr>
                <w:w w:val="105"/>
                <w:sz w:val="15"/>
              </w:rPr>
              <w:t>парах);;</w:t>
            </w:r>
          </w:p>
          <w:p w:rsidR="001C08E9" w:rsidRPr="008A7659" w:rsidRDefault="001C08E9" w:rsidP="001C08E9">
            <w:pPr>
              <w:pStyle w:val="TableParagraph"/>
              <w:spacing w:before="3" w:line="266" w:lineRule="auto"/>
              <w:ind w:left="79" w:right="279"/>
              <w:rPr>
                <w:sz w:val="15"/>
              </w:rPr>
            </w:pPr>
            <w:r w:rsidRPr="008A7659">
              <w:rPr>
                <w:w w:val="105"/>
                <w:sz w:val="15"/>
              </w:rPr>
              <w:t>применяют повороты способом переступания при прохождении</w:t>
            </w:r>
            <w:r w:rsidRPr="008A7659">
              <w:rPr>
                <w:spacing w:val="1"/>
                <w:w w:val="105"/>
                <w:sz w:val="15"/>
              </w:rPr>
              <w:t xml:space="preserve"> </w:t>
            </w:r>
            <w:r w:rsidRPr="008A7659">
              <w:rPr>
                <w:w w:val="105"/>
                <w:sz w:val="15"/>
              </w:rPr>
              <w:t>учебных</w:t>
            </w:r>
            <w:r w:rsidRPr="008A7659">
              <w:rPr>
                <w:spacing w:val="-10"/>
                <w:w w:val="105"/>
                <w:sz w:val="15"/>
              </w:rPr>
              <w:t xml:space="preserve"> </w:t>
            </w:r>
            <w:r w:rsidRPr="008A7659">
              <w:rPr>
                <w:w w:val="105"/>
                <w:sz w:val="15"/>
              </w:rPr>
              <w:t>дистанций</w:t>
            </w:r>
            <w:r w:rsidRPr="008A7659">
              <w:rPr>
                <w:spacing w:val="-10"/>
                <w:w w:val="105"/>
                <w:sz w:val="15"/>
              </w:rPr>
              <w:t xml:space="preserve"> </w:t>
            </w:r>
            <w:r w:rsidRPr="008A7659">
              <w:rPr>
                <w:w w:val="105"/>
                <w:sz w:val="15"/>
              </w:rPr>
              <w:t>на</w:t>
            </w:r>
            <w:r w:rsidRPr="008A7659">
              <w:rPr>
                <w:spacing w:val="-9"/>
                <w:w w:val="105"/>
                <w:sz w:val="15"/>
              </w:rPr>
              <w:t xml:space="preserve"> </w:t>
            </w:r>
            <w:r w:rsidRPr="008A7659">
              <w:rPr>
                <w:w w:val="105"/>
                <w:sz w:val="15"/>
              </w:rPr>
              <w:t>лыжах</w:t>
            </w:r>
            <w:r w:rsidRPr="008A7659">
              <w:rPr>
                <w:spacing w:val="-10"/>
                <w:w w:val="105"/>
                <w:sz w:val="15"/>
              </w:rPr>
              <w:t xml:space="preserve"> </w:t>
            </w:r>
            <w:r w:rsidRPr="008A7659">
              <w:rPr>
                <w:w w:val="105"/>
                <w:sz w:val="15"/>
              </w:rPr>
              <w:t>попеременным</w:t>
            </w:r>
            <w:r w:rsidRPr="008A7659">
              <w:rPr>
                <w:spacing w:val="-10"/>
                <w:w w:val="105"/>
                <w:sz w:val="15"/>
              </w:rPr>
              <w:t xml:space="preserve"> </w:t>
            </w:r>
            <w:proofErr w:type="spellStart"/>
            <w:r w:rsidRPr="008A7659">
              <w:rPr>
                <w:w w:val="105"/>
                <w:sz w:val="15"/>
              </w:rPr>
              <w:t>двухшажным</w:t>
            </w:r>
            <w:proofErr w:type="spellEnd"/>
            <w:r w:rsidRPr="008A7659">
              <w:rPr>
                <w:spacing w:val="-9"/>
                <w:w w:val="105"/>
                <w:sz w:val="15"/>
              </w:rPr>
              <w:t xml:space="preserve"> </w:t>
            </w:r>
            <w:r w:rsidRPr="008A7659">
              <w:rPr>
                <w:w w:val="105"/>
                <w:sz w:val="15"/>
              </w:rPr>
              <w:t>ходом</w:t>
            </w:r>
            <w:r w:rsidRPr="008A7659">
              <w:rPr>
                <w:spacing w:val="-10"/>
                <w:w w:val="105"/>
                <w:sz w:val="15"/>
              </w:rPr>
              <w:t xml:space="preserve"> </w:t>
            </w:r>
            <w:r w:rsidRPr="008A7659">
              <w:rPr>
                <w:w w:val="105"/>
                <w:sz w:val="15"/>
              </w:rPr>
              <w:t>с</w:t>
            </w:r>
            <w:r w:rsidRPr="008A7659">
              <w:rPr>
                <w:spacing w:val="-36"/>
                <w:w w:val="105"/>
                <w:sz w:val="15"/>
              </w:rPr>
              <w:t xml:space="preserve"> </w:t>
            </w:r>
            <w:r w:rsidRPr="008A7659">
              <w:rPr>
                <w:w w:val="105"/>
                <w:sz w:val="15"/>
              </w:rPr>
              <w:t>равномерной</w:t>
            </w:r>
            <w:r w:rsidRPr="008A7659">
              <w:rPr>
                <w:spacing w:val="-2"/>
                <w:w w:val="105"/>
                <w:sz w:val="15"/>
              </w:rPr>
              <w:t xml:space="preserve"> </w:t>
            </w:r>
            <w:r w:rsidRPr="008A7659">
              <w:rPr>
                <w:w w:val="105"/>
                <w:sz w:val="15"/>
              </w:rPr>
              <w:t>скоростью</w:t>
            </w:r>
            <w:proofErr w:type="gramStart"/>
            <w:r w:rsidRPr="008A7659">
              <w:rPr>
                <w:w w:val="105"/>
                <w:sz w:val="15"/>
              </w:rPr>
              <w:t>.;</w:t>
            </w:r>
            <w:proofErr w:type="gramEnd"/>
          </w:p>
          <w:p w:rsidR="001C08E9" w:rsidRPr="008A7659" w:rsidRDefault="001C08E9" w:rsidP="001C08E9">
            <w:pPr>
              <w:pStyle w:val="TableParagraph"/>
              <w:rPr>
                <w:sz w:val="14"/>
              </w:rPr>
            </w:pPr>
          </w:p>
        </w:tc>
        <w:tc>
          <w:tcPr>
            <w:tcW w:w="828" w:type="dxa"/>
          </w:tcPr>
          <w:p w:rsidR="001C08E9" w:rsidRDefault="001C08E9" w:rsidP="001C08E9">
            <w:r w:rsidRPr="00F0296C">
              <w:rPr>
                <w:sz w:val="14"/>
              </w:rPr>
              <w:t>Практика</w:t>
            </w:r>
          </w:p>
        </w:tc>
        <w:tc>
          <w:tcPr>
            <w:tcW w:w="1380" w:type="dxa"/>
          </w:tcPr>
          <w:p w:rsidR="00DC2C0D" w:rsidRPr="00DC2C0D" w:rsidRDefault="005C7B05" w:rsidP="00DC2C0D">
            <w:pPr>
              <w:rPr>
                <w:color w:val="000000"/>
                <w:sz w:val="20"/>
                <w:szCs w:val="20"/>
              </w:rPr>
            </w:pPr>
            <w:hyperlink r:id="rId20" w:history="1">
              <w:r w:rsidR="00DC2C0D" w:rsidRPr="00DC2C0D">
                <w:rPr>
                  <w:rStyle w:val="a5"/>
                  <w:sz w:val="20"/>
                  <w:szCs w:val="20"/>
                </w:rPr>
                <w:t>https://uchebnik.mos.ru/material_view/lesson_templates/2174476?menuReferrer</w:t>
              </w:r>
              <w:r w:rsidR="00DC2C0D" w:rsidRPr="00DC2C0D">
                <w:rPr>
                  <w:rStyle w:val="a5"/>
                  <w:sz w:val="20"/>
                  <w:szCs w:val="20"/>
                </w:rPr>
                <w:lastRenderedPageBreak/>
                <w:t>=catalogue</w:t>
              </w:r>
            </w:hyperlink>
          </w:p>
          <w:p w:rsidR="00DC2C0D" w:rsidRPr="00DC2C0D" w:rsidRDefault="00DC2C0D" w:rsidP="00DC2C0D">
            <w:pPr>
              <w:rPr>
                <w:color w:val="000000"/>
                <w:sz w:val="20"/>
                <w:szCs w:val="20"/>
              </w:rPr>
            </w:pPr>
          </w:p>
          <w:p w:rsidR="00DC2C0D" w:rsidRPr="00DC2C0D" w:rsidRDefault="005C7B05" w:rsidP="00DC2C0D">
            <w:pPr>
              <w:rPr>
                <w:color w:val="000000"/>
                <w:sz w:val="20"/>
                <w:szCs w:val="20"/>
              </w:rPr>
            </w:pPr>
            <w:hyperlink r:id="rId21" w:history="1">
              <w:r w:rsidR="00DC2C0D" w:rsidRPr="00DC2C0D">
                <w:rPr>
                  <w:rStyle w:val="a5"/>
                  <w:sz w:val="20"/>
                  <w:szCs w:val="20"/>
                </w:rPr>
                <w:t>https://uchebnik.mos.ru/material_view/test_specifications/278270?menuReferrer=catalogue</w:t>
              </w:r>
            </w:hyperlink>
          </w:p>
          <w:p w:rsidR="001C08E9" w:rsidRPr="00DC2C0D" w:rsidRDefault="001C08E9" w:rsidP="001C08E9">
            <w:pPr>
              <w:pStyle w:val="TableParagraph"/>
              <w:rPr>
                <w:sz w:val="20"/>
                <w:szCs w:val="20"/>
              </w:rPr>
            </w:pPr>
          </w:p>
        </w:tc>
      </w:tr>
      <w:tr w:rsidR="001C08E9" w:rsidTr="003170C9">
        <w:trPr>
          <w:trHeight w:val="1216"/>
        </w:trPr>
        <w:tc>
          <w:tcPr>
            <w:tcW w:w="739" w:type="dxa"/>
          </w:tcPr>
          <w:p w:rsidR="001C08E9" w:rsidRDefault="001C08E9" w:rsidP="001C08E9">
            <w:pPr>
              <w:pStyle w:val="TableParagraph"/>
              <w:spacing w:before="64"/>
              <w:ind w:left="76"/>
              <w:rPr>
                <w:w w:val="105"/>
                <w:sz w:val="15"/>
              </w:rPr>
            </w:pPr>
            <w:r>
              <w:rPr>
                <w:w w:val="105"/>
                <w:sz w:val="15"/>
              </w:rPr>
              <w:lastRenderedPageBreak/>
              <w:t>3.9.</w:t>
            </w:r>
          </w:p>
        </w:tc>
        <w:tc>
          <w:tcPr>
            <w:tcW w:w="4250" w:type="dxa"/>
          </w:tcPr>
          <w:p w:rsidR="001C08E9" w:rsidRPr="008A7659" w:rsidRDefault="001C08E9" w:rsidP="001C08E9">
            <w:pPr>
              <w:pStyle w:val="TableParagraph"/>
              <w:spacing w:before="64" w:line="266" w:lineRule="auto"/>
              <w:ind w:left="76"/>
              <w:rPr>
                <w:b/>
                <w:i/>
                <w:sz w:val="15"/>
              </w:rPr>
            </w:pPr>
            <w:r w:rsidRPr="008A7659">
              <w:rPr>
                <w:i/>
                <w:sz w:val="15"/>
              </w:rPr>
              <w:t>Модуль</w:t>
            </w:r>
            <w:r w:rsidRPr="008A7659">
              <w:rPr>
                <w:i/>
                <w:spacing w:val="15"/>
                <w:sz w:val="15"/>
              </w:rPr>
              <w:t xml:space="preserve"> </w:t>
            </w:r>
            <w:r w:rsidRPr="008A7659">
              <w:rPr>
                <w:i/>
                <w:sz w:val="15"/>
              </w:rPr>
              <w:t>«Зимние</w:t>
            </w:r>
            <w:r w:rsidRPr="008A7659">
              <w:rPr>
                <w:i/>
                <w:spacing w:val="15"/>
                <w:sz w:val="15"/>
              </w:rPr>
              <w:t xml:space="preserve"> </w:t>
            </w:r>
            <w:r w:rsidRPr="008A7659">
              <w:rPr>
                <w:i/>
                <w:sz w:val="15"/>
              </w:rPr>
              <w:t>виды</w:t>
            </w:r>
            <w:r w:rsidRPr="008A7659">
              <w:rPr>
                <w:i/>
                <w:spacing w:val="16"/>
                <w:sz w:val="15"/>
              </w:rPr>
              <w:t xml:space="preserve"> </w:t>
            </w:r>
            <w:r w:rsidRPr="008A7659">
              <w:rPr>
                <w:i/>
                <w:sz w:val="15"/>
              </w:rPr>
              <w:t>спорта».</w:t>
            </w:r>
            <w:r w:rsidRPr="008A7659">
              <w:rPr>
                <w:i/>
                <w:spacing w:val="-1"/>
                <w:sz w:val="15"/>
              </w:rPr>
              <w:t xml:space="preserve"> </w:t>
            </w:r>
            <w:r w:rsidRPr="008A7659">
              <w:rPr>
                <w:b/>
                <w:sz w:val="15"/>
              </w:rPr>
              <w:t>Подъём</w:t>
            </w:r>
            <w:r w:rsidRPr="008A7659">
              <w:rPr>
                <w:b/>
                <w:spacing w:val="15"/>
                <w:sz w:val="15"/>
              </w:rPr>
              <w:t xml:space="preserve"> </w:t>
            </w:r>
            <w:r w:rsidRPr="008A7659">
              <w:rPr>
                <w:b/>
                <w:sz w:val="15"/>
              </w:rPr>
              <w:t>в</w:t>
            </w:r>
            <w:r w:rsidRPr="008A7659">
              <w:rPr>
                <w:b/>
                <w:spacing w:val="16"/>
                <w:sz w:val="15"/>
              </w:rPr>
              <w:t xml:space="preserve"> </w:t>
            </w:r>
            <w:r w:rsidRPr="008A7659">
              <w:rPr>
                <w:b/>
                <w:sz w:val="15"/>
              </w:rPr>
              <w:t>горку</w:t>
            </w:r>
            <w:r w:rsidRPr="008A7659">
              <w:rPr>
                <w:b/>
                <w:spacing w:val="15"/>
                <w:sz w:val="15"/>
              </w:rPr>
              <w:t xml:space="preserve"> </w:t>
            </w:r>
            <w:r w:rsidRPr="008A7659">
              <w:rPr>
                <w:b/>
                <w:sz w:val="15"/>
              </w:rPr>
              <w:t>на</w:t>
            </w:r>
            <w:r w:rsidRPr="008A7659">
              <w:rPr>
                <w:b/>
                <w:spacing w:val="16"/>
                <w:sz w:val="15"/>
              </w:rPr>
              <w:t xml:space="preserve"> </w:t>
            </w:r>
            <w:r w:rsidRPr="008A7659">
              <w:rPr>
                <w:b/>
                <w:sz w:val="15"/>
              </w:rPr>
              <w:t>лыжах</w:t>
            </w:r>
            <w:r w:rsidRPr="008A7659">
              <w:rPr>
                <w:b/>
                <w:spacing w:val="-35"/>
                <w:sz w:val="15"/>
              </w:rPr>
              <w:t xml:space="preserve"> </w:t>
            </w:r>
            <w:r w:rsidRPr="008A7659">
              <w:rPr>
                <w:b/>
                <w:w w:val="105"/>
                <w:sz w:val="15"/>
              </w:rPr>
              <w:t>способом</w:t>
            </w:r>
            <w:r w:rsidRPr="008A7659">
              <w:rPr>
                <w:b/>
                <w:spacing w:val="-2"/>
                <w:w w:val="105"/>
                <w:sz w:val="15"/>
              </w:rPr>
              <w:t xml:space="preserve"> </w:t>
            </w:r>
            <w:r w:rsidRPr="008A7659">
              <w:rPr>
                <w:b/>
                <w:w w:val="105"/>
                <w:sz w:val="15"/>
              </w:rPr>
              <w:t>«лесенка</w:t>
            </w:r>
            <w:r w:rsidRPr="008A7659">
              <w:rPr>
                <w:b/>
                <w:i/>
                <w:w w:val="105"/>
                <w:sz w:val="15"/>
              </w:rPr>
              <w:t>»</w:t>
            </w:r>
          </w:p>
        </w:tc>
        <w:tc>
          <w:tcPr>
            <w:tcW w:w="528" w:type="dxa"/>
          </w:tcPr>
          <w:p w:rsidR="001C08E9" w:rsidRPr="008A7659" w:rsidRDefault="001C08E9" w:rsidP="001C08E9">
            <w:pPr>
              <w:pStyle w:val="TableParagraph"/>
              <w:rPr>
                <w:sz w:val="14"/>
              </w:rPr>
            </w:pPr>
            <w:r>
              <w:rPr>
                <w:sz w:val="14"/>
              </w:rPr>
              <w:t>2</w:t>
            </w:r>
          </w:p>
        </w:tc>
        <w:tc>
          <w:tcPr>
            <w:tcW w:w="1104" w:type="dxa"/>
          </w:tcPr>
          <w:p w:rsidR="001C08E9" w:rsidRPr="008A7659" w:rsidRDefault="001C08E9" w:rsidP="001C08E9">
            <w:pPr>
              <w:pStyle w:val="TableParagraph"/>
              <w:rPr>
                <w:sz w:val="14"/>
              </w:rPr>
            </w:pPr>
          </w:p>
        </w:tc>
        <w:tc>
          <w:tcPr>
            <w:tcW w:w="1140" w:type="dxa"/>
          </w:tcPr>
          <w:p w:rsidR="001C08E9" w:rsidRPr="008A7659" w:rsidRDefault="001C08E9" w:rsidP="001C08E9">
            <w:pPr>
              <w:pStyle w:val="TableParagraph"/>
              <w:rPr>
                <w:sz w:val="14"/>
              </w:rPr>
            </w:pPr>
          </w:p>
        </w:tc>
        <w:tc>
          <w:tcPr>
            <w:tcW w:w="804" w:type="dxa"/>
          </w:tcPr>
          <w:p w:rsidR="001C08E9" w:rsidRPr="008A7659" w:rsidRDefault="001C08E9" w:rsidP="001C08E9">
            <w:pPr>
              <w:pStyle w:val="TableParagraph"/>
              <w:rPr>
                <w:sz w:val="14"/>
              </w:rPr>
            </w:pPr>
          </w:p>
        </w:tc>
        <w:tc>
          <w:tcPr>
            <w:tcW w:w="4994" w:type="dxa"/>
          </w:tcPr>
          <w:p w:rsidR="001C08E9" w:rsidRPr="008A7659" w:rsidRDefault="001C08E9" w:rsidP="001C08E9">
            <w:pPr>
              <w:pStyle w:val="TableParagraph"/>
              <w:spacing w:before="2"/>
              <w:ind w:left="79"/>
              <w:rPr>
                <w:sz w:val="15"/>
              </w:rPr>
            </w:pPr>
            <w:r w:rsidRPr="008A7659">
              <w:rPr>
                <w:w w:val="105"/>
                <w:sz w:val="15"/>
              </w:rPr>
              <w:t>изучают</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анализируют</w:t>
            </w:r>
            <w:r w:rsidRPr="008A7659">
              <w:rPr>
                <w:spacing w:val="-8"/>
                <w:w w:val="105"/>
                <w:sz w:val="15"/>
              </w:rPr>
              <w:t xml:space="preserve"> </w:t>
            </w:r>
            <w:r w:rsidRPr="008A7659">
              <w:rPr>
                <w:w w:val="105"/>
                <w:sz w:val="15"/>
              </w:rPr>
              <w:t>технику</w:t>
            </w:r>
            <w:r w:rsidRPr="008A7659">
              <w:rPr>
                <w:spacing w:val="-8"/>
                <w:w w:val="105"/>
                <w:sz w:val="15"/>
              </w:rPr>
              <w:t xml:space="preserve"> </w:t>
            </w:r>
            <w:r w:rsidRPr="008A7659">
              <w:rPr>
                <w:w w:val="105"/>
                <w:sz w:val="15"/>
              </w:rPr>
              <w:t>подъёма</w:t>
            </w:r>
            <w:r w:rsidRPr="008A7659">
              <w:rPr>
                <w:spacing w:val="-8"/>
                <w:w w:val="105"/>
                <w:sz w:val="15"/>
              </w:rPr>
              <w:t xml:space="preserve"> </w:t>
            </w:r>
            <w:r w:rsidRPr="008A7659">
              <w:rPr>
                <w:w w:val="105"/>
                <w:sz w:val="15"/>
              </w:rPr>
              <w:t>на</w:t>
            </w:r>
            <w:r w:rsidRPr="008A7659">
              <w:rPr>
                <w:spacing w:val="-7"/>
                <w:w w:val="105"/>
                <w:sz w:val="15"/>
              </w:rPr>
              <w:t xml:space="preserve"> </w:t>
            </w:r>
            <w:r w:rsidRPr="008A7659">
              <w:rPr>
                <w:w w:val="105"/>
                <w:sz w:val="15"/>
              </w:rPr>
              <w:t>лыжах</w:t>
            </w:r>
            <w:r w:rsidRPr="008A7659">
              <w:rPr>
                <w:spacing w:val="-8"/>
                <w:w w:val="105"/>
                <w:sz w:val="15"/>
              </w:rPr>
              <w:t xml:space="preserve"> </w:t>
            </w:r>
            <w:r w:rsidRPr="008A7659">
              <w:rPr>
                <w:w w:val="105"/>
                <w:sz w:val="15"/>
              </w:rPr>
              <w:t>в</w:t>
            </w:r>
            <w:r w:rsidRPr="008A7659">
              <w:rPr>
                <w:spacing w:val="-8"/>
                <w:w w:val="105"/>
                <w:sz w:val="15"/>
              </w:rPr>
              <w:t xml:space="preserve"> </w:t>
            </w:r>
            <w:r w:rsidRPr="008A7659">
              <w:rPr>
                <w:w w:val="105"/>
                <w:sz w:val="15"/>
              </w:rPr>
              <w:t>горку</w:t>
            </w:r>
            <w:r w:rsidRPr="008A7659">
              <w:rPr>
                <w:spacing w:val="-8"/>
                <w:w w:val="105"/>
                <w:sz w:val="15"/>
              </w:rPr>
              <w:t xml:space="preserve"> </w:t>
            </w:r>
            <w:r w:rsidRPr="008A7659">
              <w:rPr>
                <w:w w:val="105"/>
                <w:sz w:val="15"/>
              </w:rPr>
              <w:t>способом</w:t>
            </w:r>
          </w:p>
          <w:p w:rsidR="001C08E9" w:rsidRPr="008A7659" w:rsidRDefault="001C08E9" w:rsidP="001C08E9">
            <w:pPr>
              <w:pStyle w:val="TableParagraph"/>
              <w:spacing w:before="20" w:line="266" w:lineRule="auto"/>
              <w:ind w:left="79" w:right="279"/>
              <w:rPr>
                <w:sz w:val="15"/>
              </w:rPr>
            </w:pPr>
            <w:r w:rsidRPr="008A7659">
              <w:rPr>
                <w:spacing w:val="-1"/>
                <w:w w:val="105"/>
                <w:sz w:val="15"/>
              </w:rPr>
              <w:t>«лесенка»</w:t>
            </w:r>
            <w:r w:rsidRPr="008A7659">
              <w:rPr>
                <w:spacing w:val="-8"/>
                <w:w w:val="105"/>
                <w:sz w:val="15"/>
              </w:rPr>
              <w:t xml:space="preserve"> </w:t>
            </w:r>
            <w:r w:rsidRPr="008A7659">
              <w:rPr>
                <w:spacing w:val="-1"/>
                <w:w w:val="105"/>
                <w:sz w:val="15"/>
              </w:rPr>
              <w:t>по</w:t>
            </w:r>
            <w:r w:rsidRPr="008A7659">
              <w:rPr>
                <w:spacing w:val="-7"/>
                <w:w w:val="105"/>
                <w:sz w:val="15"/>
              </w:rPr>
              <w:t xml:space="preserve"> </w:t>
            </w:r>
            <w:r w:rsidRPr="008A7659">
              <w:rPr>
                <w:spacing w:val="-1"/>
                <w:w w:val="105"/>
                <w:sz w:val="15"/>
              </w:rPr>
              <w:t>иллюстративному</w:t>
            </w:r>
            <w:r w:rsidRPr="008A7659">
              <w:rPr>
                <w:spacing w:val="-7"/>
                <w:w w:val="105"/>
                <w:sz w:val="15"/>
              </w:rPr>
              <w:t xml:space="preserve"> </w:t>
            </w:r>
            <w:r w:rsidRPr="008A7659">
              <w:rPr>
                <w:w w:val="105"/>
                <w:sz w:val="15"/>
              </w:rPr>
              <w:t>образцу,</w:t>
            </w:r>
            <w:r w:rsidRPr="008A7659">
              <w:rPr>
                <w:spacing w:val="-8"/>
                <w:w w:val="105"/>
                <w:sz w:val="15"/>
              </w:rPr>
              <w:t xml:space="preserve"> </w:t>
            </w:r>
            <w:r w:rsidRPr="008A7659">
              <w:rPr>
                <w:w w:val="105"/>
                <w:sz w:val="15"/>
              </w:rPr>
              <w:t>проводят</w:t>
            </w:r>
            <w:r w:rsidRPr="008A7659">
              <w:rPr>
                <w:spacing w:val="-7"/>
                <w:w w:val="105"/>
                <w:sz w:val="15"/>
              </w:rPr>
              <w:t xml:space="preserve"> </w:t>
            </w:r>
            <w:r w:rsidRPr="008A7659">
              <w:rPr>
                <w:w w:val="105"/>
                <w:sz w:val="15"/>
              </w:rPr>
              <w:t>сравнение</w:t>
            </w:r>
            <w:r w:rsidRPr="008A7659">
              <w:rPr>
                <w:spacing w:val="-7"/>
                <w:w w:val="105"/>
                <w:sz w:val="15"/>
              </w:rPr>
              <w:t xml:space="preserve"> </w:t>
            </w:r>
            <w:r w:rsidRPr="008A7659">
              <w:rPr>
                <w:w w:val="105"/>
                <w:sz w:val="15"/>
              </w:rPr>
              <w:t>с</w:t>
            </w:r>
            <w:r w:rsidRPr="008A7659">
              <w:rPr>
                <w:spacing w:val="-36"/>
                <w:w w:val="105"/>
                <w:sz w:val="15"/>
              </w:rPr>
              <w:t xml:space="preserve"> </w:t>
            </w:r>
            <w:r w:rsidRPr="008A7659">
              <w:rPr>
                <w:w w:val="105"/>
                <w:sz w:val="15"/>
              </w:rPr>
              <w:t>образцом</w:t>
            </w:r>
            <w:r w:rsidRPr="008A7659">
              <w:rPr>
                <w:spacing w:val="-2"/>
                <w:w w:val="105"/>
                <w:sz w:val="15"/>
              </w:rPr>
              <w:t xml:space="preserve"> </w:t>
            </w:r>
            <w:r w:rsidRPr="008A7659">
              <w:rPr>
                <w:w w:val="105"/>
                <w:sz w:val="15"/>
              </w:rPr>
              <w:t>техники</w:t>
            </w:r>
            <w:r w:rsidRPr="008A7659">
              <w:rPr>
                <w:spacing w:val="-1"/>
                <w:w w:val="105"/>
                <w:sz w:val="15"/>
              </w:rPr>
              <w:t xml:space="preserve"> </w:t>
            </w:r>
            <w:r w:rsidRPr="008A7659">
              <w:rPr>
                <w:w w:val="105"/>
                <w:sz w:val="15"/>
              </w:rPr>
              <w:t>учителя</w:t>
            </w:r>
            <w:proofErr w:type="gramStart"/>
            <w:r w:rsidRPr="008A7659">
              <w:rPr>
                <w:w w:val="105"/>
                <w:sz w:val="15"/>
              </w:rPr>
              <w:t>;;</w:t>
            </w:r>
            <w:proofErr w:type="gramEnd"/>
          </w:p>
          <w:p w:rsidR="001C08E9" w:rsidRPr="008A7659" w:rsidRDefault="001C08E9" w:rsidP="001C08E9">
            <w:pPr>
              <w:pStyle w:val="TableParagraph"/>
              <w:spacing w:before="1" w:line="266" w:lineRule="auto"/>
              <w:ind w:left="79"/>
              <w:rPr>
                <w:sz w:val="15"/>
              </w:rPr>
            </w:pPr>
            <w:r w:rsidRPr="008A7659">
              <w:rPr>
                <w:w w:val="105"/>
                <w:sz w:val="15"/>
              </w:rPr>
              <w:t>разучивают</w:t>
            </w:r>
            <w:r w:rsidRPr="008A7659">
              <w:rPr>
                <w:spacing w:val="-9"/>
                <w:w w:val="105"/>
                <w:sz w:val="15"/>
              </w:rPr>
              <w:t xml:space="preserve"> </w:t>
            </w:r>
            <w:r w:rsidRPr="008A7659">
              <w:rPr>
                <w:w w:val="105"/>
                <w:sz w:val="15"/>
              </w:rPr>
              <w:t>технику</w:t>
            </w:r>
            <w:r w:rsidRPr="008A7659">
              <w:rPr>
                <w:spacing w:val="-9"/>
                <w:w w:val="105"/>
                <w:sz w:val="15"/>
              </w:rPr>
              <w:t xml:space="preserve"> </w:t>
            </w:r>
            <w:r w:rsidRPr="008A7659">
              <w:rPr>
                <w:w w:val="105"/>
                <w:sz w:val="15"/>
              </w:rPr>
              <w:t>переступания</w:t>
            </w:r>
            <w:r w:rsidRPr="008A7659">
              <w:rPr>
                <w:spacing w:val="-9"/>
                <w:w w:val="105"/>
                <w:sz w:val="15"/>
              </w:rPr>
              <w:t xml:space="preserve"> </w:t>
            </w:r>
            <w:r w:rsidRPr="008A7659">
              <w:rPr>
                <w:w w:val="105"/>
                <w:sz w:val="15"/>
              </w:rPr>
              <w:t>шагом</w:t>
            </w:r>
            <w:r w:rsidRPr="008A7659">
              <w:rPr>
                <w:spacing w:val="-9"/>
                <w:w w:val="105"/>
                <w:sz w:val="15"/>
              </w:rPr>
              <w:t xml:space="preserve"> </w:t>
            </w:r>
            <w:r w:rsidRPr="008A7659">
              <w:rPr>
                <w:w w:val="105"/>
                <w:sz w:val="15"/>
              </w:rPr>
              <w:t>на</w:t>
            </w:r>
            <w:r w:rsidRPr="008A7659">
              <w:rPr>
                <w:spacing w:val="-9"/>
                <w:w w:val="105"/>
                <w:sz w:val="15"/>
              </w:rPr>
              <w:t xml:space="preserve"> </w:t>
            </w:r>
            <w:r w:rsidRPr="008A7659">
              <w:rPr>
                <w:w w:val="105"/>
                <w:sz w:val="15"/>
              </w:rPr>
              <w:t>лыжах</w:t>
            </w:r>
            <w:r w:rsidRPr="008A7659">
              <w:rPr>
                <w:spacing w:val="-9"/>
                <w:w w:val="105"/>
                <w:sz w:val="15"/>
              </w:rPr>
              <w:t xml:space="preserve"> </w:t>
            </w:r>
            <w:r w:rsidRPr="008A7659">
              <w:rPr>
                <w:w w:val="105"/>
                <w:sz w:val="15"/>
              </w:rPr>
              <w:t>правым</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левым</w:t>
            </w:r>
            <w:r w:rsidRPr="008A7659">
              <w:rPr>
                <w:spacing w:val="-36"/>
                <w:w w:val="105"/>
                <w:sz w:val="15"/>
              </w:rPr>
              <w:t xml:space="preserve"> </w:t>
            </w:r>
            <w:r w:rsidRPr="008A7659">
              <w:rPr>
                <w:w w:val="105"/>
                <w:sz w:val="15"/>
              </w:rPr>
              <w:t>боком по ровной поверхности и по небольшому пологому склону</w:t>
            </w:r>
            <w:proofErr w:type="gramStart"/>
            <w:r w:rsidRPr="008A7659">
              <w:rPr>
                <w:w w:val="105"/>
                <w:sz w:val="15"/>
              </w:rPr>
              <w:t>;;</w:t>
            </w:r>
            <w:r w:rsidRPr="008A7659">
              <w:rPr>
                <w:spacing w:val="1"/>
                <w:w w:val="105"/>
                <w:sz w:val="15"/>
              </w:rPr>
              <w:t xml:space="preserve"> </w:t>
            </w:r>
            <w:proofErr w:type="gramEnd"/>
            <w:r w:rsidRPr="008A7659">
              <w:rPr>
                <w:w w:val="105"/>
                <w:sz w:val="15"/>
              </w:rPr>
              <w:t>разучивают технику подъёма на лыжах способом «лесенка» на</w:t>
            </w:r>
            <w:r w:rsidRPr="008A7659">
              <w:rPr>
                <w:spacing w:val="1"/>
                <w:w w:val="105"/>
                <w:sz w:val="15"/>
              </w:rPr>
              <w:t xml:space="preserve"> </w:t>
            </w:r>
            <w:r w:rsidRPr="008A7659">
              <w:rPr>
                <w:w w:val="105"/>
                <w:sz w:val="15"/>
              </w:rPr>
              <w:t>небольшую</w:t>
            </w:r>
            <w:r w:rsidRPr="008A7659">
              <w:rPr>
                <w:spacing w:val="-2"/>
                <w:w w:val="105"/>
                <w:sz w:val="15"/>
              </w:rPr>
              <w:t xml:space="preserve"> </w:t>
            </w:r>
            <w:r w:rsidRPr="008A7659">
              <w:rPr>
                <w:w w:val="105"/>
                <w:sz w:val="15"/>
              </w:rPr>
              <w:t>горку;;</w:t>
            </w:r>
          </w:p>
          <w:p w:rsidR="001C08E9" w:rsidRPr="008A7659" w:rsidRDefault="001C08E9" w:rsidP="001C08E9">
            <w:pPr>
              <w:pStyle w:val="TableParagraph"/>
              <w:spacing w:before="3" w:line="266" w:lineRule="auto"/>
              <w:ind w:left="79" w:right="69"/>
              <w:rPr>
                <w:sz w:val="15"/>
              </w:rPr>
            </w:pPr>
            <w:r w:rsidRPr="008A7659">
              <w:rPr>
                <w:w w:val="105"/>
                <w:sz w:val="15"/>
              </w:rPr>
              <w:t>контролируют технику выполнения подъёма в горку на лыжах</w:t>
            </w:r>
            <w:r w:rsidRPr="008A7659">
              <w:rPr>
                <w:spacing w:val="1"/>
                <w:w w:val="105"/>
                <w:sz w:val="15"/>
              </w:rPr>
              <w:t xml:space="preserve"> </w:t>
            </w:r>
            <w:r w:rsidRPr="008A7659">
              <w:rPr>
                <w:spacing w:val="-1"/>
                <w:w w:val="105"/>
                <w:sz w:val="15"/>
              </w:rPr>
              <w:t>способом</w:t>
            </w:r>
            <w:r w:rsidRPr="008A7659">
              <w:rPr>
                <w:spacing w:val="-9"/>
                <w:w w:val="105"/>
                <w:sz w:val="15"/>
              </w:rPr>
              <w:t xml:space="preserve"> </w:t>
            </w:r>
            <w:r w:rsidRPr="008A7659">
              <w:rPr>
                <w:spacing w:val="-1"/>
                <w:w w:val="105"/>
                <w:sz w:val="15"/>
              </w:rPr>
              <w:t>«лесенка»</w:t>
            </w:r>
            <w:r w:rsidRPr="008A7659">
              <w:rPr>
                <w:spacing w:val="-9"/>
                <w:w w:val="105"/>
                <w:sz w:val="15"/>
              </w:rPr>
              <w:t xml:space="preserve"> </w:t>
            </w:r>
            <w:r w:rsidRPr="008A7659">
              <w:rPr>
                <w:spacing w:val="-1"/>
                <w:w w:val="105"/>
                <w:sz w:val="15"/>
              </w:rPr>
              <w:t>другими</w:t>
            </w:r>
            <w:r w:rsidRPr="008A7659">
              <w:rPr>
                <w:spacing w:val="-9"/>
                <w:w w:val="105"/>
                <w:sz w:val="15"/>
              </w:rPr>
              <w:t xml:space="preserve"> </w:t>
            </w:r>
            <w:r w:rsidRPr="008A7659">
              <w:rPr>
                <w:w w:val="105"/>
                <w:sz w:val="15"/>
              </w:rPr>
              <w:t>учащимися,</w:t>
            </w:r>
            <w:r w:rsidRPr="008A7659">
              <w:rPr>
                <w:spacing w:val="-8"/>
                <w:w w:val="105"/>
                <w:sz w:val="15"/>
              </w:rPr>
              <w:t xml:space="preserve"> </w:t>
            </w:r>
            <w:r w:rsidRPr="008A7659">
              <w:rPr>
                <w:w w:val="105"/>
                <w:sz w:val="15"/>
              </w:rPr>
              <w:t>выявляют</w:t>
            </w:r>
            <w:r w:rsidRPr="008A7659">
              <w:rPr>
                <w:spacing w:val="-9"/>
                <w:w w:val="105"/>
                <w:sz w:val="15"/>
              </w:rPr>
              <w:t xml:space="preserve"> </w:t>
            </w:r>
            <w:r w:rsidRPr="008A7659">
              <w:rPr>
                <w:w w:val="105"/>
                <w:sz w:val="15"/>
              </w:rPr>
              <w:t>возможные</w:t>
            </w:r>
            <w:r w:rsidRPr="008A7659">
              <w:rPr>
                <w:spacing w:val="-9"/>
                <w:w w:val="105"/>
                <w:sz w:val="15"/>
              </w:rPr>
              <w:t xml:space="preserve"> </w:t>
            </w:r>
            <w:r w:rsidRPr="008A7659">
              <w:rPr>
                <w:w w:val="105"/>
                <w:sz w:val="15"/>
              </w:rPr>
              <w:t>ошибки</w:t>
            </w:r>
            <w:r w:rsidRPr="008A7659">
              <w:rPr>
                <w:spacing w:val="-36"/>
                <w:w w:val="105"/>
                <w:sz w:val="15"/>
              </w:rPr>
              <w:t xml:space="preserve"> </w:t>
            </w:r>
            <w:r w:rsidRPr="008A7659">
              <w:rPr>
                <w:w w:val="105"/>
                <w:sz w:val="15"/>
              </w:rPr>
              <w:t>и</w:t>
            </w:r>
            <w:r w:rsidRPr="008A7659">
              <w:rPr>
                <w:spacing w:val="-3"/>
                <w:w w:val="105"/>
                <w:sz w:val="15"/>
              </w:rPr>
              <w:t xml:space="preserve"> </w:t>
            </w:r>
            <w:r w:rsidRPr="008A7659">
              <w:rPr>
                <w:w w:val="105"/>
                <w:sz w:val="15"/>
              </w:rPr>
              <w:t>предлагают</w:t>
            </w:r>
            <w:r w:rsidRPr="008A7659">
              <w:rPr>
                <w:spacing w:val="-2"/>
                <w:w w:val="105"/>
                <w:sz w:val="15"/>
              </w:rPr>
              <w:t xml:space="preserve"> </w:t>
            </w:r>
            <w:r w:rsidRPr="008A7659">
              <w:rPr>
                <w:w w:val="105"/>
                <w:sz w:val="15"/>
              </w:rPr>
              <w:t>способы</w:t>
            </w:r>
            <w:r w:rsidRPr="008A7659">
              <w:rPr>
                <w:spacing w:val="-3"/>
                <w:w w:val="105"/>
                <w:sz w:val="15"/>
              </w:rPr>
              <w:t xml:space="preserve"> </w:t>
            </w:r>
            <w:r w:rsidRPr="008A7659">
              <w:rPr>
                <w:w w:val="105"/>
                <w:sz w:val="15"/>
              </w:rPr>
              <w:t>их</w:t>
            </w:r>
            <w:r w:rsidRPr="008A7659">
              <w:rPr>
                <w:spacing w:val="-2"/>
                <w:w w:val="105"/>
                <w:sz w:val="15"/>
              </w:rPr>
              <w:t xml:space="preserve"> </w:t>
            </w:r>
            <w:r w:rsidRPr="008A7659">
              <w:rPr>
                <w:w w:val="105"/>
                <w:sz w:val="15"/>
              </w:rPr>
              <w:t>устранения</w:t>
            </w:r>
            <w:r w:rsidRPr="008A7659">
              <w:rPr>
                <w:spacing w:val="-3"/>
                <w:w w:val="105"/>
                <w:sz w:val="15"/>
              </w:rPr>
              <w:t xml:space="preserve"> </w:t>
            </w:r>
            <w:r w:rsidRPr="008A7659">
              <w:rPr>
                <w:w w:val="105"/>
                <w:sz w:val="15"/>
              </w:rPr>
              <w:t>(работа</w:t>
            </w:r>
            <w:r w:rsidRPr="008A7659">
              <w:rPr>
                <w:spacing w:val="-2"/>
                <w:w w:val="105"/>
                <w:sz w:val="15"/>
              </w:rPr>
              <w:t xml:space="preserve"> </w:t>
            </w:r>
            <w:r w:rsidRPr="008A7659">
              <w:rPr>
                <w:w w:val="105"/>
                <w:sz w:val="15"/>
              </w:rPr>
              <w:t>в</w:t>
            </w:r>
            <w:r w:rsidRPr="008A7659">
              <w:rPr>
                <w:spacing w:val="-3"/>
                <w:w w:val="105"/>
                <w:sz w:val="15"/>
              </w:rPr>
              <w:t xml:space="preserve"> </w:t>
            </w:r>
            <w:r w:rsidRPr="008A7659">
              <w:rPr>
                <w:w w:val="105"/>
                <w:sz w:val="15"/>
              </w:rPr>
              <w:t>парах</w:t>
            </w:r>
            <w:proofErr w:type="gramStart"/>
            <w:r w:rsidRPr="008A7659">
              <w:rPr>
                <w:w w:val="105"/>
                <w:sz w:val="15"/>
              </w:rPr>
              <w:t>).;</w:t>
            </w:r>
            <w:proofErr w:type="gramEnd"/>
          </w:p>
          <w:p w:rsidR="001C08E9" w:rsidRPr="008A7659" w:rsidRDefault="001C08E9" w:rsidP="001C08E9">
            <w:pPr>
              <w:pStyle w:val="TableParagraph"/>
              <w:spacing w:before="2" w:line="266" w:lineRule="auto"/>
              <w:ind w:left="79"/>
              <w:rPr>
                <w:sz w:val="15"/>
              </w:rPr>
            </w:pPr>
            <w:r w:rsidRPr="008A7659">
              <w:rPr>
                <w:w w:val="105"/>
                <w:sz w:val="15"/>
              </w:rPr>
              <w:t>закрепляют</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совершенствуют</w:t>
            </w:r>
            <w:r w:rsidRPr="008A7659">
              <w:rPr>
                <w:spacing w:val="-9"/>
                <w:w w:val="105"/>
                <w:sz w:val="15"/>
              </w:rPr>
              <w:t xml:space="preserve"> </w:t>
            </w:r>
            <w:r w:rsidRPr="008A7659">
              <w:rPr>
                <w:w w:val="105"/>
                <w:sz w:val="15"/>
              </w:rPr>
              <w:t>технику</w:t>
            </w:r>
            <w:r w:rsidRPr="008A7659">
              <w:rPr>
                <w:spacing w:val="-9"/>
                <w:w w:val="105"/>
                <w:sz w:val="15"/>
              </w:rPr>
              <w:t xml:space="preserve"> </w:t>
            </w:r>
            <w:r w:rsidRPr="008A7659">
              <w:rPr>
                <w:w w:val="105"/>
                <w:sz w:val="15"/>
              </w:rPr>
              <w:t>спуска</w:t>
            </w:r>
            <w:r w:rsidRPr="008A7659">
              <w:rPr>
                <w:spacing w:val="-9"/>
                <w:w w:val="105"/>
                <w:sz w:val="15"/>
              </w:rPr>
              <w:t xml:space="preserve"> </w:t>
            </w:r>
            <w:r w:rsidRPr="008A7659">
              <w:rPr>
                <w:w w:val="105"/>
                <w:sz w:val="15"/>
              </w:rPr>
              <w:t>на</w:t>
            </w:r>
            <w:r w:rsidRPr="008A7659">
              <w:rPr>
                <w:spacing w:val="-9"/>
                <w:w w:val="105"/>
                <w:sz w:val="15"/>
              </w:rPr>
              <w:t xml:space="preserve"> </w:t>
            </w:r>
            <w:r w:rsidRPr="008A7659">
              <w:rPr>
                <w:w w:val="105"/>
                <w:sz w:val="15"/>
              </w:rPr>
              <w:t>лыжах</w:t>
            </w:r>
            <w:r w:rsidRPr="008A7659">
              <w:rPr>
                <w:spacing w:val="-9"/>
                <w:w w:val="105"/>
                <w:sz w:val="15"/>
              </w:rPr>
              <w:t xml:space="preserve"> </w:t>
            </w:r>
            <w:r w:rsidRPr="008A7659">
              <w:rPr>
                <w:w w:val="105"/>
                <w:sz w:val="15"/>
              </w:rPr>
              <w:t>с</w:t>
            </w:r>
            <w:r w:rsidRPr="008A7659">
              <w:rPr>
                <w:spacing w:val="-9"/>
                <w:w w:val="105"/>
                <w:sz w:val="15"/>
              </w:rPr>
              <w:t xml:space="preserve"> </w:t>
            </w:r>
            <w:r w:rsidRPr="008A7659">
              <w:rPr>
                <w:w w:val="105"/>
                <w:sz w:val="15"/>
              </w:rPr>
              <w:t>пологого</w:t>
            </w:r>
            <w:r w:rsidRPr="008A7659">
              <w:rPr>
                <w:spacing w:val="-37"/>
                <w:w w:val="105"/>
                <w:sz w:val="15"/>
              </w:rPr>
              <w:t xml:space="preserve"> </w:t>
            </w:r>
            <w:r w:rsidRPr="008A7659">
              <w:rPr>
                <w:w w:val="105"/>
                <w:sz w:val="15"/>
              </w:rPr>
              <w:t>склона</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основной</w:t>
            </w:r>
            <w:r w:rsidRPr="008A7659">
              <w:rPr>
                <w:spacing w:val="-1"/>
                <w:w w:val="105"/>
                <w:sz w:val="15"/>
              </w:rPr>
              <w:t xml:space="preserve"> </w:t>
            </w:r>
            <w:r w:rsidRPr="008A7659">
              <w:rPr>
                <w:w w:val="105"/>
                <w:sz w:val="15"/>
              </w:rPr>
              <w:t>стойке</w:t>
            </w:r>
            <w:proofErr w:type="gramStart"/>
            <w:r w:rsidRPr="008A7659">
              <w:rPr>
                <w:w w:val="105"/>
                <w:sz w:val="15"/>
              </w:rPr>
              <w:t>;;</w:t>
            </w:r>
            <w:proofErr w:type="gramEnd"/>
          </w:p>
          <w:p w:rsidR="001C08E9" w:rsidRPr="008A7659" w:rsidRDefault="001C08E9" w:rsidP="001C08E9">
            <w:pPr>
              <w:pStyle w:val="TableParagraph"/>
              <w:rPr>
                <w:sz w:val="14"/>
              </w:rPr>
            </w:pPr>
          </w:p>
        </w:tc>
        <w:tc>
          <w:tcPr>
            <w:tcW w:w="828" w:type="dxa"/>
          </w:tcPr>
          <w:p w:rsidR="001C08E9" w:rsidRDefault="001C08E9" w:rsidP="001C08E9">
            <w:r w:rsidRPr="00F0296C">
              <w:rPr>
                <w:sz w:val="14"/>
              </w:rPr>
              <w:t>Практика</w:t>
            </w:r>
          </w:p>
        </w:tc>
        <w:tc>
          <w:tcPr>
            <w:tcW w:w="1380" w:type="dxa"/>
          </w:tcPr>
          <w:p w:rsidR="00DC2C0D" w:rsidRPr="00DC2C0D" w:rsidRDefault="005C7B05" w:rsidP="00DC2C0D">
            <w:pPr>
              <w:rPr>
                <w:color w:val="000000"/>
                <w:sz w:val="20"/>
                <w:szCs w:val="20"/>
              </w:rPr>
            </w:pPr>
            <w:hyperlink r:id="rId22" w:history="1">
              <w:r w:rsidR="00DC2C0D" w:rsidRPr="00DC2C0D">
                <w:rPr>
                  <w:rStyle w:val="a5"/>
                  <w:sz w:val="20"/>
                  <w:szCs w:val="20"/>
                </w:rPr>
                <w:t>https://uchebnik.mos.ru/material_view/atomic_objects/8737498?menuReferrer=catalogue</w:t>
              </w:r>
            </w:hyperlink>
          </w:p>
          <w:p w:rsidR="00DC2C0D" w:rsidRPr="00DC2C0D" w:rsidRDefault="00DC2C0D" w:rsidP="00DC2C0D">
            <w:pPr>
              <w:rPr>
                <w:color w:val="000000"/>
                <w:sz w:val="20"/>
                <w:szCs w:val="20"/>
              </w:rPr>
            </w:pPr>
          </w:p>
          <w:p w:rsidR="001C08E9" w:rsidRPr="00DC2C0D" w:rsidRDefault="001C08E9" w:rsidP="00DC2C0D">
            <w:pPr>
              <w:rPr>
                <w:sz w:val="20"/>
                <w:szCs w:val="20"/>
              </w:rPr>
            </w:pPr>
          </w:p>
        </w:tc>
      </w:tr>
      <w:tr w:rsidR="001C08E9" w:rsidTr="003170C9">
        <w:trPr>
          <w:trHeight w:val="2126"/>
        </w:trPr>
        <w:tc>
          <w:tcPr>
            <w:tcW w:w="739" w:type="dxa"/>
          </w:tcPr>
          <w:p w:rsidR="001C08E9" w:rsidRDefault="001C08E9" w:rsidP="001C08E9">
            <w:pPr>
              <w:pStyle w:val="TableParagraph"/>
              <w:spacing w:before="64"/>
              <w:ind w:left="76"/>
              <w:rPr>
                <w:w w:val="105"/>
                <w:sz w:val="15"/>
              </w:rPr>
            </w:pPr>
            <w:r>
              <w:rPr>
                <w:w w:val="105"/>
                <w:sz w:val="15"/>
              </w:rPr>
              <w:t>3.10.</w:t>
            </w:r>
          </w:p>
        </w:tc>
        <w:tc>
          <w:tcPr>
            <w:tcW w:w="4250" w:type="dxa"/>
          </w:tcPr>
          <w:p w:rsidR="001C08E9" w:rsidRPr="008A7659" w:rsidRDefault="001C08E9" w:rsidP="001C08E9">
            <w:pPr>
              <w:pStyle w:val="TableParagraph"/>
              <w:spacing w:before="64" w:line="266" w:lineRule="auto"/>
              <w:ind w:left="76"/>
              <w:rPr>
                <w:sz w:val="15"/>
              </w:rPr>
            </w:pPr>
            <w:r w:rsidRPr="008A7659">
              <w:rPr>
                <w:w w:val="105"/>
                <w:sz w:val="15"/>
              </w:rPr>
              <w:t>Модуль</w:t>
            </w:r>
            <w:r w:rsidRPr="008A7659">
              <w:rPr>
                <w:spacing w:val="-8"/>
                <w:w w:val="105"/>
                <w:sz w:val="15"/>
              </w:rPr>
              <w:t xml:space="preserve"> </w:t>
            </w:r>
            <w:r w:rsidRPr="008A7659">
              <w:rPr>
                <w:w w:val="105"/>
                <w:sz w:val="15"/>
              </w:rPr>
              <w:t>«Зимние</w:t>
            </w:r>
            <w:r w:rsidRPr="008A7659">
              <w:rPr>
                <w:spacing w:val="-8"/>
                <w:w w:val="105"/>
                <w:sz w:val="15"/>
              </w:rPr>
              <w:t xml:space="preserve"> </w:t>
            </w:r>
            <w:r w:rsidRPr="008A7659">
              <w:rPr>
                <w:w w:val="105"/>
                <w:sz w:val="15"/>
              </w:rPr>
              <w:t>виды</w:t>
            </w:r>
            <w:r w:rsidRPr="008A7659">
              <w:rPr>
                <w:spacing w:val="-7"/>
                <w:w w:val="105"/>
                <w:sz w:val="15"/>
              </w:rPr>
              <w:t xml:space="preserve"> </w:t>
            </w:r>
            <w:r w:rsidRPr="008A7659">
              <w:rPr>
                <w:w w:val="105"/>
                <w:sz w:val="15"/>
              </w:rPr>
              <w:t>спорта».</w:t>
            </w:r>
            <w:r w:rsidRPr="008A7659">
              <w:rPr>
                <w:spacing w:val="-8"/>
                <w:w w:val="105"/>
                <w:sz w:val="15"/>
              </w:rPr>
              <w:t xml:space="preserve"> </w:t>
            </w:r>
            <w:r w:rsidRPr="008A7659">
              <w:rPr>
                <w:w w:val="105"/>
                <w:sz w:val="15"/>
              </w:rPr>
              <w:t>Спуск</w:t>
            </w:r>
            <w:r w:rsidRPr="008A7659">
              <w:rPr>
                <w:spacing w:val="-7"/>
                <w:w w:val="105"/>
                <w:sz w:val="15"/>
              </w:rPr>
              <w:t xml:space="preserve"> </w:t>
            </w:r>
            <w:r w:rsidRPr="008A7659">
              <w:rPr>
                <w:w w:val="105"/>
                <w:sz w:val="15"/>
              </w:rPr>
              <w:t>на</w:t>
            </w:r>
            <w:r w:rsidRPr="008A7659">
              <w:rPr>
                <w:spacing w:val="-8"/>
                <w:w w:val="105"/>
                <w:sz w:val="15"/>
              </w:rPr>
              <w:t xml:space="preserve"> </w:t>
            </w:r>
            <w:r w:rsidRPr="008A7659">
              <w:rPr>
                <w:w w:val="105"/>
                <w:sz w:val="15"/>
              </w:rPr>
              <w:t>лыжах</w:t>
            </w:r>
            <w:r w:rsidRPr="008A7659">
              <w:rPr>
                <w:spacing w:val="-8"/>
                <w:w w:val="105"/>
                <w:sz w:val="15"/>
              </w:rPr>
              <w:t xml:space="preserve"> </w:t>
            </w:r>
            <w:r w:rsidRPr="008A7659">
              <w:rPr>
                <w:w w:val="105"/>
                <w:sz w:val="15"/>
              </w:rPr>
              <w:t>с</w:t>
            </w:r>
            <w:r w:rsidRPr="008A7659">
              <w:rPr>
                <w:spacing w:val="-7"/>
                <w:w w:val="105"/>
                <w:sz w:val="15"/>
              </w:rPr>
              <w:t xml:space="preserve"> </w:t>
            </w:r>
            <w:r w:rsidRPr="008A7659">
              <w:rPr>
                <w:w w:val="105"/>
                <w:sz w:val="15"/>
              </w:rPr>
              <w:t>пологого</w:t>
            </w:r>
            <w:r w:rsidR="008818CA">
              <w:rPr>
                <w:w w:val="105"/>
                <w:sz w:val="15"/>
              </w:rPr>
              <w:t xml:space="preserve"> </w:t>
            </w:r>
            <w:r w:rsidRPr="008A7659">
              <w:rPr>
                <w:spacing w:val="-37"/>
                <w:w w:val="105"/>
                <w:sz w:val="15"/>
              </w:rPr>
              <w:t xml:space="preserve"> </w:t>
            </w:r>
            <w:r w:rsidRPr="008A7659">
              <w:rPr>
                <w:w w:val="105"/>
                <w:sz w:val="15"/>
              </w:rPr>
              <w:t>склона</w:t>
            </w:r>
          </w:p>
        </w:tc>
        <w:tc>
          <w:tcPr>
            <w:tcW w:w="528" w:type="dxa"/>
          </w:tcPr>
          <w:p w:rsidR="001C08E9" w:rsidRPr="008A7659" w:rsidRDefault="001C08E9" w:rsidP="001C08E9">
            <w:pPr>
              <w:pStyle w:val="TableParagraph"/>
              <w:rPr>
                <w:sz w:val="14"/>
              </w:rPr>
            </w:pPr>
            <w:r>
              <w:rPr>
                <w:sz w:val="14"/>
              </w:rPr>
              <w:t>2</w:t>
            </w:r>
          </w:p>
        </w:tc>
        <w:tc>
          <w:tcPr>
            <w:tcW w:w="1104" w:type="dxa"/>
          </w:tcPr>
          <w:p w:rsidR="001C08E9" w:rsidRPr="008A7659" w:rsidRDefault="001C08E9" w:rsidP="001C08E9">
            <w:pPr>
              <w:pStyle w:val="TableParagraph"/>
              <w:rPr>
                <w:sz w:val="14"/>
              </w:rPr>
            </w:pPr>
          </w:p>
        </w:tc>
        <w:tc>
          <w:tcPr>
            <w:tcW w:w="1140" w:type="dxa"/>
          </w:tcPr>
          <w:p w:rsidR="001C08E9" w:rsidRPr="008A7659" w:rsidRDefault="001C08E9" w:rsidP="001C08E9">
            <w:pPr>
              <w:pStyle w:val="TableParagraph"/>
              <w:rPr>
                <w:sz w:val="14"/>
              </w:rPr>
            </w:pPr>
          </w:p>
        </w:tc>
        <w:tc>
          <w:tcPr>
            <w:tcW w:w="804" w:type="dxa"/>
          </w:tcPr>
          <w:p w:rsidR="001C08E9" w:rsidRPr="008A7659" w:rsidRDefault="001C08E9" w:rsidP="001C08E9">
            <w:pPr>
              <w:pStyle w:val="TableParagraph"/>
              <w:rPr>
                <w:sz w:val="14"/>
              </w:rPr>
            </w:pPr>
          </w:p>
        </w:tc>
        <w:tc>
          <w:tcPr>
            <w:tcW w:w="4994" w:type="dxa"/>
          </w:tcPr>
          <w:p w:rsidR="001C08E9" w:rsidRPr="008A7659" w:rsidRDefault="001C08E9" w:rsidP="001C08E9">
            <w:pPr>
              <w:pStyle w:val="TableParagraph"/>
              <w:spacing w:before="2" w:line="266" w:lineRule="auto"/>
              <w:ind w:left="79"/>
              <w:rPr>
                <w:sz w:val="15"/>
              </w:rPr>
            </w:pPr>
            <w:r w:rsidRPr="008A7659">
              <w:rPr>
                <w:w w:val="105"/>
                <w:sz w:val="15"/>
              </w:rPr>
              <w:t>рассматривают, обсуждают и анализируют иллюстративный образец</w:t>
            </w:r>
            <w:r w:rsidRPr="008A7659">
              <w:rPr>
                <w:spacing w:val="1"/>
                <w:w w:val="105"/>
                <w:sz w:val="15"/>
              </w:rPr>
              <w:t xml:space="preserve"> </w:t>
            </w:r>
            <w:r w:rsidRPr="008A7659">
              <w:rPr>
                <w:w w:val="105"/>
                <w:sz w:val="15"/>
              </w:rPr>
              <w:t>техники</w:t>
            </w:r>
            <w:r w:rsidRPr="008A7659">
              <w:rPr>
                <w:spacing w:val="-8"/>
                <w:w w:val="105"/>
                <w:sz w:val="15"/>
              </w:rPr>
              <w:t xml:space="preserve"> </w:t>
            </w:r>
            <w:r w:rsidRPr="008A7659">
              <w:rPr>
                <w:w w:val="105"/>
                <w:sz w:val="15"/>
              </w:rPr>
              <w:t>спуска</w:t>
            </w:r>
            <w:r w:rsidRPr="008A7659">
              <w:rPr>
                <w:spacing w:val="-8"/>
                <w:w w:val="105"/>
                <w:sz w:val="15"/>
              </w:rPr>
              <w:t xml:space="preserve"> </w:t>
            </w:r>
            <w:r w:rsidRPr="008A7659">
              <w:rPr>
                <w:w w:val="105"/>
                <w:sz w:val="15"/>
              </w:rPr>
              <w:t>с</w:t>
            </w:r>
            <w:r w:rsidRPr="008A7659">
              <w:rPr>
                <w:spacing w:val="-8"/>
                <w:w w:val="105"/>
                <w:sz w:val="15"/>
              </w:rPr>
              <w:t xml:space="preserve"> </w:t>
            </w:r>
            <w:r w:rsidRPr="008A7659">
              <w:rPr>
                <w:w w:val="105"/>
                <w:sz w:val="15"/>
              </w:rPr>
              <w:t>пологого</w:t>
            </w:r>
            <w:r w:rsidRPr="008A7659">
              <w:rPr>
                <w:spacing w:val="-8"/>
                <w:w w:val="105"/>
                <w:sz w:val="15"/>
              </w:rPr>
              <w:t xml:space="preserve"> </w:t>
            </w:r>
            <w:r w:rsidRPr="008A7659">
              <w:rPr>
                <w:w w:val="105"/>
                <w:sz w:val="15"/>
              </w:rPr>
              <w:t>склона</w:t>
            </w:r>
            <w:r w:rsidRPr="008A7659">
              <w:rPr>
                <w:spacing w:val="-8"/>
                <w:w w:val="105"/>
                <w:sz w:val="15"/>
              </w:rPr>
              <w:t xml:space="preserve"> </w:t>
            </w:r>
            <w:r w:rsidRPr="008A7659">
              <w:rPr>
                <w:w w:val="105"/>
                <w:sz w:val="15"/>
              </w:rPr>
              <w:t>в</w:t>
            </w:r>
            <w:r w:rsidRPr="008A7659">
              <w:rPr>
                <w:spacing w:val="-8"/>
                <w:w w:val="105"/>
                <w:sz w:val="15"/>
              </w:rPr>
              <w:t xml:space="preserve"> </w:t>
            </w:r>
            <w:r w:rsidRPr="008A7659">
              <w:rPr>
                <w:w w:val="105"/>
                <w:sz w:val="15"/>
              </w:rPr>
              <w:t>низкой</w:t>
            </w:r>
            <w:r w:rsidRPr="008A7659">
              <w:rPr>
                <w:spacing w:val="-7"/>
                <w:w w:val="105"/>
                <w:sz w:val="15"/>
              </w:rPr>
              <w:t xml:space="preserve"> </w:t>
            </w:r>
            <w:r w:rsidRPr="008A7659">
              <w:rPr>
                <w:w w:val="105"/>
                <w:sz w:val="15"/>
              </w:rPr>
              <w:t>стойке,</w:t>
            </w:r>
            <w:r w:rsidRPr="008A7659">
              <w:rPr>
                <w:spacing w:val="-8"/>
                <w:w w:val="105"/>
                <w:sz w:val="15"/>
              </w:rPr>
              <w:t xml:space="preserve"> </w:t>
            </w:r>
            <w:r w:rsidRPr="008A7659">
              <w:rPr>
                <w:w w:val="105"/>
                <w:sz w:val="15"/>
              </w:rPr>
              <w:t>выделяют</w:t>
            </w:r>
            <w:r w:rsidRPr="008A7659">
              <w:rPr>
                <w:spacing w:val="-8"/>
                <w:w w:val="105"/>
                <w:sz w:val="15"/>
              </w:rPr>
              <w:t xml:space="preserve"> </w:t>
            </w:r>
            <w:r w:rsidRPr="008A7659">
              <w:rPr>
                <w:w w:val="105"/>
                <w:sz w:val="15"/>
              </w:rPr>
              <w:t>отличия</w:t>
            </w:r>
            <w:r w:rsidRPr="008A7659">
              <w:rPr>
                <w:spacing w:val="-8"/>
                <w:w w:val="105"/>
                <w:sz w:val="15"/>
              </w:rPr>
              <w:t xml:space="preserve"> </w:t>
            </w:r>
            <w:r w:rsidRPr="008A7659">
              <w:rPr>
                <w:w w:val="105"/>
                <w:sz w:val="15"/>
              </w:rPr>
              <w:t>от</w:t>
            </w:r>
            <w:r w:rsidRPr="008A7659">
              <w:rPr>
                <w:spacing w:val="-36"/>
                <w:w w:val="105"/>
                <w:sz w:val="15"/>
              </w:rPr>
              <w:t xml:space="preserve"> </w:t>
            </w:r>
            <w:r w:rsidRPr="008A7659">
              <w:rPr>
                <w:w w:val="105"/>
                <w:sz w:val="15"/>
              </w:rPr>
              <w:t>техники</w:t>
            </w:r>
            <w:r w:rsidRPr="008A7659">
              <w:rPr>
                <w:spacing w:val="-3"/>
                <w:w w:val="105"/>
                <w:sz w:val="15"/>
              </w:rPr>
              <w:t xml:space="preserve"> </w:t>
            </w:r>
            <w:r w:rsidRPr="008A7659">
              <w:rPr>
                <w:w w:val="105"/>
                <w:sz w:val="15"/>
              </w:rPr>
              <w:t>спуска</w:t>
            </w:r>
            <w:r w:rsidRPr="008A7659">
              <w:rPr>
                <w:spacing w:val="-2"/>
                <w:w w:val="105"/>
                <w:sz w:val="15"/>
              </w:rPr>
              <w:t xml:space="preserve"> </w:t>
            </w:r>
            <w:r w:rsidRPr="008A7659">
              <w:rPr>
                <w:w w:val="105"/>
                <w:sz w:val="15"/>
              </w:rPr>
              <w:t>в</w:t>
            </w:r>
            <w:r w:rsidRPr="008A7659">
              <w:rPr>
                <w:spacing w:val="-2"/>
                <w:w w:val="105"/>
                <w:sz w:val="15"/>
              </w:rPr>
              <w:t xml:space="preserve"> </w:t>
            </w:r>
            <w:r w:rsidRPr="008A7659">
              <w:rPr>
                <w:w w:val="105"/>
                <w:sz w:val="15"/>
              </w:rPr>
              <w:t>основной</w:t>
            </w:r>
            <w:r w:rsidRPr="008A7659">
              <w:rPr>
                <w:spacing w:val="-2"/>
                <w:w w:val="105"/>
                <w:sz w:val="15"/>
              </w:rPr>
              <w:t xml:space="preserve"> </w:t>
            </w:r>
            <w:r w:rsidRPr="008A7659">
              <w:rPr>
                <w:w w:val="105"/>
                <w:sz w:val="15"/>
              </w:rPr>
              <w:t>стойке,</w:t>
            </w:r>
            <w:r w:rsidRPr="008A7659">
              <w:rPr>
                <w:spacing w:val="-2"/>
                <w:w w:val="105"/>
                <w:sz w:val="15"/>
              </w:rPr>
              <w:t xml:space="preserve"> </w:t>
            </w:r>
            <w:r w:rsidRPr="008A7659">
              <w:rPr>
                <w:w w:val="105"/>
                <w:sz w:val="15"/>
              </w:rPr>
              <w:t>делают</w:t>
            </w:r>
            <w:r w:rsidRPr="008A7659">
              <w:rPr>
                <w:spacing w:val="-3"/>
                <w:w w:val="105"/>
                <w:sz w:val="15"/>
              </w:rPr>
              <w:t xml:space="preserve"> </w:t>
            </w:r>
            <w:r w:rsidRPr="008A7659">
              <w:rPr>
                <w:w w:val="105"/>
                <w:sz w:val="15"/>
              </w:rPr>
              <w:t>выводы</w:t>
            </w:r>
            <w:proofErr w:type="gramStart"/>
            <w:r w:rsidRPr="008A7659">
              <w:rPr>
                <w:w w:val="105"/>
                <w:sz w:val="15"/>
              </w:rPr>
              <w:t>;;</w:t>
            </w:r>
            <w:proofErr w:type="gramEnd"/>
          </w:p>
          <w:p w:rsidR="001C08E9" w:rsidRPr="008A7659" w:rsidRDefault="001C08E9" w:rsidP="001C08E9">
            <w:pPr>
              <w:pStyle w:val="TableParagraph"/>
              <w:spacing w:before="2" w:line="266" w:lineRule="auto"/>
              <w:ind w:left="79"/>
              <w:rPr>
                <w:sz w:val="15"/>
              </w:rPr>
            </w:pPr>
            <w:r w:rsidRPr="008A7659">
              <w:rPr>
                <w:w w:val="105"/>
                <w:sz w:val="15"/>
              </w:rPr>
              <w:t>разучивают и закрепляют спуск с пологого склона в низкой стойке</w:t>
            </w:r>
            <w:proofErr w:type="gramStart"/>
            <w:r w:rsidRPr="008A7659">
              <w:rPr>
                <w:w w:val="105"/>
                <w:sz w:val="15"/>
              </w:rPr>
              <w:t>;;</w:t>
            </w:r>
            <w:r w:rsidRPr="008A7659">
              <w:rPr>
                <w:spacing w:val="1"/>
                <w:w w:val="105"/>
                <w:sz w:val="15"/>
              </w:rPr>
              <w:t xml:space="preserve"> </w:t>
            </w:r>
            <w:proofErr w:type="gramEnd"/>
            <w:r w:rsidRPr="008A7659">
              <w:rPr>
                <w:spacing w:val="-1"/>
                <w:w w:val="105"/>
                <w:sz w:val="15"/>
              </w:rPr>
              <w:t>рассматривают,</w:t>
            </w:r>
            <w:r w:rsidRPr="008A7659">
              <w:rPr>
                <w:spacing w:val="-8"/>
                <w:w w:val="105"/>
                <w:sz w:val="15"/>
              </w:rPr>
              <w:t xml:space="preserve"> </w:t>
            </w:r>
            <w:r w:rsidRPr="008A7659">
              <w:rPr>
                <w:spacing w:val="-1"/>
                <w:w w:val="105"/>
                <w:sz w:val="15"/>
              </w:rPr>
              <w:t>обсуждают</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анализируют</w:t>
            </w:r>
            <w:r w:rsidRPr="008A7659">
              <w:rPr>
                <w:spacing w:val="-8"/>
                <w:w w:val="105"/>
                <w:sz w:val="15"/>
              </w:rPr>
              <w:t xml:space="preserve"> </w:t>
            </w:r>
            <w:r w:rsidRPr="008A7659">
              <w:rPr>
                <w:w w:val="105"/>
                <w:sz w:val="15"/>
              </w:rPr>
              <w:t>образец</w:t>
            </w:r>
            <w:r w:rsidRPr="008A7659">
              <w:rPr>
                <w:spacing w:val="-7"/>
                <w:w w:val="105"/>
                <w:sz w:val="15"/>
              </w:rPr>
              <w:t xml:space="preserve"> </w:t>
            </w:r>
            <w:r w:rsidRPr="008A7659">
              <w:rPr>
                <w:w w:val="105"/>
                <w:sz w:val="15"/>
              </w:rPr>
              <w:t>техники</w:t>
            </w:r>
            <w:r w:rsidRPr="008A7659">
              <w:rPr>
                <w:spacing w:val="-8"/>
                <w:w w:val="105"/>
                <w:sz w:val="15"/>
              </w:rPr>
              <w:t xml:space="preserve"> </w:t>
            </w:r>
            <w:r w:rsidRPr="008A7659">
              <w:rPr>
                <w:w w:val="105"/>
                <w:sz w:val="15"/>
              </w:rPr>
              <w:t>учителя</w:t>
            </w:r>
            <w:r w:rsidRPr="008A7659">
              <w:rPr>
                <w:spacing w:val="-8"/>
                <w:w w:val="105"/>
                <w:sz w:val="15"/>
              </w:rPr>
              <w:t xml:space="preserve"> </w:t>
            </w:r>
            <w:r w:rsidRPr="008A7659">
              <w:rPr>
                <w:w w:val="105"/>
                <w:sz w:val="15"/>
              </w:rPr>
              <w:t>в</w:t>
            </w:r>
            <w:r w:rsidRPr="008A7659">
              <w:rPr>
                <w:spacing w:val="-36"/>
                <w:w w:val="105"/>
                <w:sz w:val="15"/>
              </w:rPr>
              <w:t xml:space="preserve"> </w:t>
            </w:r>
            <w:r w:rsidRPr="008A7659">
              <w:rPr>
                <w:w w:val="105"/>
                <w:sz w:val="15"/>
              </w:rPr>
              <w:t>преодолении бугров и впадин при спуске с пологого склона в низкой</w:t>
            </w:r>
            <w:r w:rsidRPr="008A7659">
              <w:rPr>
                <w:spacing w:val="-37"/>
                <w:w w:val="105"/>
                <w:sz w:val="15"/>
              </w:rPr>
              <w:t xml:space="preserve"> </w:t>
            </w:r>
            <w:r w:rsidRPr="008A7659">
              <w:rPr>
                <w:w w:val="105"/>
                <w:sz w:val="15"/>
              </w:rPr>
              <w:t>стойке;;</w:t>
            </w:r>
          </w:p>
          <w:p w:rsidR="001C08E9" w:rsidRPr="008A7659" w:rsidRDefault="001C08E9" w:rsidP="001C08E9">
            <w:pPr>
              <w:pStyle w:val="TableParagraph"/>
              <w:spacing w:before="3" w:line="266" w:lineRule="auto"/>
              <w:ind w:left="79"/>
              <w:rPr>
                <w:sz w:val="15"/>
              </w:rPr>
            </w:pPr>
            <w:r w:rsidRPr="008A7659">
              <w:rPr>
                <w:spacing w:val="-1"/>
                <w:w w:val="105"/>
                <w:sz w:val="15"/>
              </w:rPr>
              <w:t>разучивают</w:t>
            </w:r>
            <w:r w:rsidRPr="008A7659">
              <w:rPr>
                <w:spacing w:val="-9"/>
                <w:w w:val="105"/>
                <w:sz w:val="15"/>
              </w:rPr>
              <w:t xml:space="preserve"> </w:t>
            </w:r>
            <w:r w:rsidRPr="008A7659">
              <w:rPr>
                <w:spacing w:val="-1"/>
                <w:w w:val="105"/>
                <w:sz w:val="15"/>
              </w:rPr>
              <w:t>и</w:t>
            </w:r>
            <w:r w:rsidRPr="008A7659">
              <w:rPr>
                <w:spacing w:val="-9"/>
                <w:w w:val="105"/>
                <w:sz w:val="15"/>
              </w:rPr>
              <w:t xml:space="preserve"> </w:t>
            </w:r>
            <w:r w:rsidRPr="008A7659">
              <w:rPr>
                <w:w w:val="105"/>
                <w:sz w:val="15"/>
              </w:rPr>
              <w:t>закрепляют</w:t>
            </w:r>
            <w:r w:rsidRPr="008A7659">
              <w:rPr>
                <w:spacing w:val="-9"/>
                <w:w w:val="105"/>
                <w:sz w:val="15"/>
              </w:rPr>
              <w:t xml:space="preserve"> </w:t>
            </w:r>
            <w:r w:rsidRPr="008A7659">
              <w:rPr>
                <w:w w:val="105"/>
                <w:sz w:val="15"/>
              </w:rPr>
              <w:t>технику</w:t>
            </w:r>
            <w:r w:rsidRPr="008A7659">
              <w:rPr>
                <w:spacing w:val="-9"/>
                <w:w w:val="105"/>
                <w:sz w:val="15"/>
              </w:rPr>
              <w:t xml:space="preserve"> </w:t>
            </w:r>
            <w:r w:rsidRPr="008A7659">
              <w:rPr>
                <w:w w:val="105"/>
                <w:sz w:val="15"/>
              </w:rPr>
              <w:t>преодоления</w:t>
            </w:r>
            <w:r w:rsidRPr="008A7659">
              <w:rPr>
                <w:spacing w:val="-9"/>
                <w:w w:val="105"/>
                <w:sz w:val="15"/>
              </w:rPr>
              <w:t xml:space="preserve"> </w:t>
            </w:r>
            <w:r w:rsidRPr="008A7659">
              <w:rPr>
                <w:w w:val="105"/>
                <w:sz w:val="15"/>
              </w:rPr>
              <w:t>небольших</w:t>
            </w:r>
            <w:r w:rsidRPr="008A7659">
              <w:rPr>
                <w:spacing w:val="-9"/>
                <w:w w:val="105"/>
                <w:sz w:val="15"/>
              </w:rPr>
              <w:t xml:space="preserve"> </w:t>
            </w:r>
            <w:r w:rsidRPr="008A7659">
              <w:rPr>
                <w:w w:val="105"/>
                <w:sz w:val="15"/>
              </w:rPr>
              <w:t>бугров</w:t>
            </w:r>
            <w:r w:rsidRPr="008A7659">
              <w:rPr>
                <w:spacing w:val="-8"/>
                <w:w w:val="105"/>
                <w:sz w:val="15"/>
              </w:rPr>
              <w:t xml:space="preserve"> </w:t>
            </w:r>
            <w:r w:rsidRPr="008A7659">
              <w:rPr>
                <w:w w:val="105"/>
                <w:sz w:val="15"/>
              </w:rPr>
              <w:t>и</w:t>
            </w:r>
            <w:r w:rsidRPr="008A7659">
              <w:rPr>
                <w:spacing w:val="-37"/>
                <w:w w:val="105"/>
                <w:sz w:val="15"/>
              </w:rPr>
              <w:t xml:space="preserve"> </w:t>
            </w:r>
            <w:r w:rsidRPr="008A7659">
              <w:rPr>
                <w:w w:val="105"/>
                <w:sz w:val="15"/>
              </w:rPr>
              <w:t>впадин</w:t>
            </w:r>
            <w:r w:rsidRPr="008A7659">
              <w:rPr>
                <w:spacing w:val="-2"/>
                <w:w w:val="105"/>
                <w:sz w:val="15"/>
              </w:rPr>
              <w:t xml:space="preserve"> </w:t>
            </w:r>
            <w:r w:rsidRPr="008A7659">
              <w:rPr>
                <w:w w:val="105"/>
                <w:sz w:val="15"/>
              </w:rPr>
              <w:t>при</w:t>
            </w:r>
            <w:r w:rsidRPr="008A7659">
              <w:rPr>
                <w:spacing w:val="-2"/>
                <w:w w:val="105"/>
                <w:sz w:val="15"/>
              </w:rPr>
              <w:t xml:space="preserve"> </w:t>
            </w:r>
            <w:r w:rsidRPr="008A7659">
              <w:rPr>
                <w:w w:val="105"/>
                <w:sz w:val="15"/>
              </w:rPr>
              <w:t>спуске</w:t>
            </w:r>
            <w:r w:rsidRPr="008A7659">
              <w:rPr>
                <w:spacing w:val="-1"/>
                <w:w w:val="105"/>
                <w:sz w:val="15"/>
              </w:rPr>
              <w:t xml:space="preserve"> </w:t>
            </w:r>
            <w:r w:rsidRPr="008A7659">
              <w:rPr>
                <w:w w:val="105"/>
                <w:sz w:val="15"/>
              </w:rPr>
              <w:t>с</w:t>
            </w:r>
            <w:r w:rsidRPr="008A7659">
              <w:rPr>
                <w:spacing w:val="-2"/>
                <w:w w:val="105"/>
                <w:sz w:val="15"/>
              </w:rPr>
              <w:t xml:space="preserve"> </w:t>
            </w:r>
            <w:r w:rsidRPr="008A7659">
              <w:rPr>
                <w:w w:val="105"/>
                <w:sz w:val="15"/>
              </w:rPr>
              <w:t>пологого</w:t>
            </w:r>
            <w:r w:rsidRPr="008A7659">
              <w:rPr>
                <w:spacing w:val="-1"/>
                <w:w w:val="105"/>
                <w:sz w:val="15"/>
              </w:rPr>
              <w:t xml:space="preserve"> </w:t>
            </w:r>
            <w:r w:rsidRPr="008A7659">
              <w:rPr>
                <w:w w:val="105"/>
                <w:sz w:val="15"/>
              </w:rPr>
              <w:t>склона</w:t>
            </w:r>
            <w:proofErr w:type="gramStart"/>
            <w:r w:rsidRPr="008A7659">
              <w:rPr>
                <w:w w:val="105"/>
                <w:sz w:val="15"/>
              </w:rPr>
              <w:t>;;</w:t>
            </w:r>
            <w:proofErr w:type="gramEnd"/>
          </w:p>
          <w:p w:rsidR="001C08E9" w:rsidRPr="008A7659" w:rsidRDefault="001C08E9" w:rsidP="001C08E9">
            <w:pPr>
              <w:pStyle w:val="TableParagraph"/>
              <w:rPr>
                <w:sz w:val="14"/>
              </w:rPr>
            </w:pPr>
            <w:r w:rsidRPr="008A7659">
              <w:rPr>
                <w:w w:val="105"/>
                <w:sz w:val="15"/>
              </w:rPr>
              <w:t>контролируют технику выполнения спуска другими учащимися,</w:t>
            </w:r>
            <w:r w:rsidRPr="008A7659">
              <w:rPr>
                <w:spacing w:val="1"/>
                <w:w w:val="105"/>
                <w:sz w:val="15"/>
              </w:rPr>
              <w:t xml:space="preserve"> </w:t>
            </w:r>
            <w:r w:rsidRPr="008A7659">
              <w:rPr>
                <w:spacing w:val="-1"/>
                <w:w w:val="105"/>
                <w:sz w:val="15"/>
              </w:rPr>
              <w:t>выявляют</w:t>
            </w:r>
            <w:r w:rsidRPr="008A7659">
              <w:rPr>
                <w:spacing w:val="-8"/>
                <w:w w:val="105"/>
                <w:sz w:val="15"/>
              </w:rPr>
              <w:t xml:space="preserve"> </w:t>
            </w:r>
            <w:r w:rsidRPr="008A7659">
              <w:rPr>
                <w:spacing w:val="-1"/>
                <w:w w:val="105"/>
                <w:sz w:val="15"/>
              </w:rPr>
              <w:t>возможные</w:t>
            </w:r>
            <w:r w:rsidRPr="008A7659">
              <w:rPr>
                <w:spacing w:val="-8"/>
                <w:w w:val="105"/>
                <w:sz w:val="15"/>
              </w:rPr>
              <w:t xml:space="preserve"> </w:t>
            </w:r>
            <w:r w:rsidRPr="008A7659">
              <w:rPr>
                <w:w w:val="105"/>
                <w:sz w:val="15"/>
              </w:rPr>
              <w:t>ошибки</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предлагают</w:t>
            </w:r>
            <w:r w:rsidRPr="008A7659">
              <w:rPr>
                <w:spacing w:val="-8"/>
                <w:w w:val="105"/>
                <w:sz w:val="15"/>
              </w:rPr>
              <w:t xml:space="preserve"> </w:t>
            </w:r>
            <w:r w:rsidRPr="008A7659">
              <w:rPr>
                <w:w w:val="105"/>
                <w:sz w:val="15"/>
              </w:rPr>
              <w:t>способы</w:t>
            </w:r>
            <w:r w:rsidRPr="008A7659">
              <w:rPr>
                <w:spacing w:val="-8"/>
                <w:w w:val="105"/>
                <w:sz w:val="15"/>
              </w:rPr>
              <w:t xml:space="preserve"> </w:t>
            </w:r>
            <w:r w:rsidRPr="008A7659">
              <w:rPr>
                <w:w w:val="105"/>
                <w:sz w:val="15"/>
              </w:rPr>
              <w:t>их</w:t>
            </w:r>
            <w:r w:rsidRPr="008A7659">
              <w:rPr>
                <w:spacing w:val="-8"/>
                <w:w w:val="105"/>
                <w:sz w:val="15"/>
              </w:rPr>
              <w:t xml:space="preserve"> </w:t>
            </w:r>
            <w:r w:rsidRPr="008A7659">
              <w:rPr>
                <w:w w:val="105"/>
                <w:sz w:val="15"/>
              </w:rPr>
              <w:t>устранения</w:t>
            </w:r>
            <w:r w:rsidRPr="008A7659">
              <w:rPr>
                <w:spacing w:val="-37"/>
                <w:w w:val="105"/>
                <w:sz w:val="15"/>
              </w:rPr>
              <w:t xml:space="preserve"> </w:t>
            </w:r>
            <w:r w:rsidRPr="008A7659">
              <w:rPr>
                <w:w w:val="105"/>
                <w:sz w:val="15"/>
              </w:rPr>
              <w:t>(работа</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парах);</w:t>
            </w:r>
          </w:p>
        </w:tc>
        <w:tc>
          <w:tcPr>
            <w:tcW w:w="828" w:type="dxa"/>
          </w:tcPr>
          <w:p w:rsidR="001C08E9" w:rsidRDefault="001C08E9" w:rsidP="001C08E9">
            <w:r w:rsidRPr="00EF4DFD">
              <w:rPr>
                <w:sz w:val="14"/>
              </w:rPr>
              <w:t>Практика</w:t>
            </w:r>
          </w:p>
        </w:tc>
        <w:tc>
          <w:tcPr>
            <w:tcW w:w="1380" w:type="dxa"/>
          </w:tcPr>
          <w:p w:rsidR="00DC2C0D" w:rsidRPr="00DC2C0D" w:rsidRDefault="005C7B05" w:rsidP="00DC2C0D">
            <w:pPr>
              <w:rPr>
                <w:color w:val="000000"/>
                <w:sz w:val="20"/>
                <w:szCs w:val="20"/>
              </w:rPr>
            </w:pPr>
            <w:hyperlink r:id="rId23" w:history="1">
              <w:r w:rsidR="00DC2C0D" w:rsidRPr="00DC2C0D">
                <w:rPr>
                  <w:rStyle w:val="a5"/>
                  <w:sz w:val="20"/>
                  <w:szCs w:val="20"/>
                </w:rPr>
                <w:t>https://uchebnik.mos.ru/material_view/test_specifications/282442?menuReferrer=catalogue</w:t>
              </w:r>
            </w:hyperlink>
          </w:p>
          <w:p w:rsidR="001C08E9" w:rsidRPr="00DC2C0D" w:rsidRDefault="001C08E9" w:rsidP="001C08E9">
            <w:pPr>
              <w:pStyle w:val="TableParagraph"/>
              <w:rPr>
                <w:sz w:val="20"/>
                <w:szCs w:val="20"/>
              </w:rPr>
            </w:pPr>
          </w:p>
        </w:tc>
      </w:tr>
      <w:tr w:rsidR="001C08E9" w:rsidTr="003170C9">
        <w:trPr>
          <w:trHeight w:val="2530"/>
        </w:trPr>
        <w:tc>
          <w:tcPr>
            <w:tcW w:w="739" w:type="dxa"/>
          </w:tcPr>
          <w:p w:rsidR="001C08E9" w:rsidRDefault="001C08E9" w:rsidP="001C08E9">
            <w:pPr>
              <w:pStyle w:val="TableParagraph"/>
              <w:spacing w:before="64"/>
              <w:ind w:left="55" w:right="43"/>
              <w:jc w:val="center"/>
              <w:rPr>
                <w:sz w:val="15"/>
              </w:rPr>
            </w:pPr>
            <w:r>
              <w:rPr>
                <w:w w:val="105"/>
                <w:sz w:val="15"/>
              </w:rPr>
              <w:lastRenderedPageBreak/>
              <w:t>3.11.</w:t>
            </w:r>
          </w:p>
        </w:tc>
        <w:tc>
          <w:tcPr>
            <w:tcW w:w="4250" w:type="dxa"/>
          </w:tcPr>
          <w:p w:rsidR="001C08E9" w:rsidRPr="008A7659" w:rsidRDefault="001C08E9" w:rsidP="001C08E9">
            <w:pPr>
              <w:pStyle w:val="TableParagraph"/>
              <w:spacing w:before="64" w:line="266" w:lineRule="auto"/>
              <w:ind w:left="76"/>
              <w:rPr>
                <w:b/>
                <w:sz w:val="15"/>
              </w:rPr>
            </w:pPr>
            <w:r w:rsidRPr="008A7659">
              <w:rPr>
                <w:i/>
                <w:sz w:val="15"/>
              </w:rPr>
              <w:t>Модуль</w:t>
            </w:r>
            <w:r w:rsidRPr="008A7659">
              <w:rPr>
                <w:i/>
                <w:spacing w:val="1"/>
                <w:sz w:val="15"/>
              </w:rPr>
              <w:t xml:space="preserve"> </w:t>
            </w:r>
            <w:r w:rsidRPr="008A7659">
              <w:rPr>
                <w:i/>
                <w:sz w:val="15"/>
              </w:rPr>
              <w:t>«Спортивные</w:t>
            </w:r>
            <w:r w:rsidRPr="008A7659">
              <w:rPr>
                <w:i/>
                <w:spacing w:val="1"/>
                <w:sz w:val="15"/>
              </w:rPr>
              <w:t xml:space="preserve"> </w:t>
            </w:r>
            <w:r w:rsidRPr="008A7659">
              <w:rPr>
                <w:i/>
                <w:sz w:val="15"/>
              </w:rPr>
              <w:t>игры.</w:t>
            </w:r>
            <w:r w:rsidRPr="008A7659">
              <w:rPr>
                <w:i/>
                <w:spacing w:val="1"/>
                <w:sz w:val="15"/>
              </w:rPr>
              <w:t xml:space="preserve"> </w:t>
            </w:r>
            <w:r w:rsidRPr="008A7659">
              <w:rPr>
                <w:i/>
                <w:sz w:val="15"/>
              </w:rPr>
              <w:t>Баскетбол».</w:t>
            </w:r>
            <w:r>
              <w:rPr>
                <w:i/>
                <w:sz w:val="15"/>
              </w:rPr>
              <w:t xml:space="preserve"> </w:t>
            </w:r>
            <w:r w:rsidRPr="008A7659">
              <w:rPr>
                <w:b/>
                <w:sz w:val="15"/>
              </w:rPr>
              <w:t>Знакомство</w:t>
            </w:r>
            <w:r w:rsidRPr="008A7659">
              <w:rPr>
                <w:b/>
                <w:spacing w:val="21"/>
                <w:sz w:val="15"/>
              </w:rPr>
              <w:t xml:space="preserve"> </w:t>
            </w:r>
            <w:r w:rsidRPr="008A7659">
              <w:rPr>
                <w:b/>
                <w:sz w:val="15"/>
              </w:rPr>
              <w:t>с</w:t>
            </w:r>
            <w:r w:rsidRPr="008A7659">
              <w:rPr>
                <w:b/>
                <w:spacing w:val="1"/>
                <w:sz w:val="15"/>
              </w:rPr>
              <w:t xml:space="preserve"> </w:t>
            </w:r>
            <w:r w:rsidRPr="008A7659">
              <w:rPr>
                <w:b/>
                <w:w w:val="105"/>
                <w:sz w:val="15"/>
              </w:rPr>
              <w:t>рекомендациями учителя по использованию</w:t>
            </w:r>
            <w:r w:rsidRPr="008A7659">
              <w:rPr>
                <w:b/>
                <w:spacing w:val="1"/>
                <w:w w:val="105"/>
                <w:sz w:val="15"/>
              </w:rPr>
              <w:t xml:space="preserve"> </w:t>
            </w:r>
            <w:r w:rsidRPr="008A7659">
              <w:rPr>
                <w:b/>
                <w:w w:val="105"/>
                <w:sz w:val="15"/>
              </w:rPr>
              <w:t>подготовительных и подводящих упражнений для</w:t>
            </w:r>
            <w:r w:rsidRPr="008A7659">
              <w:rPr>
                <w:b/>
                <w:spacing w:val="1"/>
                <w:w w:val="105"/>
                <w:sz w:val="15"/>
              </w:rPr>
              <w:t xml:space="preserve"> </w:t>
            </w:r>
            <w:r w:rsidRPr="008A7659">
              <w:rPr>
                <w:b/>
                <w:w w:val="105"/>
                <w:sz w:val="15"/>
              </w:rPr>
              <w:t>освоения</w:t>
            </w:r>
            <w:r w:rsidRPr="008A7659">
              <w:rPr>
                <w:b/>
                <w:spacing w:val="-6"/>
                <w:w w:val="105"/>
                <w:sz w:val="15"/>
              </w:rPr>
              <w:t xml:space="preserve"> </w:t>
            </w:r>
            <w:r w:rsidRPr="008A7659">
              <w:rPr>
                <w:b/>
                <w:w w:val="105"/>
                <w:sz w:val="15"/>
              </w:rPr>
              <w:t>технических</w:t>
            </w:r>
            <w:r w:rsidRPr="008A7659">
              <w:rPr>
                <w:b/>
                <w:spacing w:val="-5"/>
                <w:w w:val="105"/>
                <w:sz w:val="15"/>
              </w:rPr>
              <w:t xml:space="preserve"> </w:t>
            </w:r>
            <w:r w:rsidRPr="008A7659">
              <w:rPr>
                <w:b/>
                <w:w w:val="105"/>
                <w:sz w:val="15"/>
              </w:rPr>
              <w:t>действий</w:t>
            </w:r>
            <w:r w:rsidRPr="008A7659">
              <w:rPr>
                <w:b/>
                <w:spacing w:val="-6"/>
                <w:w w:val="105"/>
                <w:sz w:val="15"/>
              </w:rPr>
              <w:t xml:space="preserve"> </w:t>
            </w:r>
            <w:r w:rsidRPr="008A7659">
              <w:rPr>
                <w:b/>
                <w:w w:val="105"/>
                <w:sz w:val="15"/>
              </w:rPr>
              <w:t>игры</w:t>
            </w:r>
            <w:r w:rsidRPr="008A7659">
              <w:rPr>
                <w:b/>
                <w:spacing w:val="-5"/>
                <w:w w:val="105"/>
                <w:sz w:val="15"/>
              </w:rPr>
              <w:t xml:space="preserve"> </w:t>
            </w:r>
            <w:r w:rsidRPr="008A7659">
              <w:rPr>
                <w:b/>
                <w:w w:val="105"/>
                <w:sz w:val="15"/>
              </w:rPr>
              <w:t>баскетбол</w:t>
            </w:r>
            <w:r w:rsidRPr="008A7659">
              <w:rPr>
                <w:i/>
                <w:sz w:val="15"/>
              </w:rPr>
              <w:t xml:space="preserve"> </w:t>
            </w:r>
            <w:r w:rsidRPr="008A7659">
              <w:rPr>
                <w:b/>
                <w:sz w:val="15"/>
              </w:rPr>
              <w:t>Передача</w:t>
            </w:r>
            <w:r w:rsidRPr="008A7659">
              <w:rPr>
                <w:b/>
                <w:spacing w:val="-35"/>
                <w:sz w:val="15"/>
              </w:rPr>
              <w:t xml:space="preserve"> </w:t>
            </w:r>
            <w:r>
              <w:rPr>
                <w:b/>
                <w:w w:val="105"/>
                <w:sz w:val="15"/>
              </w:rPr>
              <w:t xml:space="preserve"> бас</w:t>
            </w:r>
            <w:r w:rsidRPr="008A7659">
              <w:rPr>
                <w:b/>
                <w:w w:val="105"/>
                <w:sz w:val="15"/>
              </w:rPr>
              <w:t>кетбольного</w:t>
            </w:r>
            <w:r w:rsidRPr="008A7659">
              <w:rPr>
                <w:b/>
                <w:spacing w:val="-5"/>
                <w:w w:val="105"/>
                <w:sz w:val="15"/>
              </w:rPr>
              <w:t xml:space="preserve"> </w:t>
            </w:r>
            <w:r w:rsidRPr="008A7659">
              <w:rPr>
                <w:b/>
                <w:w w:val="105"/>
                <w:sz w:val="15"/>
              </w:rPr>
              <w:t>мяча</w:t>
            </w:r>
            <w:r w:rsidRPr="008A7659">
              <w:rPr>
                <w:b/>
                <w:spacing w:val="-5"/>
                <w:w w:val="105"/>
                <w:sz w:val="15"/>
              </w:rPr>
              <w:t xml:space="preserve"> </w:t>
            </w:r>
            <w:r w:rsidRPr="008A7659">
              <w:rPr>
                <w:b/>
                <w:w w:val="105"/>
                <w:sz w:val="15"/>
              </w:rPr>
              <w:t>двумя</w:t>
            </w:r>
            <w:r w:rsidRPr="008A7659">
              <w:rPr>
                <w:b/>
                <w:spacing w:val="-5"/>
                <w:w w:val="105"/>
                <w:sz w:val="15"/>
              </w:rPr>
              <w:t xml:space="preserve"> </w:t>
            </w:r>
            <w:r w:rsidRPr="008A7659">
              <w:rPr>
                <w:b/>
                <w:w w:val="105"/>
                <w:sz w:val="15"/>
              </w:rPr>
              <w:t>руками</w:t>
            </w:r>
            <w:r w:rsidRPr="008A7659">
              <w:rPr>
                <w:b/>
                <w:spacing w:val="-4"/>
                <w:w w:val="105"/>
                <w:sz w:val="15"/>
              </w:rPr>
              <w:t xml:space="preserve"> </w:t>
            </w:r>
            <w:r w:rsidRPr="008A7659">
              <w:rPr>
                <w:b/>
                <w:w w:val="105"/>
                <w:sz w:val="15"/>
              </w:rPr>
              <w:t>от</w:t>
            </w:r>
            <w:r w:rsidRPr="008A7659">
              <w:rPr>
                <w:b/>
                <w:spacing w:val="-5"/>
                <w:w w:val="105"/>
                <w:sz w:val="15"/>
              </w:rPr>
              <w:t xml:space="preserve"> </w:t>
            </w:r>
            <w:r w:rsidRPr="008A7659">
              <w:rPr>
                <w:b/>
                <w:w w:val="105"/>
                <w:sz w:val="15"/>
              </w:rPr>
              <w:t>груди</w:t>
            </w:r>
          </w:p>
        </w:tc>
        <w:tc>
          <w:tcPr>
            <w:tcW w:w="528" w:type="dxa"/>
          </w:tcPr>
          <w:p w:rsidR="001C08E9" w:rsidRPr="008A7659" w:rsidRDefault="001C08E9" w:rsidP="001C08E9">
            <w:pPr>
              <w:pStyle w:val="TableParagraph"/>
              <w:rPr>
                <w:sz w:val="14"/>
              </w:rPr>
            </w:pPr>
            <w:r>
              <w:rPr>
                <w:sz w:val="14"/>
              </w:rPr>
              <w:t>5</w:t>
            </w:r>
          </w:p>
        </w:tc>
        <w:tc>
          <w:tcPr>
            <w:tcW w:w="1104" w:type="dxa"/>
          </w:tcPr>
          <w:p w:rsidR="001C08E9" w:rsidRPr="008A7659" w:rsidRDefault="001C08E9" w:rsidP="001C08E9">
            <w:pPr>
              <w:pStyle w:val="TableParagraph"/>
              <w:rPr>
                <w:sz w:val="14"/>
              </w:rPr>
            </w:pPr>
          </w:p>
        </w:tc>
        <w:tc>
          <w:tcPr>
            <w:tcW w:w="1140" w:type="dxa"/>
          </w:tcPr>
          <w:p w:rsidR="001C08E9" w:rsidRPr="008A7659" w:rsidRDefault="001C08E9" w:rsidP="001C08E9">
            <w:pPr>
              <w:pStyle w:val="TableParagraph"/>
              <w:rPr>
                <w:sz w:val="14"/>
              </w:rPr>
            </w:pPr>
          </w:p>
        </w:tc>
        <w:tc>
          <w:tcPr>
            <w:tcW w:w="804" w:type="dxa"/>
          </w:tcPr>
          <w:p w:rsidR="001C08E9" w:rsidRPr="008A7659" w:rsidRDefault="001C08E9" w:rsidP="001C08E9">
            <w:pPr>
              <w:pStyle w:val="TableParagraph"/>
              <w:rPr>
                <w:sz w:val="14"/>
              </w:rPr>
            </w:pPr>
          </w:p>
        </w:tc>
        <w:tc>
          <w:tcPr>
            <w:tcW w:w="4994" w:type="dxa"/>
          </w:tcPr>
          <w:p w:rsidR="001C08E9" w:rsidRPr="008A7659" w:rsidRDefault="001C08E9" w:rsidP="001C08E9">
            <w:pPr>
              <w:pStyle w:val="TableParagraph"/>
              <w:spacing w:before="64" w:line="266" w:lineRule="auto"/>
              <w:ind w:left="79" w:right="69"/>
              <w:rPr>
                <w:sz w:val="15"/>
              </w:rPr>
            </w:pPr>
            <w:r w:rsidRPr="008A7659">
              <w:rPr>
                <w:w w:val="105"/>
                <w:sz w:val="15"/>
              </w:rPr>
              <w:t>рассматривают, обсуждают и анализируют образец техники учителя в</w:t>
            </w:r>
            <w:r w:rsidRPr="008A7659">
              <w:rPr>
                <w:spacing w:val="1"/>
                <w:w w:val="105"/>
                <w:sz w:val="15"/>
              </w:rPr>
              <w:t xml:space="preserve"> </w:t>
            </w:r>
            <w:r w:rsidRPr="008A7659">
              <w:rPr>
                <w:w w:val="105"/>
                <w:sz w:val="15"/>
              </w:rPr>
              <w:t>передаче</w:t>
            </w:r>
            <w:r w:rsidRPr="008A7659">
              <w:rPr>
                <w:spacing w:val="-8"/>
                <w:w w:val="105"/>
                <w:sz w:val="15"/>
              </w:rPr>
              <w:t xml:space="preserve"> </w:t>
            </w:r>
            <w:r w:rsidRPr="008A7659">
              <w:rPr>
                <w:w w:val="105"/>
                <w:sz w:val="15"/>
              </w:rPr>
              <w:t>мяча</w:t>
            </w:r>
            <w:r w:rsidRPr="008A7659">
              <w:rPr>
                <w:spacing w:val="-8"/>
                <w:w w:val="105"/>
                <w:sz w:val="15"/>
              </w:rPr>
              <w:t xml:space="preserve"> </w:t>
            </w:r>
            <w:r w:rsidRPr="008A7659">
              <w:rPr>
                <w:w w:val="105"/>
                <w:sz w:val="15"/>
              </w:rPr>
              <w:t>двумя</w:t>
            </w:r>
            <w:r w:rsidRPr="008A7659">
              <w:rPr>
                <w:spacing w:val="-8"/>
                <w:w w:val="105"/>
                <w:sz w:val="15"/>
              </w:rPr>
              <w:t xml:space="preserve"> </w:t>
            </w:r>
            <w:r w:rsidRPr="008A7659">
              <w:rPr>
                <w:w w:val="105"/>
                <w:sz w:val="15"/>
              </w:rPr>
              <w:t>руками</w:t>
            </w:r>
            <w:r w:rsidRPr="008A7659">
              <w:rPr>
                <w:spacing w:val="-8"/>
                <w:w w:val="105"/>
                <w:sz w:val="15"/>
              </w:rPr>
              <w:t xml:space="preserve"> </w:t>
            </w:r>
            <w:r w:rsidRPr="008A7659">
              <w:rPr>
                <w:w w:val="105"/>
                <w:sz w:val="15"/>
              </w:rPr>
              <w:t>от</w:t>
            </w:r>
            <w:r w:rsidRPr="008A7659">
              <w:rPr>
                <w:spacing w:val="-8"/>
                <w:w w:val="105"/>
                <w:sz w:val="15"/>
              </w:rPr>
              <w:t xml:space="preserve"> </w:t>
            </w:r>
            <w:r w:rsidRPr="008A7659">
              <w:rPr>
                <w:w w:val="105"/>
                <w:sz w:val="15"/>
              </w:rPr>
              <w:t>груди,</w:t>
            </w:r>
            <w:r w:rsidRPr="008A7659">
              <w:rPr>
                <w:spacing w:val="-7"/>
                <w:w w:val="105"/>
                <w:sz w:val="15"/>
              </w:rPr>
              <w:t xml:space="preserve"> </w:t>
            </w:r>
            <w:r w:rsidRPr="008A7659">
              <w:rPr>
                <w:w w:val="105"/>
                <w:sz w:val="15"/>
              </w:rPr>
              <w:t>стоя</w:t>
            </w:r>
            <w:r w:rsidRPr="008A7659">
              <w:rPr>
                <w:spacing w:val="-8"/>
                <w:w w:val="105"/>
                <w:sz w:val="15"/>
              </w:rPr>
              <w:t xml:space="preserve"> </w:t>
            </w:r>
            <w:r w:rsidRPr="008A7659">
              <w:rPr>
                <w:w w:val="105"/>
                <w:sz w:val="15"/>
              </w:rPr>
              <w:t>на</w:t>
            </w:r>
            <w:r w:rsidRPr="008A7659">
              <w:rPr>
                <w:spacing w:val="-8"/>
                <w:w w:val="105"/>
                <w:sz w:val="15"/>
              </w:rPr>
              <w:t xml:space="preserve"> </w:t>
            </w:r>
            <w:r w:rsidRPr="008A7659">
              <w:rPr>
                <w:w w:val="105"/>
                <w:sz w:val="15"/>
              </w:rPr>
              <w:t>месте,</w:t>
            </w:r>
            <w:r w:rsidRPr="008A7659">
              <w:rPr>
                <w:spacing w:val="-8"/>
                <w:w w:val="105"/>
                <w:sz w:val="15"/>
              </w:rPr>
              <w:t xml:space="preserve"> </w:t>
            </w:r>
            <w:r w:rsidRPr="008A7659">
              <w:rPr>
                <w:w w:val="105"/>
                <w:sz w:val="15"/>
              </w:rPr>
              <w:t>анализируют</w:t>
            </w:r>
            <w:r w:rsidRPr="008A7659">
              <w:rPr>
                <w:spacing w:val="-8"/>
                <w:w w:val="105"/>
                <w:sz w:val="15"/>
              </w:rPr>
              <w:t xml:space="preserve"> </w:t>
            </w:r>
            <w:r w:rsidRPr="008A7659">
              <w:rPr>
                <w:w w:val="105"/>
                <w:sz w:val="15"/>
              </w:rPr>
              <w:t>фазы</w:t>
            </w:r>
            <w:r w:rsidRPr="008A7659">
              <w:rPr>
                <w:spacing w:val="-36"/>
                <w:w w:val="105"/>
                <w:sz w:val="15"/>
              </w:rPr>
              <w:t xml:space="preserve"> </w:t>
            </w:r>
            <w:r w:rsidRPr="008A7659">
              <w:rPr>
                <w:w w:val="105"/>
                <w:sz w:val="15"/>
              </w:rPr>
              <w:t>и</w:t>
            </w:r>
            <w:r w:rsidRPr="008A7659">
              <w:rPr>
                <w:spacing w:val="-2"/>
                <w:w w:val="105"/>
                <w:sz w:val="15"/>
              </w:rPr>
              <w:t xml:space="preserve"> </w:t>
            </w:r>
            <w:r w:rsidRPr="008A7659">
              <w:rPr>
                <w:w w:val="105"/>
                <w:sz w:val="15"/>
              </w:rPr>
              <w:t>элементы</w:t>
            </w:r>
            <w:r w:rsidRPr="008A7659">
              <w:rPr>
                <w:spacing w:val="-1"/>
                <w:w w:val="105"/>
                <w:sz w:val="15"/>
              </w:rPr>
              <w:t xml:space="preserve"> </w:t>
            </w:r>
            <w:r w:rsidRPr="008A7659">
              <w:rPr>
                <w:w w:val="105"/>
                <w:sz w:val="15"/>
              </w:rPr>
              <w:t>техники</w:t>
            </w:r>
            <w:proofErr w:type="gramStart"/>
            <w:r w:rsidRPr="008A7659">
              <w:rPr>
                <w:w w:val="105"/>
                <w:sz w:val="15"/>
              </w:rPr>
              <w:t>;;</w:t>
            </w:r>
            <w:proofErr w:type="gramEnd"/>
          </w:p>
          <w:p w:rsidR="001C08E9" w:rsidRPr="008A7659" w:rsidRDefault="001C08E9" w:rsidP="001C08E9">
            <w:pPr>
              <w:pStyle w:val="TableParagraph"/>
              <w:spacing w:before="2" w:line="266" w:lineRule="auto"/>
              <w:ind w:left="79"/>
              <w:rPr>
                <w:sz w:val="15"/>
              </w:rPr>
            </w:pPr>
            <w:r w:rsidRPr="008A7659">
              <w:rPr>
                <w:w w:val="105"/>
                <w:sz w:val="15"/>
              </w:rPr>
              <w:t>закрепляют</w:t>
            </w:r>
            <w:r w:rsidRPr="008A7659">
              <w:rPr>
                <w:spacing w:val="-10"/>
                <w:w w:val="105"/>
                <w:sz w:val="15"/>
              </w:rPr>
              <w:t xml:space="preserve"> </w:t>
            </w:r>
            <w:r w:rsidRPr="008A7659">
              <w:rPr>
                <w:w w:val="105"/>
                <w:sz w:val="15"/>
              </w:rPr>
              <w:t>и</w:t>
            </w:r>
            <w:r w:rsidRPr="008A7659">
              <w:rPr>
                <w:spacing w:val="-9"/>
                <w:w w:val="105"/>
                <w:sz w:val="15"/>
              </w:rPr>
              <w:t xml:space="preserve"> </w:t>
            </w:r>
            <w:r w:rsidRPr="008A7659">
              <w:rPr>
                <w:w w:val="105"/>
                <w:sz w:val="15"/>
              </w:rPr>
              <w:t>совершенствуют</w:t>
            </w:r>
            <w:r w:rsidRPr="008A7659">
              <w:rPr>
                <w:spacing w:val="-10"/>
                <w:w w:val="105"/>
                <w:sz w:val="15"/>
              </w:rPr>
              <w:t xml:space="preserve"> </w:t>
            </w:r>
            <w:r w:rsidRPr="008A7659">
              <w:rPr>
                <w:w w:val="105"/>
                <w:sz w:val="15"/>
              </w:rPr>
              <w:t>технику</w:t>
            </w:r>
            <w:r w:rsidRPr="008A7659">
              <w:rPr>
                <w:spacing w:val="-9"/>
                <w:w w:val="105"/>
                <w:sz w:val="15"/>
              </w:rPr>
              <w:t xml:space="preserve"> </w:t>
            </w:r>
            <w:r w:rsidRPr="008A7659">
              <w:rPr>
                <w:w w:val="105"/>
                <w:sz w:val="15"/>
              </w:rPr>
              <w:t>передачи</w:t>
            </w:r>
            <w:r w:rsidRPr="008A7659">
              <w:rPr>
                <w:spacing w:val="-10"/>
                <w:w w:val="105"/>
                <w:sz w:val="15"/>
              </w:rPr>
              <w:t xml:space="preserve"> </w:t>
            </w:r>
            <w:r w:rsidRPr="008A7659">
              <w:rPr>
                <w:w w:val="105"/>
                <w:sz w:val="15"/>
              </w:rPr>
              <w:t>мяча</w:t>
            </w:r>
            <w:r w:rsidRPr="008A7659">
              <w:rPr>
                <w:spacing w:val="-10"/>
                <w:w w:val="105"/>
                <w:sz w:val="15"/>
              </w:rPr>
              <w:t xml:space="preserve"> </w:t>
            </w:r>
            <w:r w:rsidRPr="008A7659">
              <w:rPr>
                <w:w w:val="105"/>
                <w:sz w:val="15"/>
              </w:rPr>
              <w:t>двумя</w:t>
            </w:r>
            <w:r w:rsidRPr="008A7659">
              <w:rPr>
                <w:spacing w:val="-9"/>
                <w:w w:val="105"/>
                <w:sz w:val="15"/>
              </w:rPr>
              <w:t xml:space="preserve"> </w:t>
            </w:r>
            <w:r w:rsidRPr="008A7659">
              <w:rPr>
                <w:w w:val="105"/>
                <w:sz w:val="15"/>
              </w:rPr>
              <w:t>руками</w:t>
            </w:r>
            <w:r w:rsidRPr="008A7659">
              <w:rPr>
                <w:spacing w:val="-10"/>
                <w:w w:val="105"/>
                <w:sz w:val="15"/>
              </w:rPr>
              <w:t xml:space="preserve"> </w:t>
            </w:r>
            <w:r w:rsidRPr="008A7659">
              <w:rPr>
                <w:w w:val="105"/>
                <w:sz w:val="15"/>
              </w:rPr>
              <w:t>от</w:t>
            </w:r>
            <w:r w:rsidRPr="008A7659">
              <w:rPr>
                <w:spacing w:val="-36"/>
                <w:w w:val="105"/>
                <w:sz w:val="15"/>
              </w:rPr>
              <w:t xml:space="preserve"> </w:t>
            </w:r>
            <w:r w:rsidRPr="008A7659">
              <w:rPr>
                <w:w w:val="105"/>
                <w:sz w:val="15"/>
              </w:rPr>
              <w:t>груди</w:t>
            </w:r>
            <w:r w:rsidRPr="008A7659">
              <w:rPr>
                <w:spacing w:val="-2"/>
                <w:w w:val="105"/>
                <w:sz w:val="15"/>
              </w:rPr>
              <w:t xml:space="preserve"> </w:t>
            </w:r>
            <w:r w:rsidRPr="008A7659">
              <w:rPr>
                <w:w w:val="105"/>
                <w:sz w:val="15"/>
              </w:rPr>
              <w:t>на</w:t>
            </w:r>
            <w:r w:rsidRPr="008A7659">
              <w:rPr>
                <w:spacing w:val="-1"/>
                <w:w w:val="105"/>
                <w:sz w:val="15"/>
              </w:rPr>
              <w:t xml:space="preserve"> </w:t>
            </w:r>
            <w:r w:rsidRPr="008A7659">
              <w:rPr>
                <w:w w:val="105"/>
                <w:sz w:val="15"/>
              </w:rPr>
              <w:t>месте</w:t>
            </w:r>
            <w:r w:rsidRPr="008A7659">
              <w:rPr>
                <w:spacing w:val="-2"/>
                <w:w w:val="105"/>
                <w:sz w:val="15"/>
              </w:rPr>
              <w:t xml:space="preserve"> </w:t>
            </w:r>
            <w:r w:rsidRPr="008A7659">
              <w:rPr>
                <w:w w:val="105"/>
                <w:sz w:val="15"/>
              </w:rPr>
              <w:t>(обучение</w:t>
            </w:r>
            <w:r w:rsidRPr="008A7659">
              <w:rPr>
                <w:spacing w:val="-1"/>
                <w:w w:val="105"/>
                <w:sz w:val="15"/>
              </w:rPr>
              <w:t xml:space="preserve"> </w:t>
            </w:r>
            <w:r w:rsidRPr="008A7659">
              <w:rPr>
                <w:w w:val="105"/>
                <w:sz w:val="15"/>
              </w:rPr>
              <w:t>в</w:t>
            </w:r>
            <w:r w:rsidRPr="008A7659">
              <w:rPr>
                <w:spacing w:val="-2"/>
                <w:w w:val="105"/>
                <w:sz w:val="15"/>
              </w:rPr>
              <w:t xml:space="preserve"> </w:t>
            </w:r>
            <w:r w:rsidRPr="008A7659">
              <w:rPr>
                <w:w w:val="105"/>
                <w:sz w:val="15"/>
              </w:rPr>
              <w:t>парах</w:t>
            </w:r>
            <w:proofErr w:type="gramStart"/>
            <w:r w:rsidRPr="008A7659">
              <w:rPr>
                <w:w w:val="105"/>
                <w:sz w:val="15"/>
              </w:rPr>
              <w:t>);;</w:t>
            </w:r>
            <w:proofErr w:type="gramEnd"/>
          </w:p>
          <w:p w:rsidR="001C08E9" w:rsidRPr="008A7659" w:rsidRDefault="001C08E9" w:rsidP="001C08E9">
            <w:pPr>
              <w:pStyle w:val="TableParagraph"/>
              <w:spacing w:before="2" w:line="266" w:lineRule="auto"/>
              <w:ind w:left="79"/>
              <w:rPr>
                <w:sz w:val="15"/>
              </w:rPr>
            </w:pPr>
            <w:r w:rsidRPr="008A7659">
              <w:rPr>
                <w:w w:val="105"/>
                <w:sz w:val="15"/>
              </w:rPr>
              <w:t>рассматривают, обсуждают и анализируют образец техники учителя в</w:t>
            </w:r>
            <w:r w:rsidRPr="008A7659">
              <w:rPr>
                <w:spacing w:val="1"/>
                <w:w w:val="105"/>
                <w:sz w:val="15"/>
              </w:rPr>
              <w:t xml:space="preserve"> </w:t>
            </w:r>
            <w:r w:rsidRPr="008A7659">
              <w:rPr>
                <w:w w:val="105"/>
                <w:sz w:val="15"/>
              </w:rPr>
              <w:t>передаче мяча двумя руками от груди при передвижении приставным</w:t>
            </w:r>
            <w:r w:rsidRPr="008A7659">
              <w:rPr>
                <w:spacing w:val="1"/>
                <w:w w:val="105"/>
                <w:sz w:val="15"/>
              </w:rPr>
              <w:t xml:space="preserve"> </w:t>
            </w:r>
            <w:r w:rsidRPr="008A7659">
              <w:rPr>
                <w:w w:val="105"/>
                <w:sz w:val="15"/>
              </w:rPr>
              <w:t>шагом</w:t>
            </w:r>
            <w:r w:rsidRPr="008A7659">
              <w:rPr>
                <w:spacing w:val="-9"/>
                <w:w w:val="105"/>
                <w:sz w:val="15"/>
              </w:rPr>
              <w:t xml:space="preserve"> </w:t>
            </w:r>
            <w:r w:rsidRPr="008A7659">
              <w:rPr>
                <w:w w:val="105"/>
                <w:sz w:val="15"/>
              </w:rPr>
              <w:t>правым</w:t>
            </w:r>
            <w:r w:rsidRPr="008A7659">
              <w:rPr>
                <w:spacing w:val="-9"/>
                <w:w w:val="105"/>
                <w:sz w:val="15"/>
              </w:rPr>
              <w:t xml:space="preserve"> </w:t>
            </w:r>
            <w:r w:rsidRPr="008A7659">
              <w:rPr>
                <w:w w:val="105"/>
                <w:sz w:val="15"/>
              </w:rPr>
              <w:t>и</w:t>
            </w:r>
            <w:r w:rsidRPr="008A7659">
              <w:rPr>
                <w:spacing w:val="-8"/>
                <w:w w:val="105"/>
                <w:sz w:val="15"/>
              </w:rPr>
              <w:t xml:space="preserve"> </w:t>
            </w:r>
            <w:r w:rsidRPr="008A7659">
              <w:rPr>
                <w:w w:val="105"/>
                <w:sz w:val="15"/>
              </w:rPr>
              <w:t>левым</w:t>
            </w:r>
            <w:r w:rsidRPr="008A7659">
              <w:rPr>
                <w:spacing w:val="-9"/>
                <w:w w:val="105"/>
                <w:sz w:val="15"/>
              </w:rPr>
              <w:t xml:space="preserve"> </w:t>
            </w:r>
            <w:r w:rsidRPr="008A7659">
              <w:rPr>
                <w:w w:val="105"/>
                <w:sz w:val="15"/>
              </w:rPr>
              <w:t>боком,</w:t>
            </w:r>
            <w:r w:rsidRPr="008A7659">
              <w:rPr>
                <w:spacing w:val="-8"/>
                <w:w w:val="105"/>
                <w:sz w:val="15"/>
              </w:rPr>
              <w:t xml:space="preserve"> </w:t>
            </w:r>
            <w:r w:rsidRPr="008A7659">
              <w:rPr>
                <w:w w:val="105"/>
                <w:sz w:val="15"/>
              </w:rPr>
              <w:t>анализируют</w:t>
            </w:r>
            <w:r w:rsidRPr="008A7659">
              <w:rPr>
                <w:spacing w:val="-9"/>
                <w:w w:val="105"/>
                <w:sz w:val="15"/>
              </w:rPr>
              <w:t xml:space="preserve"> </w:t>
            </w:r>
            <w:r w:rsidRPr="008A7659">
              <w:rPr>
                <w:w w:val="105"/>
                <w:sz w:val="15"/>
              </w:rPr>
              <w:t>фазы</w:t>
            </w:r>
            <w:r w:rsidRPr="008A7659">
              <w:rPr>
                <w:spacing w:val="-8"/>
                <w:w w:val="105"/>
                <w:sz w:val="15"/>
              </w:rPr>
              <w:t xml:space="preserve"> </w:t>
            </w:r>
            <w:r w:rsidRPr="008A7659">
              <w:rPr>
                <w:w w:val="105"/>
                <w:sz w:val="15"/>
              </w:rPr>
              <w:t>и</w:t>
            </w:r>
            <w:r w:rsidRPr="008A7659">
              <w:rPr>
                <w:spacing w:val="-9"/>
                <w:w w:val="105"/>
                <w:sz w:val="15"/>
              </w:rPr>
              <w:t xml:space="preserve"> </w:t>
            </w:r>
            <w:r w:rsidRPr="008A7659">
              <w:rPr>
                <w:w w:val="105"/>
                <w:sz w:val="15"/>
              </w:rPr>
              <w:t>элементы</w:t>
            </w:r>
            <w:r w:rsidRPr="008A7659">
              <w:rPr>
                <w:spacing w:val="-8"/>
                <w:w w:val="105"/>
                <w:sz w:val="15"/>
              </w:rPr>
              <w:t xml:space="preserve"> </w:t>
            </w:r>
            <w:r w:rsidRPr="008A7659">
              <w:rPr>
                <w:w w:val="105"/>
                <w:sz w:val="15"/>
              </w:rPr>
              <w:t>техники</w:t>
            </w:r>
            <w:proofErr w:type="gramStart"/>
            <w:r w:rsidRPr="008A7659">
              <w:rPr>
                <w:w w:val="105"/>
                <w:sz w:val="15"/>
              </w:rPr>
              <w:t>;;</w:t>
            </w:r>
            <w:r w:rsidRPr="008A7659">
              <w:rPr>
                <w:spacing w:val="-37"/>
                <w:w w:val="105"/>
                <w:sz w:val="15"/>
              </w:rPr>
              <w:t xml:space="preserve"> </w:t>
            </w:r>
            <w:proofErr w:type="gramEnd"/>
            <w:r w:rsidRPr="008A7659">
              <w:rPr>
                <w:w w:val="105"/>
                <w:sz w:val="15"/>
              </w:rPr>
              <w:t>закрепляют</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совершенствуют</w:t>
            </w:r>
            <w:r w:rsidRPr="008A7659">
              <w:rPr>
                <w:spacing w:val="-9"/>
                <w:w w:val="105"/>
                <w:sz w:val="15"/>
              </w:rPr>
              <w:t xml:space="preserve"> </w:t>
            </w:r>
            <w:r w:rsidRPr="008A7659">
              <w:rPr>
                <w:w w:val="105"/>
                <w:sz w:val="15"/>
              </w:rPr>
              <w:t>технику</w:t>
            </w:r>
            <w:r w:rsidRPr="008A7659">
              <w:rPr>
                <w:spacing w:val="-9"/>
                <w:w w:val="105"/>
                <w:sz w:val="15"/>
              </w:rPr>
              <w:t xml:space="preserve"> </w:t>
            </w:r>
            <w:r w:rsidRPr="008A7659">
              <w:rPr>
                <w:w w:val="105"/>
                <w:sz w:val="15"/>
              </w:rPr>
              <w:t>передачи</w:t>
            </w:r>
            <w:r w:rsidRPr="008A7659">
              <w:rPr>
                <w:spacing w:val="-9"/>
                <w:w w:val="105"/>
                <w:sz w:val="15"/>
              </w:rPr>
              <w:t xml:space="preserve"> </w:t>
            </w:r>
            <w:r w:rsidRPr="008A7659">
              <w:rPr>
                <w:w w:val="105"/>
                <w:sz w:val="15"/>
              </w:rPr>
              <w:t>мяча</w:t>
            </w:r>
            <w:r w:rsidRPr="008A7659">
              <w:rPr>
                <w:spacing w:val="-9"/>
                <w:w w:val="105"/>
                <w:sz w:val="15"/>
              </w:rPr>
              <w:t xml:space="preserve"> </w:t>
            </w:r>
            <w:r w:rsidRPr="008A7659">
              <w:rPr>
                <w:w w:val="105"/>
                <w:sz w:val="15"/>
              </w:rPr>
              <w:t>двумя</w:t>
            </w:r>
            <w:r w:rsidRPr="008A7659">
              <w:rPr>
                <w:spacing w:val="-9"/>
                <w:w w:val="105"/>
                <w:sz w:val="15"/>
              </w:rPr>
              <w:t xml:space="preserve"> </w:t>
            </w:r>
            <w:r w:rsidRPr="008A7659">
              <w:rPr>
                <w:w w:val="105"/>
                <w:sz w:val="15"/>
              </w:rPr>
              <w:t>руками</w:t>
            </w:r>
            <w:r w:rsidRPr="008A7659">
              <w:rPr>
                <w:spacing w:val="-9"/>
                <w:w w:val="105"/>
                <w:sz w:val="15"/>
              </w:rPr>
              <w:t xml:space="preserve"> </w:t>
            </w:r>
            <w:r w:rsidRPr="008A7659">
              <w:rPr>
                <w:w w:val="105"/>
                <w:sz w:val="15"/>
              </w:rPr>
              <w:t>от</w:t>
            </w:r>
            <w:r w:rsidRPr="008A7659">
              <w:rPr>
                <w:spacing w:val="1"/>
                <w:w w:val="105"/>
                <w:sz w:val="15"/>
              </w:rPr>
              <w:t xml:space="preserve"> </w:t>
            </w:r>
            <w:r w:rsidRPr="008A7659">
              <w:rPr>
                <w:w w:val="105"/>
                <w:sz w:val="15"/>
              </w:rPr>
              <w:t>груди при передвижении приставным шагом правым и левым боком</w:t>
            </w:r>
            <w:r w:rsidRPr="008A7659">
              <w:rPr>
                <w:spacing w:val="1"/>
                <w:w w:val="105"/>
                <w:sz w:val="15"/>
              </w:rPr>
              <w:t xml:space="preserve"> </w:t>
            </w:r>
            <w:r w:rsidRPr="008A7659">
              <w:rPr>
                <w:w w:val="105"/>
                <w:sz w:val="15"/>
              </w:rPr>
              <w:t>(обучение</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парах);</w:t>
            </w:r>
          </w:p>
          <w:p w:rsidR="001C08E9" w:rsidRPr="008A7659" w:rsidRDefault="001C08E9" w:rsidP="001C08E9">
            <w:pPr>
              <w:pStyle w:val="TableParagraph"/>
              <w:spacing w:before="3" w:line="266" w:lineRule="auto"/>
              <w:ind w:left="79" w:right="279"/>
              <w:rPr>
                <w:sz w:val="15"/>
              </w:rPr>
            </w:pPr>
            <w:r w:rsidRPr="008A7659">
              <w:rPr>
                <w:w w:val="105"/>
                <w:sz w:val="15"/>
              </w:rPr>
              <w:t>знакомятся с рекомендациями учителя по использованию</w:t>
            </w:r>
            <w:r w:rsidRPr="008A7659">
              <w:rPr>
                <w:spacing w:val="1"/>
                <w:w w:val="105"/>
                <w:sz w:val="15"/>
              </w:rPr>
              <w:t xml:space="preserve"> </w:t>
            </w:r>
            <w:r w:rsidRPr="008A7659">
              <w:rPr>
                <w:spacing w:val="-1"/>
                <w:w w:val="105"/>
                <w:sz w:val="15"/>
              </w:rPr>
              <w:t>подготовительных</w:t>
            </w:r>
            <w:r w:rsidRPr="008A7659">
              <w:rPr>
                <w:spacing w:val="-8"/>
                <w:w w:val="105"/>
                <w:sz w:val="15"/>
              </w:rPr>
              <w:t xml:space="preserve"> </w:t>
            </w:r>
            <w:r w:rsidRPr="008A7659">
              <w:rPr>
                <w:spacing w:val="-1"/>
                <w:w w:val="105"/>
                <w:sz w:val="15"/>
              </w:rPr>
              <w:t>и</w:t>
            </w:r>
            <w:r w:rsidRPr="008A7659">
              <w:rPr>
                <w:spacing w:val="-8"/>
                <w:w w:val="105"/>
                <w:sz w:val="15"/>
              </w:rPr>
              <w:t xml:space="preserve"> </w:t>
            </w:r>
            <w:r w:rsidRPr="008A7659">
              <w:rPr>
                <w:spacing w:val="-1"/>
                <w:w w:val="105"/>
                <w:sz w:val="15"/>
              </w:rPr>
              <w:t>подводящих</w:t>
            </w:r>
            <w:r w:rsidRPr="008A7659">
              <w:rPr>
                <w:spacing w:val="-7"/>
                <w:w w:val="105"/>
                <w:sz w:val="15"/>
              </w:rPr>
              <w:t xml:space="preserve"> </w:t>
            </w:r>
            <w:r w:rsidRPr="008A7659">
              <w:rPr>
                <w:w w:val="105"/>
                <w:sz w:val="15"/>
              </w:rPr>
              <w:t>упражнений</w:t>
            </w:r>
            <w:r w:rsidRPr="008A7659">
              <w:rPr>
                <w:spacing w:val="-8"/>
                <w:w w:val="105"/>
                <w:sz w:val="15"/>
              </w:rPr>
              <w:t xml:space="preserve"> </w:t>
            </w:r>
            <w:r w:rsidRPr="008A7659">
              <w:rPr>
                <w:w w:val="105"/>
                <w:sz w:val="15"/>
              </w:rPr>
              <w:t>для</w:t>
            </w:r>
            <w:r w:rsidRPr="008A7659">
              <w:rPr>
                <w:spacing w:val="-7"/>
                <w:w w:val="105"/>
                <w:sz w:val="15"/>
              </w:rPr>
              <w:t xml:space="preserve"> </w:t>
            </w:r>
            <w:r w:rsidRPr="008A7659">
              <w:rPr>
                <w:w w:val="105"/>
                <w:sz w:val="15"/>
              </w:rPr>
              <w:t>освоения</w:t>
            </w:r>
            <w:r w:rsidRPr="008A7659">
              <w:rPr>
                <w:spacing w:val="-37"/>
                <w:w w:val="105"/>
                <w:sz w:val="15"/>
              </w:rPr>
              <w:t xml:space="preserve"> </w:t>
            </w:r>
            <w:r w:rsidRPr="008A7659">
              <w:rPr>
                <w:w w:val="105"/>
                <w:sz w:val="15"/>
              </w:rPr>
              <w:t>технических</w:t>
            </w:r>
            <w:r w:rsidRPr="008A7659">
              <w:rPr>
                <w:spacing w:val="-3"/>
                <w:w w:val="105"/>
                <w:sz w:val="15"/>
              </w:rPr>
              <w:t xml:space="preserve"> </w:t>
            </w:r>
            <w:r w:rsidRPr="008A7659">
              <w:rPr>
                <w:w w:val="105"/>
                <w:sz w:val="15"/>
              </w:rPr>
              <w:t>действий</w:t>
            </w:r>
            <w:r w:rsidRPr="008A7659">
              <w:rPr>
                <w:spacing w:val="-2"/>
                <w:w w:val="105"/>
                <w:sz w:val="15"/>
              </w:rPr>
              <w:t xml:space="preserve"> </w:t>
            </w:r>
            <w:r w:rsidRPr="008A7659">
              <w:rPr>
                <w:w w:val="105"/>
                <w:sz w:val="15"/>
              </w:rPr>
              <w:t>игры</w:t>
            </w:r>
            <w:r w:rsidRPr="008A7659">
              <w:rPr>
                <w:spacing w:val="-2"/>
                <w:w w:val="105"/>
                <w:sz w:val="15"/>
              </w:rPr>
              <w:t xml:space="preserve"> </w:t>
            </w:r>
            <w:r w:rsidRPr="008A7659">
              <w:rPr>
                <w:w w:val="105"/>
                <w:sz w:val="15"/>
              </w:rPr>
              <w:t>баскетбол;</w:t>
            </w:r>
          </w:p>
          <w:p w:rsidR="001C08E9" w:rsidRPr="008A7659" w:rsidRDefault="001C08E9" w:rsidP="001C08E9">
            <w:pPr>
              <w:pStyle w:val="TableParagraph"/>
              <w:spacing w:before="1" w:line="266" w:lineRule="auto"/>
              <w:ind w:left="79"/>
              <w:rPr>
                <w:sz w:val="15"/>
              </w:rPr>
            </w:pPr>
          </w:p>
        </w:tc>
        <w:tc>
          <w:tcPr>
            <w:tcW w:w="828" w:type="dxa"/>
          </w:tcPr>
          <w:p w:rsidR="001C08E9" w:rsidRDefault="001C08E9" w:rsidP="001C08E9">
            <w:r w:rsidRPr="00EF4DFD">
              <w:rPr>
                <w:sz w:val="14"/>
              </w:rPr>
              <w:t>Практика</w:t>
            </w:r>
          </w:p>
        </w:tc>
        <w:tc>
          <w:tcPr>
            <w:tcW w:w="1380" w:type="dxa"/>
          </w:tcPr>
          <w:p w:rsidR="001C08E9" w:rsidRPr="008818CA" w:rsidRDefault="005C7B05" w:rsidP="001C08E9">
            <w:pPr>
              <w:pStyle w:val="TableParagraph"/>
              <w:rPr>
                <w:sz w:val="20"/>
                <w:szCs w:val="20"/>
              </w:rPr>
            </w:pPr>
            <w:hyperlink r:id="rId24" w:history="1">
              <w:r w:rsidR="008818CA" w:rsidRPr="008818CA">
                <w:rPr>
                  <w:rStyle w:val="a5"/>
                  <w:sz w:val="20"/>
                  <w:szCs w:val="20"/>
                </w:rPr>
                <w:t>https://uchebnik.mos.ru/material_view/atomic_objects/8886925?menuReferrer=catalogue</w:t>
              </w:r>
            </w:hyperlink>
            <w:r w:rsidR="008818CA" w:rsidRPr="008818CA">
              <w:rPr>
                <w:color w:val="000000"/>
                <w:sz w:val="20"/>
                <w:szCs w:val="20"/>
              </w:rPr>
              <w:t xml:space="preserve"> </w:t>
            </w:r>
          </w:p>
        </w:tc>
      </w:tr>
      <w:tr w:rsidR="008818CA" w:rsidRPr="008A7659" w:rsidTr="008263E1">
        <w:trPr>
          <w:trHeight w:val="836"/>
        </w:trPr>
        <w:tc>
          <w:tcPr>
            <w:tcW w:w="739" w:type="dxa"/>
          </w:tcPr>
          <w:p w:rsidR="008818CA" w:rsidRDefault="008818CA" w:rsidP="008818CA">
            <w:pPr>
              <w:pStyle w:val="TableParagraph"/>
              <w:spacing w:before="64"/>
              <w:ind w:left="55" w:right="43"/>
              <w:jc w:val="center"/>
              <w:rPr>
                <w:sz w:val="15"/>
              </w:rPr>
            </w:pPr>
            <w:r>
              <w:rPr>
                <w:w w:val="105"/>
                <w:sz w:val="15"/>
              </w:rPr>
              <w:t>3.12.</w:t>
            </w:r>
          </w:p>
        </w:tc>
        <w:tc>
          <w:tcPr>
            <w:tcW w:w="4250" w:type="dxa"/>
          </w:tcPr>
          <w:p w:rsidR="008818CA" w:rsidRPr="008A7659" w:rsidRDefault="008818CA" w:rsidP="008818CA">
            <w:pPr>
              <w:pStyle w:val="TableParagraph"/>
              <w:spacing w:before="64" w:line="266" w:lineRule="auto"/>
              <w:ind w:left="76"/>
              <w:rPr>
                <w:b/>
                <w:sz w:val="15"/>
              </w:rPr>
            </w:pPr>
            <w:r w:rsidRPr="008A7659">
              <w:rPr>
                <w:i/>
                <w:sz w:val="15"/>
              </w:rPr>
              <w:t>Модуль</w:t>
            </w:r>
            <w:r w:rsidRPr="008A7659">
              <w:rPr>
                <w:i/>
                <w:spacing w:val="1"/>
                <w:sz w:val="15"/>
              </w:rPr>
              <w:t xml:space="preserve"> </w:t>
            </w:r>
            <w:r w:rsidRPr="008A7659">
              <w:rPr>
                <w:i/>
                <w:sz w:val="15"/>
              </w:rPr>
              <w:t>«Спортивные</w:t>
            </w:r>
            <w:r w:rsidRPr="008A7659">
              <w:rPr>
                <w:i/>
                <w:spacing w:val="1"/>
                <w:sz w:val="15"/>
              </w:rPr>
              <w:t xml:space="preserve"> </w:t>
            </w:r>
            <w:r w:rsidRPr="008A7659">
              <w:rPr>
                <w:i/>
                <w:sz w:val="15"/>
              </w:rPr>
              <w:t>игры.</w:t>
            </w:r>
            <w:r w:rsidRPr="008A7659">
              <w:rPr>
                <w:i/>
                <w:spacing w:val="1"/>
                <w:sz w:val="15"/>
              </w:rPr>
              <w:t xml:space="preserve"> </w:t>
            </w:r>
            <w:r w:rsidRPr="008A7659">
              <w:rPr>
                <w:i/>
                <w:sz w:val="15"/>
              </w:rPr>
              <w:t xml:space="preserve">Баскетбол». </w:t>
            </w:r>
            <w:r w:rsidRPr="008A7659">
              <w:rPr>
                <w:b/>
                <w:sz w:val="15"/>
              </w:rPr>
              <w:t>Ведение</w:t>
            </w:r>
            <w:r w:rsidRPr="008A7659">
              <w:rPr>
                <w:b/>
                <w:spacing w:val="-35"/>
                <w:sz w:val="15"/>
              </w:rPr>
              <w:t xml:space="preserve"> </w:t>
            </w:r>
            <w:r w:rsidRPr="008A7659">
              <w:rPr>
                <w:b/>
                <w:w w:val="105"/>
                <w:sz w:val="15"/>
              </w:rPr>
              <w:t>баскетбольного</w:t>
            </w:r>
            <w:r w:rsidRPr="008A7659">
              <w:rPr>
                <w:b/>
                <w:spacing w:val="-2"/>
                <w:w w:val="105"/>
                <w:sz w:val="15"/>
              </w:rPr>
              <w:t xml:space="preserve"> </w:t>
            </w:r>
            <w:r w:rsidRPr="008A7659">
              <w:rPr>
                <w:b/>
                <w:w w:val="105"/>
                <w:sz w:val="15"/>
              </w:rPr>
              <w:t>мяча</w:t>
            </w:r>
            <w:r>
              <w:rPr>
                <w:b/>
                <w:w w:val="105"/>
                <w:sz w:val="15"/>
              </w:rPr>
              <w:t xml:space="preserve">. </w:t>
            </w:r>
            <w:r w:rsidRPr="008A7659">
              <w:rPr>
                <w:b/>
                <w:sz w:val="15"/>
              </w:rPr>
              <w:t>Бросок</w:t>
            </w:r>
            <w:r w:rsidRPr="008A7659">
              <w:rPr>
                <w:b/>
                <w:spacing w:val="1"/>
                <w:sz w:val="15"/>
              </w:rPr>
              <w:t xml:space="preserve"> </w:t>
            </w:r>
            <w:r w:rsidRPr="008A7659">
              <w:rPr>
                <w:b/>
                <w:w w:val="105"/>
                <w:sz w:val="15"/>
              </w:rPr>
              <w:t>баскетбольного</w:t>
            </w:r>
            <w:r w:rsidRPr="008A7659">
              <w:rPr>
                <w:b/>
                <w:spacing w:val="-8"/>
                <w:w w:val="105"/>
                <w:sz w:val="15"/>
              </w:rPr>
              <w:t xml:space="preserve"> </w:t>
            </w:r>
            <w:r w:rsidRPr="008A7659">
              <w:rPr>
                <w:b/>
                <w:w w:val="105"/>
                <w:sz w:val="15"/>
              </w:rPr>
              <w:t>мяча</w:t>
            </w:r>
            <w:r w:rsidRPr="008A7659">
              <w:rPr>
                <w:b/>
                <w:spacing w:val="-8"/>
                <w:w w:val="105"/>
                <w:sz w:val="15"/>
              </w:rPr>
              <w:t xml:space="preserve"> </w:t>
            </w:r>
            <w:r w:rsidRPr="008A7659">
              <w:rPr>
                <w:b/>
                <w:w w:val="105"/>
                <w:sz w:val="15"/>
              </w:rPr>
              <w:t>в</w:t>
            </w:r>
            <w:r w:rsidRPr="008A7659">
              <w:rPr>
                <w:b/>
                <w:spacing w:val="-7"/>
                <w:w w:val="105"/>
                <w:sz w:val="15"/>
              </w:rPr>
              <w:t xml:space="preserve"> </w:t>
            </w:r>
            <w:r w:rsidRPr="008A7659">
              <w:rPr>
                <w:b/>
                <w:w w:val="105"/>
                <w:sz w:val="15"/>
              </w:rPr>
              <w:t>корзину</w:t>
            </w:r>
            <w:r w:rsidRPr="008A7659">
              <w:rPr>
                <w:b/>
                <w:spacing w:val="-8"/>
                <w:w w:val="105"/>
                <w:sz w:val="15"/>
              </w:rPr>
              <w:t xml:space="preserve"> </w:t>
            </w:r>
            <w:r w:rsidRPr="008A7659">
              <w:rPr>
                <w:b/>
                <w:w w:val="105"/>
                <w:sz w:val="15"/>
              </w:rPr>
              <w:t>двумя</w:t>
            </w:r>
            <w:r w:rsidRPr="008A7659">
              <w:rPr>
                <w:b/>
                <w:spacing w:val="-7"/>
                <w:w w:val="105"/>
                <w:sz w:val="15"/>
              </w:rPr>
              <w:t xml:space="preserve"> </w:t>
            </w:r>
            <w:r w:rsidRPr="008A7659">
              <w:rPr>
                <w:b/>
                <w:w w:val="105"/>
                <w:sz w:val="15"/>
              </w:rPr>
              <w:t>руками</w:t>
            </w:r>
            <w:r w:rsidRPr="008A7659">
              <w:rPr>
                <w:b/>
                <w:spacing w:val="-8"/>
                <w:w w:val="105"/>
                <w:sz w:val="15"/>
              </w:rPr>
              <w:t xml:space="preserve"> </w:t>
            </w:r>
            <w:r w:rsidRPr="008A7659">
              <w:rPr>
                <w:b/>
                <w:w w:val="105"/>
                <w:sz w:val="15"/>
              </w:rPr>
              <w:t>от</w:t>
            </w:r>
            <w:r w:rsidRPr="008A7659">
              <w:rPr>
                <w:b/>
                <w:spacing w:val="-7"/>
                <w:w w:val="105"/>
                <w:sz w:val="15"/>
              </w:rPr>
              <w:t xml:space="preserve"> </w:t>
            </w:r>
            <w:r w:rsidRPr="008A7659">
              <w:rPr>
                <w:b/>
                <w:w w:val="105"/>
                <w:sz w:val="15"/>
              </w:rPr>
              <w:t>груди</w:t>
            </w:r>
            <w:r w:rsidRPr="008A7659">
              <w:rPr>
                <w:b/>
                <w:spacing w:val="-8"/>
                <w:w w:val="105"/>
                <w:sz w:val="15"/>
              </w:rPr>
              <w:t xml:space="preserve"> </w:t>
            </w:r>
            <w:r w:rsidRPr="008A7659">
              <w:rPr>
                <w:b/>
                <w:w w:val="105"/>
                <w:sz w:val="15"/>
              </w:rPr>
              <w:t>с</w:t>
            </w:r>
            <w:r w:rsidRPr="008A7659">
              <w:rPr>
                <w:b/>
                <w:spacing w:val="-36"/>
                <w:w w:val="105"/>
                <w:sz w:val="15"/>
              </w:rPr>
              <w:t xml:space="preserve"> </w:t>
            </w:r>
            <w:r w:rsidRPr="008A7659">
              <w:rPr>
                <w:b/>
                <w:w w:val="105"/>
                <w:sz w:val="15"/>
              </w:rPr>
              <w:t>места</w:t>
            </w:r>
          </w:p>
        </w:tc>
        <w:tc>
          <w:tcPr>
            <w:tcW w:w="528" w:type="dxa"/>
          </w:tcPr>
          <w:p w:rsidR="008818CA" w:rsidRPr="008A7659" w:rsidRDefault="00B13C83" w:rsidP="008818CA">
            <w:pPr>
              <w:pStyle w:val="TableParagraph"/>
              <w:rPr>
                <w:sz w:val="14"/>
              </w:rPr>
            </w:pPr>
            <w:r>
              <w:rPr>
                <w:sz w:val="14"/>
              </w:rPr>
              <w:t>6</w:t>
            </w:r>
          </w:p>
        </w:tc>
        <w:tc>
          <w:tcPr>
            <w:tcW w:w="1104" w:type="dxa"/>
          </w:tcPr>
          <w:p w:rsidR="008818CA" w:rsidRPr="008A7659" w:rsidRDefault="008818CA" w:rsidP="008818CA">
            <w:pPr>
              <w:pStyle w:val="TableParagraph"/>
              <w:rPr>
                <w:sz w:val="14"/>
              </w:rPr>
            </w:pPr>
          </w:p>
        </w:tc>
        <w:tc>
          <w:tcPr>
            <w:tcW w:w="1140" w:type="dxa"/>
          </w:tcPr>
          <w:p w:rsidR="008818CA" w:rsidRPr="008A7659" w:rsidRDefault="008818CA" w:rsidP="008818CA">
            <w:pPr>
              <w:pStyle w:val="TableParagraph"/>
              <w:rPr>
                <w:sz w:val="14"/>
              </w:rPr>
            </w:pPr>
          </w:p>
        </w:tc>
        <w:tc>
          <w:tcPr>
            <w:tcW w:w="804" w:type="dxa"/>
          </w:tcPr>
          <w:p w:rsidR="008818CA" w:rsidRPr="008A7659" w:rsidRDefault="008818CA" w:rsidP="008818CA">
            <w:pPr>
              <w:pStyle w:val="TableParagraph"/>
              <w:rPr>
                <w:sz w:val="14"/>
              </w:rPr>
            </w:pPr>
          </w:p>
        </w:tc>
        <w:tc>
          <w:tcPr>
            <w:tcW w:w="4994" w:type="dxa"/>
          </w:tcPr>
          <w:p w:rsidR="008818CA" w:rsidRPr="008A7659" w:rsidRDefault="008818CA" w:rsidP="008818CA">
            <w:pPr>
              <w:pStyle w:val="TableParagraph"/>
              <w:spacing w:before="2" w:line="266" w:lineRule="auto"/>
              <w:ind w:left="79"/>
              <w:rPr>
                <w:sz w:val="15"/>
              </w:rPr>
            </w:pPr>
            <w:r w:rsidRPr="008A7659">
              <w:rPr>
                <w:w w:val="105"/>
                <w:sz w:val="15"/>
              </w:rPr>
              <w:t>рассматривают, обсуждают и анализируют образец техники ведения</w:t>
            </w:r>
            <w:r w:rsidRPr="008A7659">
              <w:rPr>
                <w:spacing w:val="1"/>
                <w:w w:val="105"/>
                <w:sz w:val="15"/>
              </w:rPr>
              <w:t xml:space="preserve"> </w:t>
            </w:r>
            <w:r w:rsidRPr="008A7659">
              <w:rPr>
                <w:spacing w:val="-1"/>
                <w:w w:val="105"/>
                <w:sz w:val="15"/>
              </w:rPr>
              <w:t>баскетбольного</w:t>
            </w:r>
            <w:r w:rsidRPr="008A7659">
              <w:rPr>
                <w:spacing w:val="-9"/>
                <w:w w:val="105"/>
                <w:sz w:val="15"/>
              </w:rPr>
              <w:t xml:space="preserve"> </w:t>
            </w:r>
            <w:r w:rsidRPr="008A7659">
              <w:rPr>
                <w:w w:val="105"/>
                <w:sz w:val="15"/>
              </w:rPr>
              <w:t>мяча</w:t>
            </w:r>
            <w:r w:rsidRPr="008A7659">
              <w:rPr>
                <w:spacing w:val="-8"/>
                <w:w w:val="105"/>
                <w:sz w:val="15"/>
              </w:rPr>
              <w:t xml:space="preserve"> </w:t>
            </w:r>
            <w:r w:rsidRPr="008A7659">
              <w:rPr>
                <w:w w:val="105"/>
                <w:sz w:val="15"/>
              </w:rPr>
              <w:t>на</w:t>
            </w:r>
            <w:r w:rsidRPr="008A7659">
              <w:rPr>
                <w:spacing w:val="-9"/>
                <w:w w:val="105"/>
                <w:sz w:val="15"/>
              </w:rPr>
              <w:t xml:space="preserve"> </w:t>
            </w:r>
            <w:r w:rsidRPr="008A7659">
              <w:rPr>
                <w:w w:val="105"/>
                <w:sz w:val="15"/>
              </w:rPr>
              <w:t>месте</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в</w:t>
            </w:r>
            <w:r w:rsidRPr="008A7659">
              <w:rPr>
                <w:spacing w:val="-9"/>
                <w:w w:val="105"/>
                <w:sz w:val="15"/>
              </w:rPr>
              <w:t xml:space="preserve"> </w:t>
            </w:r>
            <w:r w:rsidRPr="008A7659">
              <w:rPr>
                <w:w w:val="105"/>
                <w:sz w:val="15"/>
              </w:rPr>
              <w:t>движении,</w:t>
            </w:r>
            <w:r w:rsidRPr="008A7659">
              <w:rPr>
                <w:spacing w:val="-8"/>
                <w:w w:val="105"/>
                <w:sz w:val="15"/>
              </w:rPr>
              <w:t xml:space="preserve"> </w:t>
            </w:r>
            <w:r w:rsidRPr="008A7659">
              <w:rPr>
                <w:w w:val="105"/>
                <w:sz w:val="15"/>
              </w:rPr>
              <w:t>выделяют</w:t>
            </w:r>
            <w:r w:rsidRPr="008A7659">
              <w:rPr>
                <w:spacing w:val="-8"/>
                <w:w w:val="105"/>
                <w:sz w:val="15"/>
              </w:rPr>
              <w:t xml:space="preserve"> </w:t>
            </w:r>
            <w:r w:rsidRPr="008A7659">
              <w:rPr>
                <w:w w:val="105"/>
                <w:sz w:val="15"/>
              </w:rPr>
              <w:t>отличительные</w:t>
            </w:r>
            <w:r w:rsidRPr="008A7659">
              <w:rPr>
                <w:spacing w:val="-37"/>
                <w:w w:val="105"/>
                <w:sz w:val="15"/>
              </w:rPr>
              <w:t xml:space="preserve"> </w:t>
            </w:r>
            <w:r w:rsidRPr="008A7659">
              <w:rPr>
                <w:w w:val="105"/>
                <w:sz w:val="15"/>
              </w:rPr>
              <w:t>элементы</w:t>
            </w:r>
            <w:r w:rsidRPr="008A7659">
              <w:rPr>
                <w:spacing w:val="-2"/>
                <w:w w:val="105"/>
                <w:sz w:val="15"/>
              </w:rPr>
              <w:t xml:space="preserve"> </w:t>
            </w:r>
            <w:r w:rsidRPr="008A7659">
              <w:rPr>
                <w:w w:val="105"/>
                <w:sz w:val="15"/>
              </w:rPr>
              <w:t>их</w:t>
            </w:r>
            <w:r w:rsidRPr="008A7659">
              <w:rPr>
                <w:spacing w:val="-1"/>
                <w:w w:val="105"/>
                <w:sz w:val="15"/>
              </w:rPr>
              <w:t xml:space="preserve"> </w:t>
            </w:r>
            <w:r w:rsidRPr="008A7659">
              <w:rPr>
                <w:w w:val="105"/>
                <w:sz w:val="15"/>
              </w:rPr>
              <w:t>техники</w:t>
            </w:r>
            <w:proofErr w:type="gramStart"/>
            <w:r w:rsidRPr="008A7659">
              <w:rPr>
                <w:w w:val="105"/>
                <w:sz w:val="15"/>
              </w:rPr>
              <w:t>;</w:t>
            </w:r>
            <w:r w:rsidRPr="008A7659">
              <w:rPr>
                <w:spacing w:val="-1"/>
                <w:w w:val="105"/>
                <w:sz w:val="15"/>
              </w:rPr>
              <w:t xml:space="preserve"> </w:t>
            </w:r>
            <w:r w:rsidRPr="008A7659">
              <w:rPr>
                <w:w w:val="105"/>
                <w:sz w:val="15"/>
              </w:rPr>
              <w:t>;</w:t>
            </w:r>
            <w:proofErr w:type="gramEnd"/>
          </w:p>
          <w:p w:rsidR="008818CA" w:rsidRPr="008A7659" w:rsidRDefault="008818CA" w:rsidP="008818CA">
            <w:pPr>
              <w:pStyle w:val="TableParagraph"/>
              <w:spacing w:before="2" w:line="266" w:lineRule="auto"/>
              <w:ind w:left="79"/>
              <w:rPr>
                <w:sz w:val="15"/>
              </w:rPr>
            </w:pPr>
            <w:r w:rsidRPr="008A7659">
              <w:rPr>
                <w:w w:val="105"/>
                <w:sz w:val="15"/>
              </w:rPr>
              <w:t>закрепляют</w:t>
            </w:r>
            <w:r w:rsidRPr="008A7659">
              <w:rPr>
                <w:spacing w:val="-9"/>
                <w:w w:val="105"/>
                <w:sz w:val="15"/>
              </w:rPr>
              <w:t xml:space="preserve"> </w:t>
            </w:r>
            <w:r w:rsidRPr="008A7659">
              <w:rPr>
                <w:w w:val="105"/>
                <w:sz w:val="15"/>
              </w:rPr>
              <w:t>и</w:t>
            </w:r>
            <w:r w:rsidRPr="008A7659">
              <w:rPr>
                <w:spacing w:val="-8"/>
                <w:w w:val="105"/>
                <w:sz w:val="15"/>
              </w:rPr>
              <w:t xml:space="preserve"> </w:t>
            </w:r>
            <w:r w:rsidRPr="008A7659">
              <w:rPr>
                <w:w w:val="105"/>
                <w:sz w:val="15"/>
              </w:rPr>
              <w:t>совершенствуют</w:t>
            </w:r>
            <w:r w:rsidRPr="008A7659">
              <w:rPr>
                <w:spacing w:val="-8"/>
                <w:w w:val="105"/>
                <w:sz w:val="15"/>
              </w:rPr>
              <w:t xml:space="preserve"> </w:t>
            </w:r>
            <w:r w:rsidRPr="008A7659">
              <w:rPr>
                <w:w w:val="105"/>
                <w:sz w:val="15"/>
              </w:rPr>
              <w:t>технику</w:t>
            </w:r>
            <w:r w:rsidRPr="008A7659">
              <w:rPr>
                <w:spacing w:val="-8"/>
                <w:w w:val="105"/>
                <w:sz w:val="15"/>
              </w:rPr>
              <w:t xml:space="preserve"> </w:t>
            </w:r>
            <w:r w:rsidRPr="008A7659">
              <w:rPr>
                <w:w w:val="105"/>
                <w:sz w:val="15"/>
              </w:rPr>
              <w:t>ведения</w:t>
            </w:r>
            <w:r w:rsidRPr="008A7659">
              <w:rPr>
                <w:spacing w:val="-8"/>
                <w:w w:val="105"/>
                <w:sz w:val="15"/>
              </w:rPr>
              <w:t xml:space="preserve"> </w:t>
            </w:r>
            <w:r w:rsidRPr="008A7659">
              <w:rPr>
                <w:w w:val="105"/>
                <w:sz w:val="15"/>
              </w:rPr>
              <w:t>мяча</w:t>
            </w:r>
            <w:r w:rsidRPr="008A7659">
              <w:rPr>
                <w:spacing w:val="-9"/>
                <w:w w:val="105"/>
                <w:sz w:val="15"/>
              </w:rPr>
              <w:t xml:space="preserve"> </w:t>
            </w:r>
            <w:r w:rsidRPr="008A7659">
              <w:rPr>
                <w:w w:val="105"/>
                <w:sz w:val="15"/>
              </w:rPr>
              <w:t>на</w:t>
            </w:r>
            <w:r w:rsidRPr="008A7659">
              <w:rPr>
                <w:spacing w:val="-8"/>
                <w:w w:val="105"/>
                <w:sz w:val="15"/>
              </w:rPr>
              <w:t xml:space="preserve"> </w:t>
            </w:r>
            <w:r w:rsidRPr="008A7659">
              <w:rPr>
                <w:w w:val="105"/>
                <w:sz w:val="15"/>
              </w:rPr>
              <w:t>месте</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в</w:t>
            </w:r>
            <w:r w:rsidRPr="008A7659">
              <w:rPr>
                <w:spacing w:val="-36"/>
                <w:w w:val="105"/>
                <w:sz w:val="15"/>
              </w:rPr>
              <w:t xml:space="preserve"> </w:t>
            </w:r>
            <w:r w:rsidRPr="008A7659">
              <w:rPr>
                <w:w w:val="105"/>
                <w:sz w:val="15"/>
              </w:rPr>
              <w:t>движении</w:t>
            </w:r>
            <w:r w:rsidRPr="008A7659">
              <w:rPr>
                <w:spacing w:val="-2"/>
                <w:w w:val="105"/>
                <w:sz w:val="15"/>
              </w:rPr>
              <w:t xml:space="preserve"> </w:t>
            </w:r>
            <w:r w:rsidRPr="008A7659">
              <w:rPr>
                <w:w w:val="105"/>
                <w:sz w:val="15"/>
              </w:rPr>
              <w:t>«по</w:t>
            </w:r>
            <w:r w:rsidRPr="008A7659">
              <w:rPr>
                <w:spacing w:val="-1"/>
                <w:w w:val="105"/>
                <w:sz w:val="15"/>
              </w:rPr>
              <w:t xml:space="preserve"> </w:t>
            </w:r>
            <w:proofErr w:type="gramStart"/>
            <w:r w:rsidRPr="008A7659">
              <w:rPr>
                <w:w w:val="105"/>
                <w:sz w:val="15"/>
              </w:rPr>
              <w:t>прямой</w:t>
            </w:r>
            <w:proofErr w:type="gramEnd"/>
            <w:r w:rsidRPr="008A7659">
              <w:rPr>
                <w:w w:val="105"/>
                <w:sz w:val="15"/>
              </w:rPr>
              <w:t>»;;</w:t>
            </w:r>
          </w:p>
          <w:p w:rsidR="008818CA" w:rsidRPr="008A7659" w:rsidRDefault="008818CA" w:rsidP="008818CA">
            <w:pPr>
              <w:pStyle w:val="TableParagraph"/>
              <w:spacing w:before="2" w:line="266" w:lineRule="auto"/>
              <w:ind w:left="79"/>
              <w:rPr>
                <w:sz w:val="15"/>
              </w:rPr>
            </w:pPr>
            <w:r w:rsidRPr="008A7659">
              <w:rPr>
                <w:spacing w:val="-1"/>
                <w:w w:val="105"/>
                <w:sz w:val="15"/>
              </w:rPr>
              <w:t>рассматривают,</w:t>
            </w:r>
            <w:r w:rsidRPr="008A7659">
              <w:rPr>
                <w:spacing w:val="-9"/>
                <w:w w:val="105"/>
                <w:sz w:val="15"/>
              </w:rPr>
              <w:t xml:space="preserve"> </w:t>
            </w:r>
            <w:r w:rsidRPr="008A7659">
              <w:rPr>
                <w:spacing w:val="-1"/>
                <w:w w:val="105"/>
                <w:sz w:val="15"/>
              </w:rPr>
              <w:t>обсуждают</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анализируют</w:t>
            </w:r>
            <w:r w:rsidRPr="008A7659">
              <w:rPr>
                <w:spacing w:val="-9"/>
                <w:w w:val="105"/>
                <w:sz w:val="15"/>
              </w:rPr>
              <w:t xml:space="preserve"> </w:t>
            </w:r>
            <w:r w:rsidRPr="008A7659">
              <w:rPr>
                <w:w w:val="105"/>
                <w:sz w:val="15"/>
              </w:rPr>
              <w:t>образец</w:t>
            </w:r>
            <w:r w:rsidRPr="008A7659">
              <w:rPr>
                <w:spacing w:val="-8"/>
                <w:w w:val="105"/>
                <w:sz w:val="15"/>
              </w:rPr>
              <w:t xml:space="preserve"> </w:t>
            </w:r>
            <w:r w:rsidRPr="008A7659">
              <w:rPr>
                <w:w w:val="105"/>
                <w:sz w:val="15"/>
              </w:rPr>
              <w:t>техники</w:t>
            </w:r>
            <w:r w:rsidRPr="008A7659">
              <w:rPr>
                <w:spacing w:val="-9"/>
                <w:w w:val="105"/>
                <w:sz w:val="15"/>
              </w:rPr>
              <w:t xml:space="preserve"> </w:t>
            </w:r>
            <w:r w:rsidRPr="008A7659">
              <w:rPr>
                <w:w w:val="105"/>
                <w:sz w:val="15"/>
              </w:rPr>
              <w:t>ведения</w:t>
            </w:r>
            <w:r w:rsidRPr="008A7659">
              <w:rPr>
                <w:spacing w:val="-37"/>
                <w:w w:val="105"/>
                <w:sz w:val="15"/>
              </w:rPr>
              <w:t xml:space="preserve"> </w:t>
            </w:r>
            <w:r w:rsidRPr="008A7659">
              <w:rPr>
                <w:w w:val="105"/>
                <w:sz w:val="15"/>
              </w:rPr>
              <w:t>баскетбольного мяча «по кругу» и «змейкой», определяют</w:t>
            </w:r>
            <w:r w:rsidRPr="008A7659">
              <w:rPr>
                <w:spacing w:val="1"/>
                <w:w w:val="105"/>
                <w:sz w:val="15"/>
              </w:rPr>
              <w:t xml:space="preserve"> </w:t>
            </w:r>
            <w:r w:rsidRPr="008A7659">
              <w:rPr>
                <w:w w:val="105"/>
                <w:sz w:val="15"/>
              </w:rPr>
              <w:t>отличительные</w:t>
            </w:r>
            <w:r w:rsidRPr="008A7659">
              <w:rPr>
                <w:spacing w:val="-4"/>
                <w:w w:val="105"/>
                <w:sz w:val="15"/>
              </w:rPr>
              <w:t xml:space="preserve"> </w:t>
            </w:r>
            <w:r w:rsidRPr="008A7659">
              <w:rPr>
                <w:w w:val="105"/>
                <w:sz w:val="15"/>
              </w:rPr>
              <w:t>признаки</w:t>
            </w:r>
            <w:r w:rsidRPr="008A7659">
              <w:rPr>
                <w:spacing w:val="-3"/>
                <w:w w:val="105"/>
                <w:sz w:val="15"/>
              </w:rPr>
              <w:t xml:space="preserve"> </w:t>
            </w:r>
            <w:r w:rsidRPr="008A7659">
              <w:rPr>
                <w:w w:val="105"/>
                <w:sz w:val="15"/>
              </w:rPr>
              <w:t>в</w:t>
            </w:r>
            <w:r w:rsidRPr="008A7659">
              <w:rPr>
                <w:spacing w:val="-3"/>
                <w:w w:val="105"/>
                <w:sz w:val="15"/>
              </w:rPr>
              <w:t xml:space="preserve"> </w:t>
            </w:r>
            <w:r w:rsidRPr="008A7659">
              <w:rPr>
                <w:w w:val="105"/>
                <w:sz w:val="15"/>
              </w:rPr>
              <w:t>их</w:t>
            </w:r>
            <w:r w:rsidRPr="008A7659">
              <w:rPr>
                <w:spacing w:val="-3"/>
                <w:w w:val="105"/>
                <w:sz w:val="15"/>
              </w:rPr>
              <w:t xml:space="preserve"> </w:t>
            </w:r>
            <w:r w:rsidRPr="008A7659">
              <w:rPr>
                <w:w w:val="105"/>
                <w:sz w:val="15"/>
              </w:rPr>
              <w:t>технике,</w:t>
            </w:r>
            <w:r w:rsidRPr="008A7659">
              <w:rPr>
                <w:spacing w:val="-3"/>
                <w:w w:val="105"/>
                <w:sz w:val="15"/>
              </w:rPr>
              <w:t xml:space="preserve"> </w:t>
            </w:r>
            <w:r w:rsidRPr="008A7659">
              <w:rPr>
                <w:w w:val="105"/>
                <w:sz w:val="15"/>
              </w:rPr>
              <w:t>делают</w:t>
            </w:r>
            <w:r w:rsidRPr="008A7659">
              <w:rPr>
                <w:spacing w:val="-3"/>
                <w:w w:val="105"/>
                <w:sz w:val="15"/>
              </w:rPr>
              <w:t xml:space="preserve"> </w:t>
            </w:r>
            <w:r w:rsidRPr="008A7659">
              <w:rPr>
                <w:w w:val="105"/>
                <w:sz w:val="15"/>
              </w:rPr>
              <w:t>выводы</w:t>
            </w:r>
            <w:proofErr w:type="gramStart"/>
            <w:r w:rsidRPr="008A7659">
              <w:rPr>
                <w:w w:val="105"/>
                <w:sz w:val="15"/>
              </w:rPr>
              <w:t>;;</w:t>
            </w:r>
            <w:proofErr w:type="gramEnd"/>
          </w:p>
          <w:p w:rsidR="008818CA" w:rsidRPr="008A7659" w:rsidRDefault="008818CA" w:rsidP="008818CA">
            <w:pPr>
              <w:pStyle w:val="TableParagraph"/>
              <w:spacing w:before="2" w:line="266" w:lineRule="auto"/>
              <w:ind w:left="79" w:right="736"/>
              <w:rPr>
                <w:sz w:val="15"/>
              </w:rPr>
            </w:pPr>
            <w:r w:rsidRPr="008A7659">
              <w:rPr>
                <w:spacing w:val="-1"/>
                <w:w w:val="105"/>
                <w:sz w:val="15"/>
              </w:rPr>
              <w:t>разучивают</w:t>
            </w:r>
            <w:r w:rsidRPr="008A7659">
              <w:rPr>
                <w:spacing w:val="-9"/>
                <w:w w:val="105"/>
                <w:sz w:val="15"/>
              </w:rPr>
              <w:t xml:space="preserve"> </w:t>
            </w:r>
            <w:r w:rsidRPr="008A7659">
              <w:rPr>
                <w:spacing w:val="-1"/>
                <w:w w:val="105"/>
                <w:sz w:val="15"/>
              </w:rPr>
              <w:t>технику</w:t>
            </w:r>
            <w:r w:rsidRPr="008A7659">
              <w:rPr>
                <w:spacing w:val="-8"/>
                <w:w w:val="105"/>
                <w:sz w:val="15"/>
              </w:rPr>
              <w:t xml:space="preserve"> </w:t>
            </w:r>
            <w:r w:rsidRPr="008A7659">
              <w:rPr>
                <w:w w:val="105"/>
                <w:sz w:val="15"/>
              </w:rPr>
              <w:t>ведения</w:t>
            </w:r>
            <w:r w:rsidRPr="008A7659">
              <w:rPr>
                <w:spacing w:val="-9"/>
                <w:w w:val="105"/>
                <w:sz w:val="15"/>
              </w:rPr>
              <w:t xml:space="preserve"> </w:t>
            </w:r>
            <w:r w:rsidRPr="008A7659">
              <w:rPr>
                <w:w w:val="105"/>
                <w:sz w:val="15"/>
              </w:rPr>
              <w:t>баскетбольного</w:t>
            </w:r>
            <w:r w:rsidRPr="008A7659">
              <w:rPr>
                <w:spacing w:val="-8"/>
                <w:w w:val="105"/>
                <w:sz w:val="15"/>
              </w:rPr>
              <w:t xml:space="preserve"> </w:t>
            </w:r>
            <w:r w:rsidRPr="008A7659">
              <w:rPr>
                <w:w w:val="105"/>
                <w:sz w:val="15"/>
              </w:rPr>
              <w:t>мяча</w:t>
            </w:r>
            <w:r w:rsidRPr="008A7659">
              <w:rPr>
                <w:spacing w:val="-9"/>
                <w:w w:val="105"/>
                <w:sz w:val="15"/>
              </w:rPr>
              <w:t xml:space="preserve"> </w:t>
            </w:r>
            <w:r w:rsidRPr="008A7659">
              <w:rPr>
                <w:w w:val="105"/>
                <w:sz w:val="15"/>
              </w:rPr>
              <w:t>«по</w:t>
            </w:r>
            <w:r w:rsidRPr="008A7659">
              <w:rPr>
                <w:spacing w:val="-8"/>
                <w:w w:val="105"/>
                <w:sz w:val="15"/>
              </w:rPr>
              <w:t xml:space="preserve"> </w:t>
            </w:r>
            <w:r w:rsidRPr="008A7659">
              <w:rPr>
                <w:w w:val="105"/>
                <w:sz w:val="15"/>
              </w:rPr>
              <w:t>кругу»</w:t>
            </w:r>
            <w:r w:rsidRPr="008A7659">
              <w:rPr>
                <w:spacing w:val="-37"/>
                <w:w w:val="105"/>
                <w:sz w:val="15"/>
              </w:rPr>
              <w:t xml:space="preserve"> </w:t>
            </w:r>
            <w:r w:rsidRPr="008A7659">
              <w:rPr>
                <w:w w:val="105"/>
                <w:sz w:val="15"/>
              </w:rPr>
              <w:t>и</w:t>
            </w:r>
            <w:r w:rsidRPr="008A7659">
              <w:rPr>
                <w:spacing w:val="-2"/>
                <w:w w:val="105"/>
                <w:sz w:val="15"/>
              </w:rPr>
              <w:t xml:space="preserve"> </w:t>
            </w:r>
            <w:r w:rsidRPr="008A7659">
              <w:rPr>
                <w:w w:val="105"/>
                <w:sz w:val="15"/>
              </w:rPr>
              <w:t>«змейкой</w:t>
            </w:r>
            <w:proofErr w:type="gramStart"/>
            <w:r w:rsidRPr="008A7659">
              <w:rPr>
                <w:w w:val="105"/>
                <w:sz w:val="15"/>
              </w:rPr>
              <w:t>».;</w:t>
            </w:r>
            <w:proofErr w:type="gramEnd"/>
          </w:p>
          <w:p w:rsidR="008818CA" w:rsidRPr="008A7659" w:rsidRDefault="008818CA" w:rsidP="008818CA">
            <w:pPr>
              <w:pStyle w:val="TableParagraph"/>
              <w:spacing w:before="1" w:line="266" w:lineRule="auto"/>
              <w:ind w:left="79" w:right="103"/>
              <w:rPr>
                <w:sz w:val="15"/>
              </w:rPr>
            </w:pPr>
            <w:r w:rsidRPr="008A7659">
              <w:rPr>
                <w:w w:val="105"/>
                <w:sz w:val="15"/>
              </w:rPr>
              <w:t>рассматривают, обсуждают и анализируют образец техники броска</w:t>
            </w:r>
            <w:r w:rsidRPr="008A7659">
              <w:rPr>
                <w:spacing w:val="1"/>
                <w:w w:val="105"/>
                <w:sz w:val="15"/>
              </w:rPr>
              <w:t xml:space="preserve"> </w:t>
            </w:r>
            <w:r w:rsidRPr="008A7659">
              <w:rPr>
                <w:w w:val="105"/>
                <w:sz w:val="15"/>
              </w:rPr>
              <w:t>баскетбольного мяча в корзину двумя руками от груди с места,</w:t>
            </w:r>
            <w:r w:rsidRPr="008A7659">
              <w:rPr>
                <w:spacing w:val="1"/>
                <w:w w:val="105"/>
                <w:sz w:val="15"/>
              </w:rPr>
              <w:t xml:space="preserve"> </w:t>
            </w:r>
            <w:r w:rsidRPr="008A7659">
              <w:rPr>
                <w:spacing w:val="-1"/>
                <w:w w:val="105"/>
                <w:sz w:val="15"/>
              </w:rPr>
              <w:t>выделяют</w:t>
            </w:r>
            <w:r w:rsidRPr="008A7659">
              <w:rPr>
                <w:spacing w:val="-9"/>
                <w:w w:val="105"/>
                <w:sz w:val="15"/>
              </w:rPr>
              <w:t xml:space="preserve"> </w:t>
            </w:r>
            <w:r w:rsidRPr="008A7659">
              <w:rPr>
                <w:spacing w:val="-1"/>
                <w:w w:val="105"/>
                <w:sz w:val="15"/>
              </w:rPr>
              <w:t>фазы</w:t>
            </w:r>
            <w:r w:rsidRPr="008A7659">
              <w:rPr>
                <w:spacing w:val="-8"/>
                <w:w w:val="105"/>
                <w:sz w:val="15"/>
              </w:rPr>
              <w:t xml:space="preserve"> </w:t>
            </w:r>
            <w:r w:rsidRPr="008A7659">
              <w:rPr>
                <w:spacing w:val="-1"/>
                <w:w w:val="105"/>
                <w:sz w:val="15"/>
              </w:rPr>
              <w:t>движения</w:t>
            </w:r>
            <w:r w:rsidRPr="008A7659">
              <w:rPr>
                <w:spacing w:val="-9"/>
                <w:w w:val="105"/>
                <w:sz w:val="15"/>
              </w:rPr>
              <w:t xml:space="preserve"> </w:t>
            </w:r>
            <w:r w:rsidRPr="008A7659">
              <w:rPr>
                <w:w w:val="105"/>
                <w:sz w:val="15"/>
              </w:rPr>
              <w:t>и</w:t>
            </w:r>
            <w:r w:rsidRPr="008A7659">
              <w:rPr>
                <w:spacing w:val="-8"/>
                <w:w w:val="105"/>
                <w:sz w:val="15"/>
              </w:rPr>
              <w:t xml:space="preserve"> </w:t>
            </w:r>
            <w:r w:rsidRPr="008A7659">
              <w:rPr>
                <w:w w:val="105"/>
                <w:sz w:val="15"/>
              </w:rPr>
              <w:t>технические</w:t>
            </w:r>
            <w:r w:rsidRPr="008A7659">
              <w:rPr>
                <w:spacing w:val="-9"/>
                <w:w w:val="105"/>
                <w:sz w:val="15"/>
              </w:rPr>
              <w:t xml:space="preserve"> </w:t>
            </w:r>
            <w:r w:rsidRPr="008A7659">
              <w:rPr>
                <w:w w:val="105"/>
                <w:sz w:val="15"/>
              </w:rPr>
              <w:t>особенности</w:t>
            </w:r>
            <w:r w:rsidRPr="008A7659">
              <w:rPr>
                <w:spacing w:val="-8"/>
                <w:w w:val="105"/>
                <w:sz w:val="15"/>
              </w:rPr>
              <w:t xml:space="preserve"> </w:t>
            </w:r>
            <w:r w:rsidRPr="008A7659">
              <w:rPr>
                <w:w w:val="105"/>
                <w:sz w:val="15"/>
              </w:rPr>
              <w:t>их</w:t>
            </w:r>
            <w:r w:rsidRPr="008A7659">
              <w:rPr>
                <w:spacing w:val="-9"/>
                <w:w w:val="105"/>
                <w:sz w:val="15"/>
              </w:rPr>
              <w:t xml:space="preserve"> </w:t>
            </w:r>
            <w:r w:rsidRPr="008A7659">
              <w:rPr>
                <w:w w:val="105"/>
                <w:sz w:val="15"/>
              </w:rPr>
              <w:t>выполнения</w:t>
            </w:r>
            <w:proofErr w:type="gramStart"/>
            <w:r w:rsidRPr="008A7659">
              <w:rPr>
                <w:w w:val="105"/>
                <w:sz w:val="15"/>
              </w:rPr>
              <w:t>;;</w:t>
            </w:r>
            <w:r w:rsidRPr="008A7659">
              <w:rPr>
                <w:spacing w:val="-36"/>
                <w:w w:val="105"/>
                <w:sz w:val="15"/>
              </w:rPr>
              <w:t xml:space="preserve"> </w:t>
            </w:r>
            <w:proofErr w:type="gramEnd"/>
            <w:r w:rsidRPr="008A7659">
              <w:rPr>
                <w:w w:val="105"/>
                <w:sz w:val="15"/>
              </w:rPr>
              <w:t>описывают технику выполнения броска, сравнивают её с имеющимся</w:t>
            </w:r>
            <w:r w:rsidRPr="008A7659">
              <w:rPr>
                <w:spacing w:val="-37"/>
                <w:w w:val="105"/>
                <w:sz w:val="15"/>
              </w:rPr>
              <w:t xml:space="preserve"> </w:t>
            </w:r>
            <w:r w:rsidRPr="008A7659">
              <w:rPr>
                <w:w w:val="105"/>
                <w:sz w:val="15"/>
              </w:rPr>
              <w:t>опытом, определяют возможные ошибки и причины их появления,</w:t>
            </w:r>
            <w:r w:rsidRPr="008A7659">
              <w:rPr>
                <w:spacing w:val="1"/>
                <w:w w:val="105"/>
                <w:sz w:val="15"/>
              </w:rPr>
              <w:t xml:space="preserve"> </w:t>
            </w:r>
            <w:r w:rsidRPr="008A7659">
              <w:rPr>
                <w:w w:val="105"/>
                <w:sz w:val="15"/>
              </w:rPr>
              <w:t>делают</w:t>
            </w:r>
            <w:r w:rsidRPr="008A7659">
              <w:rPr>
                <w:spacing w:val="-2"/>
                <w:w w:val="105"/>
                <w:sz w:val="15"/>
              </w:rPr>
              <w:t xml:space="preserve"> </w:t>
            </w:r>
            <w:r w:rsidRPr="008A7659">
              <w:rPr>
                <w:w w:val="105"/>
                <w:sz w:val="15"/>
              </w:rPr>
              <w:t>выводы;;</w:t>
            </w:r>
          </w:p>
          <w:p w:rsidR="008818CA" w:rsidRPr="008A7659" w:rsidRDefault="008818CA" w:rsidP="008818CA">
            <w:pPr>
              <w:pStyle w:val="TableParagraph"/>
              <w:spacing w:before="4" w:line="266" w:lineRule="auto"/>
              <w:ind w:left="79"/>
              <w:rPr>
                <w:sz w:val="15"/>
              </w:rPr>
            </w:pPr>
            <w:r w:rsidRPr="008A7659">
              <w:rPr>
                <w:w w:val="105"/>
                <w:sz w:val="15"/>
              </w:rPr>
              <w:t>разучивают</w:t>
            </w:r>
            <w:r w:rsidRPr="008A7659">
              <w:rPr>
                <w:spacing w:val="-7"/>
                <w:w w:val="105"/>
                <w:sz w:val="15"/>
              </w:rPr>
              <w:t xml:space="preserve"> </w:t>
            </w:r>
            <w:r w:rsidRPr="008A7659">
              <w:rPr>
                <w:w w:val="105"/>
                <w:sz w:val="15"/>
              </w:rPr>
              <w:t>технику</w:t>
            </w:r>
            <w:r w:rsidRPr="008A7659">
              <w:rPr>
                <w:spacing w:val="-7"/>
                <w:w w:val="105"/>
                <w:sz w:val="15"/>
              </w:rPr>
              <w:t xml:space="preserve"> </w:t>
            </w:r>
            <w:r w:rsidRPr="008A7659">
              <w:rPr>
                <w:w w:val="105"/>
                <w:sz w:val="15"/>
              </w:rPr>
              <w:t>броска</w:t>
            </w:r>
            <w:r w:rsidRPr="008A7659">
              <w:rPr>
                <w:spacing w:val="-7"/>
                <w:w w:val="105"/>
                <w:sz w:val="15"/>
              </w:rPr>
              <w:t xml:space="preserve"> </w:t>
            </w:r>
            <w:r w:rsidRPr="008A7659">
              <w:rPr>
                <w:w w:val="105"/>
                <w:sz w:val="15"/>
              </w:rPr>
              <w:t>мяча</w:t>
            </w:r>
            <w:r w:rsidRPr="008A7659">
              <w:rPr>
                <w:spacing w:val="-7"/>
                <w:w w:val="105"/>
                <w:sz w:val="15"/>
              </w:rPr>
              <w:t xml:space="preserve"> </w:t>
            </w:r>
            <w:r w:rsidRPr="008A7659">
              <w:rPr>
                <w:w w:val="105"/>
                <w:sz w:val="15"/>
              </w:rPr>
              <w:t>в</w:t>
            </w:r>
            <w:r w:rsidRPr="008A7659">
              <w:rPr>
                <w:spacing w:val="-7"/>
                <w:w w:val="105"/>
                <w:sz w:val="15"/>
              </w:rPr>
              <w:t xml:space="preserve"> </w:t>
            </w:r>
            <w:r w:rsidRPr="008A7659">
              <w:rPr>
                <w:w w:val="105"/>
                <w:sz w:val="15"/>
              </w:rPr>
              <w:t>корзину</w:t>
            </w:r>
            <w:r w:rsidRPr="008A7659">
              <w:rPr>
                <w:spacing w:val="-7"/>
                <w:w w:val="105"/>
                <w:sz w:val="15"/>
              </w:rPr>
              <w:t xml:space="preserve"> </w:t>
            </w:r>
            <w:r w:rsidRPr="008A7659">
              <w:rPr>
                <w:w w:val="105"/>
                <w:sz w:val="15"/>
              </w:rPr>
              <w:t>по</w:t>
            </w:r>
            <w:r w:rsidRPr="008A7659">
              <w:rPr>
                <w:spacing w:val="-6"/>
                <w:w w:val="105"/>
                <w:sz w:val="15"/>
              </w:rPr>
              <w:t xml:space="preserve"> </w:t>
            </w:r>
            <w:r w:rsidRPr="008A7659">
              <w:rPr>
                <w:w w:val="105"/>
                <w:sz w:val="15"/>
              </w:rPr>
              <w:t>фазам</w:t>
            </w:r>
            <w:r w:rsidRPr="008A7659">
              <w:rPr>
                <w:spacing w:val="-7"/>
                <w:w w:val="105"/>
                <w:sz w:val="15"/>
              </w:rPr>
              <w:t xml:space="preserve"> </w:t>
            </w:r>
            <w:r w:rsidRPr="008A7659">
              <w:rPr>
                <w:w w:val="105"/>
                <w:sz w:val="15"/>
              </w:rPr>
              <w:t>и</w:t>
            </w:r>
            <w:r w:rsidRPr="008A7659">
              <w:rPr>
                <w:spacing w:val="-7"/>
                <w:w w:val="105"/>
                <w:sz w:val="15"/>
              </w:rPr>
              <w:t xml:space="preserve"> </w:t>
            </w:r>
            <w:r w:rsidRPr="008A7659">
              <w:rPr>
                <w:w w:val="105"/>
                <w:sz w:val="15"/>
              </w:rPr>
              <w:t>в</w:t>
            </w:r>
            <w:r w:rsidRPr="008A7659">
              <w:rPr>
                <w:spacing w:val="-7"/>
                <w:w w:val="105"/>
                <w:sz w:val="15"/>
              </w:rPr>
              <w:t xml:space="preserve"> </w:t>
            </w:r>
            <w:r w:rsidRPr="008A7659">
              <w:rPr>
                <w:w w:val="105"/>
                <w:sz w:val="15"/>
              </w:rPr>
              <w:t>полной</w:t>
            </w:r>
            <w:r w:rsidRPr="008A7659">
              <w:rPr>
                <w:spacing w:val="-36"/>
                <w:w w:val="105"/>
                <w:sz w:val="15"/>
              </w:rPr>
              <w:t xml:space="preserve"> </w:t>
            </w:r>
            <w:r w:rsidRPr="008A7659">
              <w:rPr>
                <w:w w:val="105"/>
                <w:sz w:val="15"/>
              </w:rPr>
              <w:t>координации</w:t>
            </w:r>
            <w:proofErr w:type="gramStart"/>
            <w:r w:rsidRPr="008A7659">
              <w:rPr>
                <w:w w:val="105"/>
                <w:sz w:val="15"/>
              </w:rPr>
              <w:t>;;</w:t>
            </w:r>
            <w:proofErr w:type="gramEnd"/>
          </w:p>
          <w:p w:rsidR="008818CA" w:rsidRPr="008A7659" w:rsidRDefault="008818CA" w:rsidP="008818CA">
            <w:pPr>
              <w:pStyle w:val="TableParagraph"/>
              <w:rPr>
                <w:sz w:val="14"/>
              </w:rPr>
            </w:pPr>
            <w:r w:rsidRPr="008A7659">
              <w:rPr>
                <w:w w:val="105"/>
                <w:sz w:val="15"/>
              </w:rPr>
              <w:t>контролируют технику выполнения броска другими учащимися,</w:t>
            </w:r>
            <w:r w:rsidRPr="008A7659">
              <w:rPr>
                <w:spacing w:val="1"/>
                <w:w w:val="105"/>
                <w:sz w:val="15"/>
              </w:rPr>
              <w:t xml:space="preserve"> </w:t>
            </w:r>
            <w:r w:rsidRPr="008A7659">
              <w:rPr>
                <w:spacing w:val="-1"/>
                <w:w w:val="105"/>
                <w:sz w:val="15"/>
              </w:rPr>
              <w:t>выявляют</w:t>
            </w:r>
            <w:r w:rsidRPr="008A7659">
              <w:rPr>
                <w:spacing w:val="-8"/>
                <w:w w:val="105"/>
                <w:sz w:val="15"/>
              </w:rPr>
              <w:t xml:space="preserve"> </w:t>
            </w:r>
            <w:r w:rsidRPr="008A7659">
              <w:rPr>
                <w:spacing w:val="-1"/>
                <w:w w:val="105"/>
                <w:sz w:val="15"/>
              </w:rPr>
              <w:t>возможные</w:t>
            </w:r>
            <w:r w:rsidRPr="008A7659">
              <w:rPr>
                <w:spacing w:val="-8"/>
                <w:w w:val="105"/>
                <w:sz w:val="15"/>
              </w:rPr>
              <w:t xml:space="preserve"> </w:t>
            </w:r>
            <w:r w:rsidRPr="008A7659">
              <w:rPr>
                <w:w w:val="105"/>
                <w:sz w:val="15"/>
              </w:rPr>
              <w:t>ошибки</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предлагают</w:t>
            </w:r>
            <w:r w:rsidRPr="008A7659">
              <w:rPr>
                <w:spacing w:val="-8"/>
                <w:w w:val="105"/>
                <w:sz w:val="15"/>
              </w:rPr>
              <w:t xml:space="preserve"> </w:t>
            </w:r>
            <w:r w:rsidRPr="008A7659">
              <w:rPr>
                <w:w w:val="105"/>
                <w:sz w:val="15"/>
              </w:rPr>
              <w:t>способы</w:t>
            </w:r>
            <w:r w:rsidRPr="008A7659">
              <w:rPr>
                <w:spacing w:val="-8"/>
                <w:w w:val="105"/>
                <w:sz w:val="15"/>
              </w:rPr>
              <w:t xml:space="preserve"> </w:t>
            </w:r>
            <w:r w:rsidRPr="008A7659">
              <w:rPr>
                <w:w w:val="105"/>
                <w:sz w:val="15"/>
              </w:rPr>
              <w:t>их</w:t>
            </w:r>
            <w:r w:rsidRPr="008A7659">
              <w:rPr>
                <w:spacing w:val="-8"/>
                <w:w w:val="105"/>
                <w:sz w:val="15"/>
              </w:rPr>
              <w:t xml:space="preserve"> </w:t>
            </w:r>
            <w:r w:rsidRPr="008A7659">
              <w:rPr>
                <w:w w:val="105"/>
                <w:sz w:val="15"/>
              </w:rPr>
              <w:t>устранения</w:t>
            </w:r>
            <w:r w:rsidRPr="008A7659">
              <w:rPr>
                <w:spacing w:val="-37"/>
                <w:w w:val="105"/>
                <w:sz w:val="15"/>
              </w:rPr>
              <w:t xml:space="preserve"> </w:t>
            </w:r>
            <w:r w:rsidRPr="008A7659">
              <w:rPr>
                <w:w w:val="105"/>
                <w:sz w:val="15"/>
              </w:rPr>
              <w:t>(работа</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группах);</w:t>
            </w:r>
          </w:p>
        </w:tc>
        <w:tc>
          <w:tcPr>
            <w:tcW w:w="828" w:type="dxa"/>
          </w:tcPr>
          <w:p w:rsidR="008818CA" w:rsidRDefault="008818CA" w:rsidP="008818CA">
            <w:r w:rsidRPr="00EF4DFD">
              <w:rPr>
                <w:sz w:val="14"/>
              </w:rPr>
              <w:t>Практика</w:t>
            </w:r>
          </w:p>
        </w:tc>
        <w:tc>
          <w:tcPr>
            <w:tcW w:w="1380" w:type="dxa"/>
            <w:tcBorders>
              <w:top w:val="single" w:sz="4" w:space="0" w:color="000000"/>
              <w:left w:val="single" w:sz="4" w:space="0" w:color="auto"/>
              <w:bottom w:val="single" w:sz="4" w:space="0" w:color="000000"/>
              <w:right w:val="single" w:sz="4" w:space="0" w:color="000000"/>
            </w:tcBorders>
          </w:tcPr>
          <w:p w:rsidR="008818CA" w:rsidRPr="008818CA" w:rsidRDefault="005C7B05" w:rsidP="008818CA">
            <w:pPr>
              <w:rPr>
                <w:color w:val="000000"/>
                <w:sz w:val="20"/>
                <w:szCs w:val="20"/>
              </w:rPr>
            </w:pPr>
            <w:hyperlink r:id="rId25" w:history="1">
              <w:r w:rsidR="008818CA" w:rsidRPr="008818CA">
                <w:rPr>
                  <w:rStyle w:val="a5"/>
                  <w:sz w:val="20"/>
                  <w:szCs w:val="20"/>
                </w:rPr>
                <w:t>https://uchebnik.mos.ru/composer3/lesson/2181724/view</w:t>
              </w:r>
            </w:hyperlink>
          </w:p>
          <w:p w:rsidR="008818CA" w:rsidRDefault="008818CA" w:rsidP="008818CA">
            <w:pPr>
              <w:rPr>
                <w:color w:val="000000"/>
                <w:sz w:val="20"/>
                <w:szCs w:val="20"/>
              </w:rPr>
            </w:pPr>
          </w:p>
          <w:p w:rsidR="008818CA" w:rsidRPr="008818CA" w:rsidRDefault="005C7B05" w:rsidP="008818CA">
            <w:pPr>
              <w:rPr>
                <w:color w:val="000000"/>
                <w:sz w:val="20"/>
                <w:szCs w:val="20"/>
              </w:rPr>
            </w:pPr>
            <w:hyperlink r:id="rId26" w:history="1">
              <w:r w:rsidR="008818CA" w:rsidRPr="008818CA">
                <w:rPr>
                  <w:rStyle w:val="a5"/>
                  <w:sz w:val="20"/>
                  <w:szCs w:val="20"/>
                </w:rPr>
                <w:t>https://uchebnik.mos.ru/material_view/atomic_objects/9094498?menuReferrer=catalogue</w:t>
              </w:r>
            </w:hyperlink>
          </w:p>
          <w:p w:rsidR="008818CA" w:rsidRPr="00ED6BA1" w:rsidRDefault="008818CA" w:rsidP="008818CA">
            <w:pPr>
              <w:rPr>
                <w:color w:val="000000"/>
                <w:sz w:val="28"/>
                <w:szCs w:val="28"/>
              </w:rPr>
            </w:pPr>
          </w:p>
        </w:tc>
      </w:tr>
      <w:tr w:rsidR="008818CA" w:rsidRPr="008A7659" w:rsidTr="008263E1">
        <w:trPr>
          <w:trHeight w:val="2955"/>
        </w:trPr>
        <w:tc>
          <w:tcPr>
            <w:tcW w:w="739" w:type="dxa"/>
          </w:tcPr>
          <w:p w:rsidR="008818CA" w:rsidRDefault="008818CA" w:rsidP="008818CA">
            <w:pPr>
              <w:pStyle w:val="TableParagraph"/>
              <w:spacing w:before="64"/>
              <w:ind w:left="55" w:right="43"/>
              <w:jc w:val="center"/>
              <w:rPr>
                <w:w w:val="105"/>
                <w:sz w:val="15"/>
              </w:rPr>
            </w:pPr>
            <w:r>
              <w:rPr>
                <w:w w:val="105"/>
                <w:sz w:val="15"/>
              </w:rPr>
              <w:t>3.13.</w:t>
            </w:r>
          </w:p>
        </w:tc>
        <w:tc>
          <w:tcPr>
            <w:tcW w:w="4250" w:type="dxa"/>
          </w:tcPr>
          <w:p w:rsidR="008818CA" w:rsidRPr="008A7659" w:rsidRDefault="008818CA" w:rsidP="008818CA">
            <w:pPr>
              <w:pStyle w:val="TableParagraph"/>
              <w:spacing w:before="64" w:line="266" w:lineRule="auto"/>
              <w:ind w:left="76"/>
              <w:rPr>
                <w:b/>
                <w:sz w:val="15"/>
              </w:rPr>
            </w:pPr>
            <w:r w:rsidRPr="008A7659">
              <w:rPr>
                <w:i/>
                <w:sz w:val="15"/>
              </w:rPr>
              <w:t>Модуль</w:t>
            </w:r>
            <w:r w:rsidRPr="008A7659">
              <w:rPr>
                <w:i/>
                <w:spacing w:val="22"/>
                <w:sz w:val="15"/>
              </w:rPr>
              <w:t xml:space="preserve"> </w:t>
            </w:r>
            <w:r w:rsidRPr="008A7659">
              <w:rPr>
                <w:i/>
                <w:sz w:val="15"/>
              </w:rPr>
              <w:t>«Спортивные</w:t>
            </w:r>
            <w:r w:rsidRPr="008A7659">
              <w:rPr>
                <w:i/>
                <w:spacing w:val="23"/>
                <w:sz w:val="15"/>
              </w:rPr>
              <w:t xml:space="preserve"> </w:t>
            </w:r>
            <w:r w:rsidRPr="008A7659">
              <w:rPr>
                <w:i/>
                <w:sz w:val="15"/>
              </w:rPr>
              <w:t>игры.</w:t>
            </w:r>
            <w:r w:rsidRPr="008A7659">
              <w:rPr>
                <w:i/>
                <w:spacing w:val="23"/>
                <w:sz w:val="15"/>
              </w:rPr>
              <w:t xml:space="preserve"> </w:t>
            </w:r>
            <w:r w:rsidRPr="008A7659">
              <w:rPr>
                <w:i/>
                <w:sz w:val="15"/>
              </w:rPr>
              <w:t>Волейбол».</w:t>
            </w:r>
            <w:r w:rsidRPr="008A7659">
              <w:rPr>
                <w:i/>
                <w:spacing w:val="-2"/>
                <w:sz w:val="15"/>
              </w:rPr>
              <w:t xml:space="preserve"> </w:t>
            </w:r>
            <w:r w:rsidRPr="008A7659">
              <w:rPr>
                <w:b/>
                <w:sz w:val="15"/>
              </w:rPr>
              <w:t>Знакомство</w:t>
            </w:r>
            <w:r w:rsidRPr="008A7659">
              <w:rPr>
                <w:b/>
                <w:spacing w:val="22"/>
                <w:sz w:val="15"/>
              </w:rPr>
              <w:t xml:space="preserve"> </w:t>
            </w:r>
            <w:r w:rsidRPr="008A7659">
              <w:rPr>
                <w:b/>
                <w:sz w:val="15"/>
              </w:rPr>
              <w:t>с</w:t>
            </w:r>
            <w:r w:rsidRPr="008A7659">
              <w:rPr>
                <w:b/>
                <w:spacing w:val="1"/>
                <w:sz w:val="15"/>
              </w:rPr>
              <w:t xml:space="preserve"> </w:t>
            </w:r>
            <w:r w:rsidRPr="008A7659">
              <w:rPr>
                <w:b/>
                <w:w w:val="105"/>
                <w:sz w:val="15"/>
              </w:rPr>
              <w:t>рекомендациями учителя по использованию</w:t>
            </w:r>
            <w:r w:rsidRPr="008A7659">
              <w:rPr>
                <w:b/>
                <w:spacing w:val="1"/>
                <w:w w:val="105"/>
                <w:sz w:val="15"/>
              </w:rPr>
              <w:t xml:space="preserve"> </w:t>
            </w:r>
            <w:r w:rsidRPr="008A7659">
              <w:rPr>
                <w:b/>
                <w:spacing w:val="-1"/>
                <w:w w:val="105"/>
                <w:sz w:val="15"/>
              </w:rPr>
              <w:t xml:space="preserve">подготовительных и </w:t>
            </w:r>
            <w:r w:rsidRPr="008A7659">
              <w:rPr>
                <w:b/>
                <w:w w:val="105"/>
                <w:sz w:val="15"/>
              </w:rPr>
              <w:t>подводящих упражнений для</w:t>
            </w:r>
            <w:r w:rsidRPr="008A7659">
              <w:rPr>
                <w:b/>
                <w:spacing w:val="-37"/>
                <w:w w:val="105"/>
                <w:sz w:val="15"/>
              </w:rPr>
              <w:t xml:space="preserve"> </w:t>
            </w:r>
            <w:r w:rsidRPr="008A7659">
              <w:rPr>
                <w:b/>
                <w:w w:val="105"/>
                <w:sz w:val="15"/>
              </w:rPr>
              <w:t>освоения</w:t>
            </w:r>
            <w:r w:rsidRPr="008A7659">
              <w:rPr>
                <w:b/>
                <w:spacing w:val="-7"/>
                <w:w w:val="105"/>
                <w:sz w:val="15"/>
              </w:rPr>
              <w:t xml:space="preserve"> </w:t>
            </w:r>
            <w:r w:rsidRPr="008A7659">
              <w:rPr>
                <w:b/>
                <w:w w:val="105"/>
                <w:sz w:val="15"/>
              </w:rPr>
              <w:t>технических</w:t>
            </w:r>
            <w:r w:rsidRPr="008A7659">
              <w:rPr>
                <w:b/>
                <w:spacing w:val="-6"/>
                <w:w w:val="105"/>
                <w:sz w:val="15"/>
              </w:rPr>
              <w:t xml:space="preserve"> </w:t>
            </w:r>
            <w:r w:rsidRPr="008A7659">
              <w:rPr>
                <w:b/>
                <w:w w:val="105"/>
                <w:sz w:val="15"/>
              </w:rPr>
              <w:t>действий</w:t>
            </w:r>
            <w:r w:rsidRPr="008A7659">
              <w:rPr>
                <w:b/>
                <w:spacing w:val="-6"/>
                <w:w w:val="105"/>
                <w:sz w:val="15"/>
              </w:rPr>
              <w:t xml:space="preserve"> </w:t>
            </w:r>
            <w:r w:rsidRPr="008A7659">
              <w:rPr>
                <w:b/>
                <w:w w:val="105"/>
                <w:sz w:val="15"/>
              </w:rPr>
              <w:t>игры</w:t>
            </w:r>
            <w:r w:rsidRPr="008A7659">
              <w:rPr>
                <w:b/>
                <w:spacing w:val="-6"/>
                <w:w w:val="105"/>
                <w:sz w:val="15"/>
              </w:rPr>
              <w:t xml:space="preserve"> </w:t>
            </w:r>
            <w:r w:rsidRPr="008A7659">
              <w:rPr>
                <w:b/>
                <w:w w:val="105"/>
                <w:sz w:val="15"/>
              </w:rPr>
              <w:t>волейбол</w:t>
            </w:r>
            <w:r>
              <w:rPr>
                <w:b/>
                <w:sz w:val="15"/>
              </w:rPr>
              <w:t xml:space="preserve">. </w:t>
            </w:r>
            <w:r w:rsidRPr="008A7659">
              <w:rPr>
                <w:b/>
                <w:sz w:val="15"/>
              </w:rPr>
              <w:t>Прямая</w:t>
            </w:r>
            <w:r w:rsidRPr="008A7659">
              <w:rPr>
                <w:b/>
                <w:spacing w:val="22"/>
                <w:sz w:val="15"/>
              </w:rPr>
              <w:t xml:space="preserve"> </w:t>
            </w:r>
            <w:r w:rsidRPr="008A7659">
              <w:rPr>
                <w:b/>
                <w:sz w:val="15"/>
              </w:rPr>
              <w:t>нижняя</w:t>
            </w:r>
            <w:r w:rsidRPr="008A7659">
              <w:rPr>
                <w:b/>
                <w:spacing w:val="1"/>
                <w:sz w:val="15"/>
              </w:rPr>
              <w:t xml:space="preserve"> </w:t>
            </w:r>
            <w:r w:rsidRPr="008A7659">
              <w:rPr>
                <w:b/>
                <w:w w:val="105"/>
                <w:sz w:val="15"/>
              </w:rPr>
              <w:t>подача</w:t>
            </w:r>
            <w:r w:rsidRPr="008A7659">
              <w:rPr>
                <w:b/>
                <w:spacing w:val="-2"/>
                <w:w w:val="105"/>
                <w:sz w:val="15"/>
              </w:rPr>
              <w:t xml:space="preserve"> </w:t>
            </w:r>
            <w:r w:rsidRPr="008A7659">
              <w:rPr>
                <w:b/>
                <w:w w:val="105"/>
                <w:sz w:val="15"/>
              </w:rPr>
              <w:t>мяча</w:t>
            </w:r>
            <w:r w:rsidRPr="008A7659">
              <w:rPr>
                <w:b/>
                <w:spacing w:val="-1"/>
                <w:w w:val="105"/>
                <w:sz w:val="15"/>
              </w:rPr>
              <w:t xml:space="preserve"> </w:t>
            </w:r>
            <w:r w:rsidRPr="008A7659">
              <w:rPr>
                <w:b/>
                <w:w w:val="105"/>
                <w:sz w:val="15"/>
              </w:rPr>
              <w:t>в</w:t>
            </w:r>
            <w:r w:rsidRPr="008A7659">
              <w:rPr>
                <w:b/>
                <w:spacing w:val="-1"/>
                <w:w w:val="105"/>
                <w:sz w:val="15"/>
              </w:rPr>
              <w:t xml:space="preserve"> </w:t>
            </w:r>
            <w:r w:rsidRPr="008A7659">
              <w:rPr>
                <w:b/>
                <w:w w:val="105"/>
                <w:sz w:val="15"/>
              </w:rPr>
              <w:t>волейболе</w:t>
            </w:r>
          </w:p>
        </w:tc>
        <w:tc>
          <w:tcPr>
            <w:tcW w:w="528" w:type="dxa"/>
          </w:tcPr>
          <w:p w:rsidR="008818CA" w:rsidRPr="008A7659" w:rsidRDefault="008818CA" w:rsidP="008818CA">
            <w:pPr>
              <w:pStyle w:val="TableParagraph"/>
              <w:rPr>
                <w:sz w:val="14"/>
              </w:rPr>
            </w:pPr>
            <w:r>
              <w:rPr>
                <w:sz w:val="14"/>
              </w:rPr>
              <w:t>6</w:t>
            </w:r>
          </w:p>
        </w:tc>
        <w:tc>
          <w:tcPr>
            <w:tcW w:w="1104" w:type="dxa"/>
          </w:tcPr>
          <w:p w:rsidR="008818CA" w:rsidRPr="008A7659" w:rsidRDefault="008818CA" w:rsidP="008818CA">
            <w:pPr>
              <w:pStyle w:val="TableParagraph"/>
              <w:rPr>
                <w:sz w:val="14"/>
              </w:rPr>
            </w:pPr>
          </w:p>
        </w:tc>
        <w:tc>
          <w:tcPr>
            <w:tcW w:w="1140" w:type="dxa"/>
          </w:tcPr>
          <w:p w:rsidR="008818CA" w:rsidRPr="008A7659" w:rsidRDefault="008818CA" w:rsidP="008818CA">
            <w:pPr>
              <w:pStyle w:val="TableParagraph"/>
              <w:rPr>
                <w:sz w:val="14"/>
              </w:rPr>
            </w:pPr>
          </w:p>
        </w:tc>
        <w:tc>
          <w:tcPr>
            <w:tcW w:w="804" w:type="dxa"/>
          </w:tcPr>
          <w:p w:rsidR="008818CA" w:rsidRPr="008A7659" w:rsidRDefault="008818CA" w:rsidP="008818CA">
            <w:pPr>
              <w:pStyle w:val="TableParagraph"/>
              <w:rPr>
                <w:sz w:val="14"/>
              </w:rPr>
            </w:pPr>
          </w:p>
        </w:tc>
        <w:tc>
          <w:tcPr>
            <w:tcW w:w="4994" w:type="dxa"/>
          </w:tcPr>
          <w:p w:rsidR="008818CA" w:rsidRPr="008A7659" w:rsidRDefault="008818CA" w:rsidP="008818CA">
            <w:pPr>
              <w:pStyle w:val="TableParagraph"/>
              <w:spacing w:before="64" w:line="266" w:lineRule="auto"/>
              <w:ind w:left="79" w:right="279"/>
              <w:rPr>
                <w:sz w:val="15"/>
              </w:rPr>
            </w:pPr>
            <w:r w:rsidRPr="008A7659">
              <w:rPr>
                <w:w w:val="105"/>
                <w:sz w:val="15"/>
              </w:rPr>
              <w:t>закрепляют и совершенствуют технику подачи мяча</w:t>
            </w:r>
            <w:proofErr w:type="gramStart"/>
            <w:r w:rsidRPr="008A7659">
              <w:rPr>
                <w:w w:val="105"/>
                <w:sz w:val="15"/>
              </w:rPr>
              <w:t>;;</w:t>
            </w:r>
            <w:r w:rsidRPr="008A7659">
              <w:rPr>
                <w:spacing w:val="1"/>
                <w:w w:val="105"/>
                <w:sz w:val="15"/>
              </w:rPr>
              <w:t xml:space="preserve"> </w:t>
            </w:r>
            <w:proofErr w:type="gramEnd"/>
            <w:r w:rsidRPr="008A7659">
              <w:rPr>
                <w:spacing w:val="-1"/>
                <w:w w:val="105"/>
                <w:sz w:val="15"/>
              </w:rPr>
              <w:t>рассматривают,</w:t>
            </w:r>
            <w:r w:rsidRPr="008A7659">
              <w:rPr>
                <w:spacing w:val="-9"/>
                <w:w w:val="105"/>
                <w:sz w:val="15"/>
              </w:rPr>
              <w:t xml:space="preserve"> </w:t>
            </w:r>
            <w:r w:rsidRPr="008A7659">
              <w:rPr>
                <w:spacing w:val="-1"/>
                <w:w w:val="105"/>
                <w:sz w:val="15"/>
              </w:rPr>
              <w:t>обсуждают</w:t>
            </w:r>
            <w:r w:rsidRPr="008A7659">
              <w:rPr>
                <w:spacing w:val="-8"/>
                <w:w w:val="105"/>
                <w:sz w:val="15"/>
              </w:rPr>
              <w:t xml:space="preserve"> </w:t>
            </w:r>
            <w:r w:rsidRPr="008A7659">
              <w:rPr>
                <w:w w:val="105"/>
                <w:sz w:val="15"/>
              </w:rPr>
              <w:t>и</w:t>
            </w:r>
            <w:r w:rsidRPr="008A7659">
              <w:rPr>
                <w:spacing w:val="-9"/>
                <w:w w:val="105"/>
                <w:sz w:val="15"/>
              </w:rPr>
              <w:t xml:space="preserve"> </w:t>
            </w:r>
            <w:r w:rsidRPr="008A7659">
              <w:rPr>
                <w:w w:val="105"/>
                <w:sz w:val="15"/>
              </w:rPr>
              <w:t>анализируют</w:t>
            </w:r>
            <w:r w:rsidRPr="008A7659">
              <w:rPr>
                <w:spacing w:val="-8"/>
                <w:w w:val="105"/>
                <w:sz w:val="15"/>
              </w:rPr>
              <w:t xml:space="preserve"> </w:t>
            </w:r>
            <w:r w:rsidRPr="008A7659">
              <w:rPr>
                <w:w w:val="105"/>
                <w:sz w:val="15"/>
              </w:rPr>
              <w:t>образец</w:t>
            </w:r>
            <w:r w:rsidRPr="008A7659">
              <w:rPr>
                <w:spacing w:val="-8"/>
                <w:w w:val="105"/>
                <w:sz w:val="15"/>
              </w:rPr>
              <w:t xml:space="preserve"> </w:t>
            </w:r>
            <w:r w:rsidRPr="008A7659">
              <w:rPr>
                <w:w w:val="105"/>
                <w:sz w:val="15"/>
              </w:rPr>
              <w:t>техники</w:t>
            </w:r>
            <w:r w:rsidRPr="008A7659">
              <w:rPr>
                <w:spacing w:val="-9"/>
                <w:w w:val="105"/>
                <w:sz w:val="15"/>
              </w:rPr>
              <w:t xml:space="preserve"> </w:t>
            </w:r>
            <w:r w:rsidRPr="008A7659">
              <w:rPr>
                <w:w w:val="105"/>
                <w:sz w:val="15"/>
              </w:rPr>
              <w:t>прямой</w:t>
            </w:r>
            <w:r w:rsidRPr="008A7659">
              <w:rPr>
                <w:spacing w:val="-36"/>
                <w:w w:val="105"/>
                <w:sz w:val="15"/>
              </w:rPr>
              <w:t xml:space="preserve"> </w:t>
            </w:r>
            <w:r w:rsidRPr="008A7659">
              <w:rPr>
                <w:w w:val="105"/>
                <w:sz w:val="15"/>
              </w:rPr>
              <w:t>нижней подачи, определяют фазы движения и особенности их</w:t>
            </w:r>
            <w:r w:rsidRPr="008A7659">
              <w:rPr>
                <w:spacing w:val="1"/>
                <w:w w:val="105"/>
                <w:sz w:val="15"/>
              </w:rPr>
              <w:t xml:space="preserve"> </w:t>
            </w:r>
            <w:r w:rsidRPr="008A7659">
              <w:rPr>
                <w:w w:val="105"/>
                <w:sz w:val="15"/>
              </w:rPr>
              <w:t>выполнения;;</w:t>
            </w:r>
          </w:p>
          <w:p w:rsidR="008818CA" w:rsidRPr="008A7659" w:rsidRDefault="008818CA" w:rsidP="008818CA">
            <w:pPr>
              <w:pStyle w:val="TableParagraph"/>
              <w:spacing w:before="3" w:line="266" w:lineRule="auto"/>
              <w:ind w:left="79"/>
              <w:rPr>
                <w:sz w:val="15"/>
              </w:rPr>
            </w:pPr>
            <w:r w:rsidRPr="008A7659">
              <w:rPr>
                <w:w w:val="105"/>
                <w:sz w:val="15"/>
              </w:rPr>
              <w:t>разучивают и закрепляют технику прямой нижней подачи мяча</w:t>
            </w:r>
            <w:proofErr w:type="gramStart"/>
            <w:r w:rsidRPr="008A7659">
              <w:rPr>
                <w:w w:val="105"/>
                <w:sz w:val="15"/>
              </w:rPr>
              <w:t>;;</w:t>
            </w:r>
            <w:r w:rsidRPr="008A7659">
              <w:rPr>
                <w:spacing w:val="1"/>
                <w:w w:val="105"/>
                <w:sz w:val="15"/>
              </w:rPr>
              <w:t xml:space="preserve"> </w:t>
            </w:r>
            <w:proofErr w:type="gramEnd"/>
            <w:r w:rsidRPr="008A7659">
              <w:rPr>
                <w:w w:val="105"/>
                <w:sz w:val="15"/>
              </w:rPr>
              <w:t>контролируют технику выполнения подачи другими учащимися,</w:t>
            </w:r>
            <w:r w:rsidRPr="008A7659">
              <w:rPr>
                <w:spacing w:val="1"/>
                <w:w w:val="105"/>
                <w:sz w:val="15"/>
              </w:rPr>
              <w:t xml:space="preserve"> </w:t>
            </w:r>
            <w:r w:rsidRPr="008A7659">
              <w:rPr>
                <w:spacing w:val="-1"/>
                <w:w w:val="105"/>
                <w:sz w:val="15"/>
              </w:rPr>
              <w:t>выявляют</w:t>
            </w:r>
            <w:r w:rsidRPr="008A7659">
              <w:rPr>
                <w:spacing w:val="-8"/>
                <w:w w:val="105"/>
                <w:sz w:val="15"/>
              </w:rPr>
              <w:t xml:space="preserve"> </w:t>
            </w:r>
            <w:r w:rsidRPr="008A7659">
              <w:rPr>
                <w:spacing w:val="-1"/>
                <w:w w:val="105"/>
                <w:sz w:val="15"/>
              </w:rPr>
              <w:t>возможные</w:t>
            </w:r>
            <w:r w:rsidRPr="008A7659">
              <w:rPr>
                <w:spacing w:val="-8"/>
                <w:w w:val="105"/>
                <w:sz w:val="15"/>
              </w:rPr>
              <w:t xml:space="preserve"> </w:t>
            </w:r>
            <w:r w:rsidRPr="008A7659">
              <w:rPr>
                <w:w w:val="105"/>
                <w:sz w:val="15"/>
              </w:rPr>
              <w:t>ошибки</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предлагают</w:t>
            </w:r>
            <w:r w:rsidRPr="008A7659">
              <w:rPr>
                <w:spacing w:val="-8"/>
                <w:w w:val="105"/>
                <w:sz w:val="15"/>
              </w:rPr>
              <w:t xml:space="preserve"> </w:t>
            </w:r>
            <w:r w:rsidRPr="008A7659">
              <w:rPr>
                <w:w w:val="105"/>
                <w:sz w:val="15"/>
              </w:rPr>
              <w:t>способы</w:t>
            </w:r>
            <w:r w:rsidRPr="008A7659">
              <w:rPr>
                <w:spacing w:val="-8"/>
                <w:w w:val="105"/>
                <w:sz w:val="15"/>
              </w:rPr>
              <w:t xml:space="preserve"> </w:t>
            </w:r>
            <w:r w:rsidRPr="008A7659">
              <w:rPr>
                <w:w w:val="105"/>
                <w:sz w:val="15"/>
              </w:rPr>
              <w:t>их</w:t>
            </w:r>
            <w:r w:rsidRPr="008A7659">
              <w:rPr>
                <w:spacing w:val="-8"/>
                <w:w w:val="105"/>
                <w:sz w:val="15"/>
              </w:rPr>
              <w:t xml:space="preserve"> </w:t>
            </w:r>
            <w:r w:rsidRPr="008A7659">
              <w:rPr>
                <w:w w:val="105"/>
                <w:sz w:val="15"/>
              </w:rPr>
              <w:t>устранения</w:t>
            </w:r>
            <w:r w:rsidRPr="008A7659">
              <w:rPr>
                <w:spacing w:val="-37"/>
                <w:w w:val="105"/>
                <w:sz w:val="15"/>
              </w:rPr>
              <w:t xml:space="preserve"> </w:t>
            </w:r>
            <w:r w:rsidRPr="008A7659">
              <w:rPr>
                <w:w w:val="105"/>
                <w:sz w:val="15"/>
              </w:rPr>
              <w:t>(обучение</w:t>
            </w:r>
            <w:r w:rsidRPr="008A7659">
              <w:rPr>
                <w:spacing w:val="-2"/>
                <w:w w:val="105"/>
                <w:sz w:val="15"/>
              </w:rPr>
              <w:t xml:space="preserve"> </w:t>
            </w:r>
            <w:r w:rsidRPr="008A7659">
              <w:rPr>
                <w:w w:val="105"/>
                <w:sz w:val="15"/>
              </w:rPr>
              <w:t>в</w:t>
            </w:r>
            <w:r w:rsidRPr="008A7659">
              <w:rPr>
                <w:spacing w:val="-1"/>
                <w:w w:val="105"/>
                <w:sz w:val="15"/>
              </w:rPr>
              <w:t xml:space="preserve"> </w:t>
            </w:r>
            <w:r w:rsidRPr="008A7659">
              <w:rPr>
                <w:w w:val="105"/>
                <w:sz w:val="15"/>
              </w:rPr>
              <w:t>парах);;</w:t>
            </w:r>
          </w:p>
          <w:p w:rsidR="008818CA" w:rsidRPr="008A7659" w:rsidRDefault="008818CA" w:rsidP="008818CA">
            <w:pPr>
              <w:pStyle w:val="TableParagraph"/>
              <w:spacing w:before="2" w:line="266" w:lineRule="auto"/>
              <w:ind w:left="79" w:right="279"/>
              <w:rPr>
                <w:sz w:val="15"/>
              </w:rPr>
            </w:pPr>
            <w:r w:rsidRPr="008A7659">
              <w:rPr>
                <w:w w:val="105"/>
                <w:sz w:val="15"/>
              </w:rPr>
              <w:t>знакомятся с рекомендациями учителя по использованию</w:t>
            </w:r>
            <w:r w:rsidRPr="008A7659">
              <w:rPr>
                <w:spacing w:val="1"/>
                <w:w w:val="105"/>
                <w:sz w:val="15"/>
              </w:rPr>
              <w:t xml:space="preserve"> </w:t>
            </w:r>
            <w:r w:rsidRPr="008A7659">
              <w:rPr>
                <w:spacing w:val="-1"/>
                <w:w w:val="105"/>
                <w:sz w:val="15"/>
              </w:rPr>
              <w:t>подготовительных</w:t>
            </w:r>
            <w:r w:rsidRPr="008A7659">
              <w:rPr>
                <w:spacing w:val="-8"/>
                <w:w w:val="105"/>
                <w:sz w:val="15"/>
              </w:rPr>
              <w:t xml:space="preserve"> </w:t>
            </w:r>
            <w:r w:rsidRPr="008A7659">
              <w:rPr>
                <w:spacing w:val="-1"/>
                <w:w w:val="105"/>
                <w:sz w:val="15"/>
              </w:rPr>
              <w:t>и</w:t>
            </w:r>
            <w:r w:rsidRPr="008A7659">
              <w:rPr>
                <w:spacing w:val="-8"/>
                <w:w w:val="105"/>
                <w:sz w:val="15"/>
              </w:rPr>
              <w:t xml:space="preserve"> </w:t>
            </w:r>
            <w:r w:rsidRPr="008A7659">
              <w:rPr>
                <w:spacing w:val="-1"/>
                <w:w w:val="105"/>
                <w:sz w:val="15"/>
              </w:rPr>
              <w:t>подводящих</w:t>
            </w:r>
            <w:r w:rsidRPr="008A7659">
              <w:rPr>
                <w:spacing w:val="-7"/>
                <w:w w:val="105"/>
                <w:sz w:val="15"/>
              </w:rPr>
              <w:t xml:space="preserve"> </w:t>
            </w:r>
            <w:r w:rsidRPr="008A7659">
              <w:rPr>
                <w:w w:val="105"/>
                <w:sz w:val="15"/>
              </w:rPr>
              <w:t>упражнений</w:t>
            </w:r>
            <w:r w:rsidRPr="008A7659">
              <w:rPr>
                <w:spacing w:val="-8"/>
                <w:w w:val="105"/>
                <w:sz w:val="15"/>
              </w:rPr>
              <w:t xml:space="preserve"> </w:t>
            </w:r>
            <w:r w:rsidRPr="008A7659">
              <w:rPr>
                <w:w w:val="105"/>
                <w:sz w:val="15"/>
              </w:rPr>
              <w:t>для</w:t>
            </w:r>
            <w:r w:rsidRPr="008A7659">
              <w:rPr>
                <w:spacing w:val="-7"/>
                <w:w w:val="105"/>
                <w:sz w:val="15"/>
              </w:rPr>
              <w:t xml:space="preserve"> </w:t>
            </w:r>
            <w:r w:rsidRPr="008A7659">
              <w:rPr>
                <w:w w:val="105"/>
                <w:sz w:val="15"/>
              </w:rPr>
              <w:t>освоения</w:t>
            </w:r>
            <w:r w:rsidRPr="008A7659">
              <w:rPr>
                <w:spacing w:val="-37"/>
                <w:w w:val="105"/>
                <w:sz w:val="15"/>
              </w:rPr>
              <w:t xml:space="preserve"> </w:t>
            </w:r>
            <w:r w:rsidRPr="008A7659">
              <w:rPr>
                <w:w w:val="105"/>
                <w:sz w:val="15"/>
              </w:rPr>
              <w:t>технических</w:t>
            </w:r>
            <w:r w:rsidRPr="008A7659">
              <w:rPr>
                <w:spacing w:val="-2"/>
                <w:w w:val="105"/>
                <w:sz w:val="15"/>
              </w:rPr>
              <w:t xml:space="preserve"> </w:t>
            </w:r>
            <w:r w:rsidRPr="008A7659">
              <w:rPr>
                <w:w w:val="105"/>
                <w:sz w:val="15"/>
              </w:rPr>
              <w:t>действий</w:t>
            </w:r>
            <w:r w:rsidRPr="008A7659">
              <w:rPr>
                <w:spacing w:val="-2"/>
                <w:w w:val="105"/>
                <w:sz w:val="15"/>
              </w:rPr>
              <w:t xml:space="preserve"> </w:t>
            </w:r>
            <w:r w:rsidRPr="008A7659">
              <w:rPr>
                <w:w w:val="105"/>
                <w:sz w:val="15"/>
              </w:rPr>
              <w:t>игры</w:t>
            </w:r>
            <w:r w:rsidRPr="008A7659">
              <w:rPr>
                <w:spacing w:val="-2"/>
                <w:w w:val="105"/>
                <w:sz w:val="15"/>
              </w:rPr>
              <w:t xml:space="preserve"> </w:t>
            </w:r>
            <w:r w:rsidRPr="008A7659">
              <w:rPr>
                <w:w w:val="105"/>
                <w:sz w:val="15"/>
              </w:rPr>
              <w:t>волейбол;</w:t>
            </w:r>
          </w:p>
          <w:p w:rsidR="008818CA" w:rsidRPr="008A7659" w:rsidRDefault="008818CA" w:rsidP="008818CA">
            <w:pPr>
              <w:pStyle w:val="TableParagraph"/>
              <w:spacing w:before="2" w:line="266" w:lineRule="auto"/>
              <w:ind w:left="79" w:right="103"/>
              <w:rPr>
                <w:sz w:val="15"/>
              </w:rPr>
            </w:pPr>
            <w:r w:rsidRPr="008A7659">
              <w:rPr>
                <w:w w:val="105"/>
                <w:sz w:val="15"/>
              </w:rPr>
              <w:t>рассматривают, обсуждают и анализируют образец техники приёма и</w:t>
            </w:r>
            <w:r w:rsidRPr="008A7659">
              <w:rPr>
                <w:spacing w:val="1"/>
                <w:w w:val="105"/>
                <w:sz w:val="15"/>
              </w:rPr>
              <w:t xml:space="preserve"> </w:t>
            </w:r>
            <w:r w:rsidRPr="008A7659">
              <w:rPr>
                <w:w w:val="105"/>
                <w:sz w:val="15"/>
              </w:rPr>
              <w:t>передачи волейбольного мяча двумя руками снизу с места и в</w:t>
            </w:r>
            <w:r w:rsidRPr="008A7659">
              <w:rPr>
                <w:spacing w:val="1"/>
                <w:w w:val="105"/>
                <w:sz w:val="15"/>
              </w:rPr>
              <w:t xml:space="preserve"> </w:t>
            </w:r>
            <w:r w:rsidRPr="008A7659">
              <w:rPr>
                <w:spacing w:val="-1"/>
                <w:w w:val="105"/>
                <w:sz w:val="15"/>
              </w:rPr>
              <w:t>движении,</w:t>
            </w:r>
            <w:r w:rsidRPr="008A7659">
              <w:rPr>
                <w:spacing w:val="-9"/>
                <w:w w:val="105"/>
                <w:sz w:val="15"/>
              </w:rPr>
              <w:t xml:space="preserve"> </w:t>
            </w:r>
            <w:r w:rsidRPr="008A7659">
              <w:rPr>
                <w:spacing w:val="-1"/>
                <w:w w:val="105"/>
                <w:sz w:val="15"/>
              </w:rPr>
              <w:t>определяют</w:t>
            </w:r>
            <w:r w:rsidRPr="008A7659">
              <w:rPr>
                <w:spacing w:val="-8"/>
                <w:w w:val="105"/>
                <w:sz w:val="15"/>
              </w:rPr>
              <w:t xml:space="preserve"> </w:t>
            </w:r>
            <w:r w:rsidRPr="008A7659">
              <w:rPr>
                <w:w w:val="105"/>
                <w:sz w:val="15"/>
              </w:rPr>
              <w:t>фазы</w:t>
            </w:r>
            <w:r w:rsidRPr="008A7659">
              <w:rPr>
                <w:spacing w:val="-9"/>
                <w:w w:val="105"/>
                <w:sz w:val="15"/>
              </w:rPr>
              <w:t xml:space="preserve"> </w:t>
            </w:r>
            <w:r w:rsidRPr="008A7659">
              <w:rPr>
                <w:w w:val="105"/>
                <w:sz w:val="15"/>
              </w:rPr>
              <w:t>движения</w:t>
            </w:r>
            <w:r w:rsidRPr="008A7659">
              <w:rPr>
                <w:spacing w:val="-8"/>
                <w:w w:val="105"/>
                <w:sz w:val="15"/>
              </w:rPr>
              <w:t xml:space="preserve"> </w:t>
            </w:r>
            <w:r w:rsidRPr="008A7659">
              <w:rPr>
                <w:w w:val="105"/>
                <w:sz w:val="15"/>
              </w:rPr>
              <w:t>и</w:t>
            </w:r>
            <w:r w:rsidRPr="008A7659">
              <w:rPr>
                <w:spacing w:val="-9"/>
                <w:w w:val="105"/>
                <w:sz w:val="15"/>
              </w:rPr>
              <w:t xml:space="preserve"> </w:t>
            </w:r>
            <w:r w:rsidRPr="008A7659">
              <w:rPr>
                <w:w w:val="105"/>
                <w:sz w:val="15"/>
              </w:rPr>
              <w:t>особенности</w:t>
            </w:r>
            <w:r w:rsidRPr="008A7659">
              <w:rPr>
                <w:spacing w:val="-8"/>
                <w:w w:val="105"/>
                <w:sz w:val="15"/>
              </w:rPr>
              <w:t xml:space="preserve"> </w:t>
            </w:r>
            <w:r w:rsidRPr="008A7659">
              <w:rPr>
                <w:w w:val="105"/>
                <w:sz w:val="15"/>
              </w:rPr>
              <w:t>их</w:t>
            </w:r>
            <w:r w:rsidRPr="008A7659">
              <w:rPr>
                <w:spacing w:val="-9"/>
                <w:w w:val="105"/>
                <w:sz w:val="15"/>
              </w:rPr>
              <w:t xml:space="preserve"> </w:t>
            </w:r>
            <w:r w:rsidRPr="008A7659">
              <w:rPr>
                <w:w w:val="105"/>
                <w:sz w:val="15"/>
              </w:rPr>
              <w:t>технического</w:t>
            </w:r>
            <w:r w:rsidRPr="008A7659">
              <w:rPr>
                <w:spacing w:val="1"/>
                <w:w w:val="105"/>
                <w:sz w:val="15"/>
              </w:rPr>
              <w:t xml:space="preserve"> </w:t>
            </w:r>
            <w:r w:rsidRPr="008A7659">
              <w:rPr>
                <w:w w:val="105"/>
                <w:sz w:val="15"/>
              </w:rPr>
              <w:t>выполнения, проводят сравнения в технике приёма и передачи мяча</w:t>
            </w:r>
            <w:r w:rsidRPr="008A7659">
              <w:rPr>
                <w:spacing w:val="1"/>
                <w:w w:val="105"/>
                <w:sz w:val="15"/>
              </w:rPr>
              <w:t xml:space="preserve"> </w:t>
            </w:r>
            <w:r w:rsidRPr="008A7659">
              <w:rPr>
                <w:w w:val="105"/>
                <w:sz w:val="15"/>
              </w:rPr>
              <w:t>стоя</w:t>
            </w:r>
            <w:r w:rsidRPr="008A7659">
              <w:rPr>
                <w:spacing w:val="-9"/>
                <w:w w:val="105"/>
                <w:sz w:val="15"/>
              </w:rPr>
              <w:t xml:space="preserve"> </w:t>
            </w:r>
            <w:r w:rsidRPr="008A7659">
              <w:rPr>
                <w:w w:val="105"/>
                <w:sz w:val="15"/>
              </w:rPr>
              <w:t>на</w:t>
            </w:r>
            <w:r w:rsidRPr="008A7659">
              <w:rPr>
                <w:spacing w:val="-9"/>
                <w:w w:val="105"/>
                <w:sz w:val="15"/>
              </w:rPr>
              <w:t xml:space="preserve"> </w:t>
            </w:r>
            <w:r w:rsidRPr="008A7659">
              <w:rPr>
                <w:w w:val="105"/>
                <w:sz w:val="15"/>
              </w:rPr>
              <w:t>месте</w:t>
            </w:r>
            <w:r w:rsidRPr="008A7659">
              <w:rPr>
                <w:spacing w:val="-8"/>
                <w:w w:val="105"/>
                <w:sz w:val="15"/>
              </w:rPr>
              <w:t xml:space="preserve"> </w:t>
            </w:r>
            <w:r w:rsidRPr="008A7659">
              <w:rPr>
                <w:w w:val="105"/>
                <w:sz w:val="15"/>
              </w:rPr>
              <w:t>и</w:t>
            </w:r>
            <w:r w:rsidRPr="008A7659">
              <w:rPr>
                <w:spacing w:val="-9"/>
                <w:w w:val="105"/>
                <w:sz w:val="15"/>
              </w:rPr>
              <w:t xml:space="preserve"> </w:t>
            </w:r>
            <w:r w:rsidRPr="008A7659">
              <w:rPr>
                <w:w w:val="105"/>
                <w:sz w:val="15"/>
              </w:rPr>
              <w:t>в</w:t>
            </w:r>
            <w:r w:rsidRPr="008A7659">
              <w:rPr>
                <w:spacing w:val="-9"/>
                <w:w w:val="105"/>
                <w:sz w:val="15"/>
              </w:rPr>
              <w:t xml:space="preserve"> </w:t>
            </w:r>
            <w:r w:rsidRPr="008A7659">
              <w:rPr>
                <w:w w:val="105"/>
                <w:sz w:val="15"/>
              </w:rPr>
              <w:t>движении,</w:t>
            </w:r>
            <w:r w:rsidRPr="008A7659">
              <w:rPr>
                <w:spacing w:val="-8"/>
                <w:w w:val="105"/>
                <w:sz w:val="15"/>
              </w:rPr>
              <w:t xml:space="preserve"> </w:t>
            </w:r>
            <w:r w:rsidRPr="008A7659">
              <w:rPr>
                <w:w w:val="105"/>
                <w:sz w:val="15"/>
              </w:rPr>
              <w:t>определяют</w:t>
            </w:r>
            <w:r w:rsidRPr="008A7659">
              <w:rPr>
                <w:spacing w:val="-9"/>
                <w:w w:val="105"/>
                <w:sz w:val="15"/>
              </w:rPr>
              <w:t xml:space="preserve"> </w:t>
            </w:r>
            <w:r w:rsidRPr="008A7659">
              <w:rPr>
                <w:w w:val="105"/>
                <w:sz w:val="15"/>
              </w:rPr>
              <w:lastRenderedPageBreak/>
              <w:t>отличительные</w:t>
            </w:r>
            <w:r w:rsidRPr="008A7659">
              <w:rPr>
                <w:spacing w:val="-9"/>
                <w:w w:val="105"/>
                <w:sz w:val="15"/>
              </w:rPr>
              <w:t xml:space="preserve"> </w:t>
            </w:r>
            <w:r w:rsidRPr="008A7659">
              <w:rPr>
                <w:w w:val="105"/>
                <w:sz w:val="15"/>
              </w:rPr>
              <w:t>особенности</w:t>
            </w:r>
            <w:r w:rsidRPr="008A7659">
              <w:rPr>
                <w:spacing w:val="-8"/>
                <w:w w:val="105"/>
                <w:sz w:val="15"/>
              </w:rPr>
              <w:t xml:space="preserve"> </w:t>
            </w:r>
            <w:r w:rsidRPr="008A7659">
              <w:rPr>
                <w:w w:val="105"/>
                <w:sz w:val="15"/>
              </w:rPr>
              <w:t>в</w:t>
            </w:r>
            <w:r w:rsidRPr="008A7659">
              <w:rPr>
                <w:spacing w:val="-37"/>
                <w:w w:val="105"/>
                <w:sz w:val="15"/>
              </w:rPr>
              <w:t xml:space="preserve"> </w:t>
            </w:r>
            <w:r w:rsidRPr="008A7659">
              <w:rPr>
                <w:w w:val="105"/>
                <w:sz w:val="15"/>
              </w:rPr>
              <w:t>технике</w:t>
            </w:r>
            <w:r w:rsidRPr="008A7659">
              <w:rPr>
                <w:spacing w:val="-2"/>
                <w:w w:val="105"/>
                <w:sz w:val="15"/>
              </w:rPr>
              <w:t xml:space="preserve"> </w:t>
            </w:r>
            <w:r w:rsidRPr="008A7659">
              <w:rPr>
                <w:w w:val="105"/>
                <w:sz w:val="15"/>
              </w:rPr>
              <w:t>выполнения,</w:t>
            </w:r>
            <w:r w:rsidRPr="008A7659">
              <w:rPr>
                <w:spacing w:val="-2"/>
                <w:w w:val="105"/>
                <w:sz w:val="15"/>
              </w:rPr>
              <w:t xml:space="preserve"> </w:t>
            </w:r>
            <w:r w:rsidRPr="008A7659">
              <w:rPr>
                <w:w w:val="105"/>
                <w:sz w:val="15"/>
              </w:rPr>
              <w:t>делают</w:t>
            </w:r>
            <w:r w:rsidRPr="008A7659">
              <w:rPr>
                <w:spacing w:val="-1"/>
                <w:w w:val="105"/>
                <w:sz w:val="15"/>
              </w:rPr>
              <w:t xml:space="preserve"> </w:t>
            </w:r>
            <w:r w:rsidRPr="008A7659">
              <w:rPr>
                <w:w w:val="105"/>
                <w:sz w:val="15"/>
              </w:rPr>
              <w:t>выводы</w:t>
            </w:r>
            <w:proofErr w:type="gramStart"/>
            <w:r w:rsidRPr="008A7659">
              <w:rPr>
                <w:w w:val="105"/>
                <w:sz w:val="15"/>
              </w:rPr>
              <w:t>;;</w:t>
            </w:r>
            <w:proofErr w:type="gramEnd"/>
          </w:p>
        </w:tc>
        <w:tc>
          <w:tcPr>
            <w:tcW w:w="828" w:type="dxa"/>
          </w:tcPr>
          <w:p w:rsidR="008818CA" w:rsidRDefault="008818CA" w:rsidP="008818CA">
            <w:r w:rsidRPr="00BE7B2C">
              <w:rPr>
                <w:sz w:val="14"/>
              </w:rPr>
              <w:lastRenderedPageBreak/>
              <w:t>Практика</w:t>
            </w:r>
          </w:p>
        </w:tc>
        <w:tc>
          <w:tcPr>
            <w:tcW w:w="1380" w:type="dxa"/>
            <w:tcBorders>
              <w:top w:val="single" w:sz="4" w:space="0" w:color="000000"/>
              <w:left w:val="single" w:sz="4" w:space="0" w:color="auto"/>
              <w:bottom w:val="single" w:sz="4" w:space="0" w:color="000000"/>
              <w:right w:val="single" w:sz="4" w:space="0" w:color="000000"/>
            </w:tcBorders>
          </w:tcPr>
          <w:p w:rsidR="008818CA" w:rsidRPr="008818CA" w:rsidRDefault="005C7B05" w:rsidP="008818CA">
            <w:pPr>
              <w:rPr>
                <w:color w:val="000000"/>
                <w:sz w:val="20"/>
                <w:szCs w:val="20"/>
              </w:rPr>
            </w:pPr>
            <w:hyperlink r:id="rId27" w:history="1">
              <w:r w:rsidR="008818CA" w:rsidRPr="008818CA">
                <w:rPr>
                  <w:rStyle w:val="a5"/>
                  <w:sz w:val="20"/>
                  <w:szCs w:val="20"/>
                </w:rPr>
                <w:t>https://uchebnik.mos.ru/composer3/lesson/2219225/view</w:t>
              </w:r>
            </w:hyperlink>
          </w:p>
          <w:p w:rsidR="008818CA" w:rsidRPr="00ED6BA1" w:rsidRDefault="008818CA" w:rsidP="008818CA">
            <w:pPr>
              <w:rPr>
                <w:color w:val="000000"/>
                <w:sz w:val="28"/>
                <w:szCs w:val="28"/>
              </w:rPr>
            </w:pPr>
          </w:p>
        </w:tc>
      </w:tr>
      <w:tr w:rsidR="008818CA" w:rsidRPr="008A7659" w:rsidTr="003170C9">
        <w:trPr>
          <w:trHeight w:val="1134"/>
        </w:trPr>
        <w:tc>
          <w:tcPr>
            <w:tcW w:w="739" w:type="dxa"/>
          </w:tcPr>
          <w:p w:rsidR="008818CA" w:rsidRDefault="008818CA" w:rsidP="008818CA">
            <w:pPr>
              <w:pStyle w:val="TableParagraph"/>
              <w:spacing w:before="64"/>
              <w:ind w:left="55" w:right="43"/>
              <w:jc w:val="center"/>
              <w:rPr>
                <w:w w:val="105"/>
                <w:sz w:val="15"/>
              </w:rPr>
            </w:pPr>
            <w:r>
              <w:rPr>
                <w:w w:val="105"/>
                <w:sz w:val="15"/>
              </w:rPr>
              <w:lastRenderedPageBreak/>
              <w:t>3.14.</w:t>
            </w:r>
          </w:p>
        </w:tc>
        <w:tc>
          <w:tcPr>
            <w:tcW w:w="4250" w:type="dxa"/>
          </w:tcPr>
          <w:p w:rsidR="008818CA" w:rsidRPr="008A7659" w:rsidRDefault="008818CA" w:rsidP="008818CA">
            <w:pPr>
              <w:pStyle w:val="TableParagraph"/>
              <w:spacing w:before="64" w:line="266" w:lineRule="auto"/>
              <w:ind w:left="76" w:right="550"/>
              <w:rPr>
                <w:b/>
                <w:sz w:val="15"/>
              </w:rPr>
            </w:pPr>
            <w:r w:rsidRPr="008A7659">
              <w:rPr>
                <w:i/>
                <w:sz w:val="15"/>
              </w:rPr>
              <w:t>Модуль</w:t>
            </w:r>
            <w:r w:rsidRPr="008A7659">
              <w:rPr>
                <w:i/>
                <w:spacing w:val="19"/>
                <w:sz w:val="15"/>
              </w:rPr>
              <w:t xml:space="preserve"> </w:t>
            </w:r>
            <w:r w:rsidRPr="008A7659">
              <w:rPr>
                <w:i/>
                <w:sz w:val="15"/>
              </w:rPr>
              <w:t>«Спортивные</w:t>
            </w:r>
            <w:r w:rsidRPr="008A7659">
              <w:rPr>
                <w:i/>
                <w:spacing w:val="20"/>
                <w:sz w:val="15"/>
              </w:rPr>
              <w:t xml:space="preserve"> </w:t>
            </w:r>
            <w:r w:rsidRPr="008A7659">
              <w:rPr>
                <w:i/>
                <w:sz w:val="15"/>
              </w:rPr>
              <w:t>игры.</w:t>
            </w:r>
            <w:r w:rsidRPr="008A7659">
              <w:rPr>
                <w:i/>
                <w:spacing w:val="20"/>
                <w:sz w:val="15"/>
              </w:rPr>
              <w:t xml:space="preserve"> </w:t>
            </w:r>
            <w:r w:rsidRPr="008A7659">
              <w:rPr>
                <w:i/>
                <w:sz w:val="15"/>
              </w:rPr>
              <w:t>Волейбол».</w:t>
            </w:r>
            <w:r w:rsidRPr="008A7659">
              <w:rPr>
                <w:i/>
                <w:spacing w:val="-4"/>
                <w:sz w:val="15"/>
              </w:rPr>
              <w:t xml:space="preserve"> </w:t>
            </w:r>
            <w:r w:rsidRPr="008A7659">
              <w:rPr>
                <w:b/>
                <w:sz w:val="15"/>
              </w:rPr>
              <w:t>Приём</w:t>
            </w:r>
            <w:r w:rsidRPr="008A7659">
              <w:rPr>
                <w:b/>
                <w:spacing w:val="19"/>
                <w:sz w:val="15"/>
              </w:rPr>
              <w:t xml:space="preserve"> </w:t>
            </w:r>
            <w:r w:rsidRPr="008A7659">
              <w:rPr>
                <w:b/>
                <w:sz w:val="15"/>
              </w:rPr>
              <w:t>и</w:t>
            </w:r>
            <w:r w:rsidRPr="008A7659">
              <w:rPr>
                <w:b/>
                <w:spacing w:val="20"/>
                <w:sz w:val="15"/>
              </w:rPr>
              <w:t xml:space="preserve"> </w:t>
            </w:r>
            <w:r w:rsidRPr="008A7659">
              <w:rPr>
                <w:b/>
                <w:sz w:val="15"/>
              </w:rPr>
              <w:t>передача</w:t>
            </w:r>
            <w:r w:rsidRPr="008A7659">
              <w:rPr>
                <w:b/>
                <w:spacing w:val="1"/>
                <w:sz w:val="15"/>
              </w:rPr>
              <w:t xml:space="preserve"> </w:t>
            </w:r>
            <w:r w:rsidRPr="008A7659">
              <w:rPr>
                <w:b/>
                <w:w w:val="105"/>
                <w:sz w:val="15"/>
              </w:rPr>
              <w:t>волейбольного</w:t>
            </w:r>
            <w:r w:rsidRPr="008A7659">
              <w:rPr>
                <w:b/>
                <w:spacing w:val="-3"/>
                <w:w w:val="105"/>
                <w:sz w:val="15"/>
              </w:rPr>
              <w:t xml:space="preserve"> </w:t>
            </w:r>
            <w:r w:rsidRPr="008A7659">
              <w:rPr>
                <w:b/>
                <w:w w:val="105"/>
                <w:sz w:val="15"/>
              </w:rPr>
              <w:t>мяча</w:t>
            </w:r>
            <w:r w:rsidRPr="008A7659">
              <w:rPr>
                <w:b/>
                <w:spacing w:val="-2"/>
                <w:w w:val="105"/>
                <w:sz w:val="15"/>
              </w:rPr>
              <w:t xml:space="preserve"> </w:t>
            </w:r>
            <w:r w:rsidRPr="008A7659">
              <w:rPr>
                <w:b/>
                <w:w w:val="105"/>
                <w:sz w:val="15"/>
              </w:rPr>
              <w:t>двумя</w:t>
            </w:r>
            <w:r w:rsidRPr="008A7659">
              <w:rPr>
                <w:b/>
                <w:spacing w:val="-3"/>
                <w:w w:val="105"/>
                <w:sz w:val="15"/>
              </w:rPr>
              <w:t xml:space="preserve"> </w:t>
            </w:r>
            <w:r w:rsidRPr="008A7659">
              <w:rPr>
                <w:b/>
                <w:w w:val="105"/>
                <w:sz w:val="15"/>
              </w:rPr>
              <w:t>руками</w:t>
            </w:r>
            <w:r w:rsidRPr="008A7659">
              <w:rPr>
                <w:b/>
                <w:spacing w:val="-2"/>
                <w:w w:val="105"/>
                <w:sz w:val="15"/>
              </w:rPr>
              <w:t xml:space="preserve"> </w:t>
            </w:r>
            <w:r w:rsidRPr="008A7659">
              <w:rPr>
                <w:b/>
                <w:w w:val="105"/>
                <w:sz w:val="15"/>
              </w:rPr>
              <w:t>снизу</w:t>
            </w:r>
            <w:r>
              <w:rPr>
                <w:b/>
                <w:w w:val="105"/>
                <w:sz w:val="15"/>
              </w:rPr>
              <w:t xml:space="preserve"> и сверху</w:t>
            </w:r>
          </w:p>
        </w:tc>
        <w:tc>
          <w:tcPr>
            <w:tcW w:w="528" w:type="dxa"/>
          </w:tcPr>
          <w:p w:rsidR="008818CA" w:rsidRPr="008A7659" w:rsidRDefault="00B13C83" w:rsidP="008818CA">
            <w:pPr>
              <w:pStyle w:val="TableParagraph"/>
              <w:rPr>
                <w:sz w:val="14"/>
              </w:rPr>
            </w:pPr>
            <w:r>
              <w:rPr>
                <w:sz w:val="14"/>
              </w:rPr>
              <w:t>5</w:t>
            </w:r>
          </w:p>
        </w:tc>
        <w:tc>
          <w:tcPr>
            <w:tcW w:w="1104" w:type="dxa"/>
          </w:tcPr>
          <w:p w:rsidR="008818CA" w:rsidRPr="008A7659" w:rsidRDefault="008818CA" w:rsidP="008818CA">
            <w:pPr>
              <w:pStyle w:val="TableParagraph"/>
              <w:rPr>
                <w:sz w:val="14"/>
              </w:rPr>
            </w:pPr>
          </w:p>
        </w:tc>
        <w:tc>
          <w:tcPr>
            <w:tcW w:w="1140" w:type="dxa"/>
          </w:tcPr>
          <w:p w:rsidR="008818CA" w:rsidRPr="008A7659" w:rsidRDefault="008818CA" w:rsidP="008818CA">
            <w:pPr>
              <w:pStyle w:val="TableParagraph"/>
              <w:rPr>
                <w:sz w:val="14"/>
              </w:rPr>
            </w:pPr>
          </w:p>
        </w:tc>
        <w:tc>
          <w:tcPr>
            <w:tcW w:w="804" w:type="dxa"/>
          </w:tcPr>
          <w:p w:rsidR="008818CA" w:rsidRPr="008A7659" w:rsidRDefault="008818CA" w:rsidP="008818CA">
            <w:pPr>
              <w:pStyle w:val="TableParagraph"/>
              <w:rPr>
                <w:sz w:val="14"/>
              </w:rPr>
            </w:pPr>
          </w:p>
        </w:tc>
        <w:tc>
          <w:tcPr>
            <w:tcW w:w="4994" w:type="dxa"/>
          </w:tcPr>
          <w:p w:rsidR="008818CA" w:rsidRPr="008A7659" w:rsidRDefault="008818CA" w:rsidP="008818CA">
            <w:pPr>
              <w:pStyle w:val="TableParagraph"/>
              <w:spacing w:before="4" w:line="266" w:lineRule="auto"/>
              <w:ind w:left="79" w:right="103"/>
              <w:rPr>
                <w:sz w:val="15"/>
              </w:rPr>
            </w:pPr>
            <w:r w:rsidRPr="008A7659">
              <w:rPr>
                <w:w w:val="105"/>
                <w:sz w:val="15"/>
              </w:rPr>
              <w:t>закрепляют и совершенствуют технику приёма и передачи</w:t>
            </w:r>
            <w:r w:rsidRPr="008A7659">
              <w:rPr>
                <w:spacing w:val="1"/>
                <w:w w:val="105"/>
                <w:sz w:val="15"/>
              </w:rPr>
              <w:t xml:space="preserve"> </w:t>
            </w:r>
            <w:r w:rsidRPr="008A7659">
              <w:rPr>
                <w:w w:val="105"/>
                <w:sz w:val="15"/>
              </w:rPr>
              <w:t>волейбольного</w:t>
            </w:r>
            <w:r w:rsidRPr="008A7659">
              <w:rPr>
                <w:spacing w:val="-9"/>
                <w:w w:val="105"/>
                <w:sz w:val="15"/>
              </w:rPr>
              <w:t xml:space="preserve"> </w:t>
            </w:r>
            <w:r w:rsidRPr="008A7659">
              <w:rPr>
                <w:w w:val="105"/>
                <w:sz w:val="15"/>
              </w:rPr>
              <w:t>мяча</w:t>
            </w:r>
            <w:r w:rsidRPr="008A7659">
              <w:rPr>
                <w:spacing w:val="-8"/>
                <w:w w:val="105"/>
                <w:sz w:val="15"/>
              </w:rPr>
              <w:t xml:space="preserve"> </w:t>
            </w:r>
            <w:r w:rsidRPr="008A7659">
              <w:rPr>
                <w:w w:val="105"/>
                <w:sz w:val="15"/>
              </w:rPr>
              <w:t>двумя</w:t>
            </w:r>
            <w:r w:rsidRPr="008A7659">
              <w:rPr>
                <w:spacing w:val="-9"/>
                <w:w w:val="105"/>
                <w:sz w:val="15"/>
              </w:rPr>
              <w:t xml:space="preserve"> </w:t>
            </w:r>
            <w:r w:rsidRPr="008A7659">
              <w:rPr>
                <w:w w:val="105"/>
                <w:sz w:val="15"/>
              </w:rPr>
              <w:t>руками</w:t>
            </w:r>
            <w:r w:rsidRPr="008A7659">
              <w:rPr>
                <w:spacing w:val="-8"/>
                <w:w w:val="105"/>
                <w:sz w:val="15"/>
              </w:rPr>
              <w:t xml:space="preserve"> </w:t>
            </w:r>
            <w:r w:rsidRPr="008A7659">
              <w:rPr>
                <w:w w:val="105"/>
                <w:sz w:val="15"/>
              </w:rPr>
              <w:t>снизу</w:t>
            </w:r>
            <w:r w:rsidRPr="008A7659">
              <w:rPr>
                <w:spacing w:val="-8"/>
                <w:w w:val="105"/>
                <w:sz w:val="15"/>
              </w:rPr>
              <w:t xml:space="preserve"> </w:t>
            </w:r>
            <w:r w:rsidRPr="008A7659">
              <w:rPr>
                <w:w w:val="105"/>
                <w:sz w:val="15"/>
              </w:rPr>
              <w:t>с</w:t>
            </w:r>
            <w:r w:rsidRPr="008A7659">
              <w:rPr>
                <w:spacing w:val="-9"/>
                <w:w w:val="105"/>
                <w:sz w:val="15"/>
              </w:rPr>
              <w:t xml:space="preserve"> </w:t>
            </w:r>
            <w:r w:rsidRPr="008A7659">
              <w:rPr>
                <w:w w:val="105"/>
                <w:sz w:val="15"/>
              </w:rPr>
              <w:t>места</w:t>
            </w:r>
            <w:r w:rsidRPr="008A7659">
              <w:rPr>
                <w:spacing w:val="-8"/>
                <w:w w:val="105"/>
                <w:sz w:val="15"/>
              </w:rPr>
              <w:t xml:space="preserve"> </w:t>
            </w:r>
            <w:r w:rsidRPr="008A7659">
              <w:rPr>
                <w:w w:val="105"/>
                <w:sz w:val="15"/>
              </w:rPr>
              <w:t>(обучение</w:t>
            </w:r>
            <w:r w:rsidRPr="008A7659">
              <w:rPr>
                <w:spacing w:val="-8"/>
                <w:w w:val="105"/>
                <w:sz w:val="15"/>
              </w:rPr>
              <w:t xml:space="preserve"> </w:t>
            </w:r>
            <w:r w:rsidRPr="008A7659">
              <w:rPr>
                <w:w w:val="105"/>
                <w:sz w:val="15"/>
              </w:rPr>
              <w:t>в</w:t>
            </w:r>
            <w:r w:rsidRPr="008A7659">
              <w:rPr>
                <w:spacing w:val="-9"/>
                <w:w w:val="105"/>
                <w:sz w:val="15"/>
              </w:rPr>
              <w:t xml:space="preserve"> </w:t>
            </w:r>
            <w:r w:rsidRPr="008A7659">
              <w:rPr>
                <w:w w:val="105"/>
                <w:sz w:val="15"/>
              </w:rPr>
              <w:t>парах</w:t>
            </w:r>
            <w:proofErr w:type="gramStart"/>
            <w:r w:rsidRPr="008A7659">
              <w:rPr>
                <w:w w:val="105"/>
                <w:sz w:val="15"/>
              </w:rPr>
              <w:t>);;</w:t>
            </w:r>
            <w:r w:rsidRPr="008A7659">
              <w:rPr>
                <w:spacing w:val="-36"/>
                <w:w w:val="105"/>
                <w:sz w:val="15"/>
              </w:rPr>
              <w:t xml:space="preserve"> </w:t>
            </w:r>
            <w:proofErr w:type="gramEnd"/>
            <w:r w:rsidRPr="008A7659">
              <w:rPr>
                <w:w w:val="105"/>
                <w:sz w:val="15"/>
              </w:rPr>
              <w:t>закрепляют и совершенствуют технику приёма и передачи</w:t>
            </w:r>
            <w:r w:rsidRPr="008A7659">
              <w:rPr>
                <w:spacing w:val="1"/>
                <w:w w:val="105"/>
                <w:sz w:val="15"/>
              </w:rPr>
              <w:t xml:space="preserve"> </w:t>
            </w:r>
            <w:r w:rsidRPr="008A7659">
              <w:rPr>
                <w:w w:val="105"/>
                <w:sz w:val="15"/>
              </w:rPr>
              <w:t>волейбольного мяча двумя руками снизу в движении приставным</w:t>
            </w:r>
            <w:r w:rsidRPr="008A7659">
              <w:rPr>
                <w:spacing w:val="1"/>
                <w:w w:val="105"/>
                <w:sz w:val="15"/>
              </w:rPr>
              <w:t xml:space="preserve"> </w:t>
            </w:r>
            <w:r w:rsidRPr="008A7659">
              <w:rPr>
                <w:w w:val="105"/>
                <w:sz w:val="15"/>
              </w:rPr>
              <w:t>шагом</w:t>
            </w:r>
            <w:r w:rsidRPr="008A7659">
              <w:rPr>
                <w:spacing w:val="-3"/>
                <w:w w:val="105"/>
                <w:sz w:val="15"/>
              </w:rPr>
              <w:t xml:space="preserve"> </w:t>
            </w:r>
            <w:r w:rsidRPr="008A7659">
              <w:rPr>
                <w:w w:val="105"/>
                <w:sz w:val="15"/>
              </w:rPr>
              <w:t>правым</w:t>
            </w:r>
            <w:r w:rsidRPr="008A7659">
              <w:rPr>
                <w:spacing w:val="-2"/>
                <w:w w:val="105"/>
                <w:sz w:val="15"/>
              </w:rPr>
              <w:t xml:space="preserve"> </w:t>
            </w:r>
            <w:r w:rsidRPr="008A7659">
              <w:rPr>
                <w:w w:val="105"/>
                <w:sz w:val="15"/>
              </w:rPr>
              <w:t>и</w:t>
            </w:r>
            <w:r w:rsidRPr="008A7659">
              <w:rPr>
                <w:spacing w:val="-2"/>
                <w:w w:val="105"/>
                <w:sz w:val="15"/>
              </w:rPr>
              <w:t xml:space="preserve"> </w:t>
            </w:r>
            <w:r w:rsidRPr="008A7659">
              <w:rPr>
                <w:w w:val="105"/>
                <w:sz w:val="15"/>
              </w:rPr>
              <w:t>левым</w:t>
            </w:r>
            <w:r w:rsidRPr="008A7659">
              <w:rPr>
                <w:spacing w:val="-2"/>
                <w:w w:val="105"/>
                <w:sz w:val="15"/>
              </w:rPr>
              <w:t xml:space="preserve"> </w:t>
            </w:r>
            <w:r w:rsidRPr="008A7659">
              <w:rPr>
                <w:w w:val="105"/>
                <w:sz w:val="15"/>
              </w:rPr>
              <w:t>боком</w:t>
            </w:r>
            <w:r w:rsidRPr="008A7659">
              <w:rPr>
                <w:spacing w:val="-2"/>
                <w:w w:val="105"/>
                <w:sz w:val="15"/>
              </w:rPr>
              <w:t xml:space="preserve"> </w:t>
            </w:r>
            <w:r w:rsidRPr="008A7659">
              <w:rPr>
                <w:w w:val="105"/>
                <w:sz w:val="15"/>
              </w:rPr>
              <w:t>(обучение</w:t>
            </w:r>
            <w:r w:rsidRPr="008A7659">
              <w:rPr>
                <w:spacing w:val="-2"/>
                <w:w w:val="105"/>
                <w:sz w:val="15"/>
              </w:rPr>
              <w:t xml:space="preserve"> </w:t>
            </w:r>
            <w:r w:rsidRPr="008A7659">
              <w:rPr>
                <w:w w:val="105"/>
                <w:sz w:val="15"/>
              </w:rPr>
              <w:t>в</w:t>
            </w:r>
            <w:r w:rsidRPr="008A7659">
              <w:rPr>
                <w:spacing w:val="-2"/>
                <w:w w:val="105"/>
                <w:sz w:val="15"/>
              </w:rPr>
              <w:t xml:space="preserve"> </w:t>
            </w:r>
            <w:r w:rsidRPr="008A7659">
              <w:rPr>
                <w:w w:val="105"/>
                <w:sz w:val="15"/>
              </w:rPr>
              <w:t>парах).;</w:t>
            </w:r>
          </w:p>
          <w:p w:rsidR="008818CA" w:rsidRPr="008A7659" w:rsidRDefault="008818CA" w:rsidP="008818CA">
            <w:pPr>
              <w:pStyle w:val="TableParagraph"/>
              <w:spacing w:before="4" w:line="266" w:lineRule="auto"/>
              <w:ind w:left="79" w:right="69"/>
              <w:rPr>
                <w:sz w:val="15"/>
              </w:rPr>
            </w:pPr>
            <w:r w:rsidRPr="008A7659">
              <w:rPr>
                <w:w w:val="105"/>
                <w:sz w:val="15"/>
              </w:rPr>
              <w:t>рассматривают, обсуждают и анализируют образец техники учителя,</w:t>
            </w:r>
            <w:r w:rsidRPr="008A7659">
              <w:rPr>
                <w:spacing w:val="1"/>
                <w:w w:val="105"/>
                <w:sz w:val="15"/>
              </w:rPr>
              <w:t xml:space="preserve"> </w:t>
            </w:r>
            <w:r w:rsidRPr="008A7659">
              <w:rPr>
                <w:w w:val="105"/>
                <w:sz w:val="15"/>
              </w:rPr>
              <w:t>определяют фазы движения и особенности их технического</w:t>
            </w:r>
            <w:r w:rsidRPr="008A7659">
              <w:rPr>
                <w:spacing w:val="1"/>
                <w:w w:val="105"/>
                <w:sz w:val="15"/>
              </w:rPr>
              <w:t xml:space="preserve"> </w:t>
            </w:r>
            <w:r w:rsidRPr="008A7659">
              <w:rPr>
                <w:w w:val="105"/>
                <w:sz w:val="15"/>
              </w:rPr>
              <w:t>выполнения, проводят сравнения в технике приёма и передачи, в</w:t>
            </w:r>
            <w:r w:rsidRPr="008A7659">
              <w:rPr>
                <w:spacing w:val="1"/>
                <w:w w:val="105"/>
                <w:sz w:val="15"/>
              </w:rPr>
              <w:t xml:space="preserve"> </w:t>
            </w:r>
            <w:r w:rsidRPr="008A7659">
              <w:rPr>
                <w:w w:val="105"/>
                <w:sz w:val="15"/>
              </w:rPr>
              <w:t>положении</w:t>
            </w:r>
            <w:r w:rsidRPr="008A7659">
              <w:rPr>
                <w:spacing w:val="-8"/>
                <w:w w:val="105"/>
                <w:sz w:val="15"/>
              </w:rPr>
              <w:t xml:space="preserve"> </w:t>
            </w:r>
            <w:r w:rsidRPr="008A7659">
              <w:rPr>
                <w:w w:val="105"/>
                <w:sz w:val="15"/>
              </w:rPr>
              <w:t>стоя</w:t>
            </w:r>
            <w:r w:rsidRPr="008A7659">
              <w:rPr>
                <w:spacing w:val="-8"/>
                <w:w w:val="105"/>
                <w:sz w:val="15"/>
              </w:rPr>
              <w:t xml:space="preserve"> </w:t>
            </w:r>
            <w:r w:rsidRPr="008A7659">
              <w:rPr>
                <w:w w:val="105"/>
                <w:sz w:val="15"/>
              </w:rPr>
              <w:t>на</w:t>
            </w:r>
            <w:r w:rsidRPr="008A7659">
              <w:rPr>
                <w:spacing w:val="-8"/>
                <w:w w:val="105"/>
                <w:sz w:val="15"/>
              </w:rPr>
              <w:t xml:space="preserve"> </w:t>
            </w:r>
            <w:r w:rsidRPr="008A7659">
              <w:rPr>
                <w:w w:val="105"/>
                <w:sz w:val="15"/>
              </w:rPr>
              <w:t>месте</w:t>
            </w:r>
            <w:r w:rsidRPr="008A7659">
              <w:rPr>
                <w:spacing w:val="-8"/>
                <w:w w:val="105"/>
                <w:sz w:val="15"/>
              </w:rPr>
              <w:t xml:space="preserve"> </w:t>
            </w:r>
            <w:r w:rsidRPr="008A7659">
              <w:rPr>
                <w:w w:val="105"/>
                <w:sz w:val="15"/>
              </w:rPr>
              <w:t>и</w:t>
            </w:r>
            <w:r w:rsidRPr="008A7659">
              <w:rPr>
                <w:spacing w:val="-8"/>
                <w:w w:val="105"/>
                <w:sz w:val="15"/>
              </w:rPr>
              <w:t xml:space="preserve"> </w:t>
            </w:r>
            <w:r w:rsidRPr="008A7659">
              <w:rPr>
                <w:w w:val="105"/>
                <w:sz w:val="15"/>
              </w:rPr>
              <w:t>в</w:t>
            </w:r>
            <w:r w:rsidRPr="008A7659">
              <w:rPr>
                <w:spacing w:val="-8"/>
                <w:w w:val="105"/>
                <w:sz w:val="15"/>
              </w:rPr>
              <w:t xml:space="preserve"> </w:t>
            </w:r>
            <w:r w:rsidRPr="008A7659">
              <w:rPr>
                <w:w w:val="105"/>
                <w:sz w:val="15"/>
              </w:rPr>
              <w:t>движении,</w:t>
            </w:r>
            <w:r w:rsidRPr="008A7659">
              <w:rPr>
                <w:spacing w:val="-8"/>
                <w:w w:val="105"/>
                <w:sz w:val="15"/>
              </w:rPr>
              <w:t xml:space="preserve"> </w:t>
            </w:r>
            <w:r w:rsidRPr="008A7659">
              <w:rPr>
                <w:w w:val="105"/>
                <w:sz w:val="15"/>
              </w:rPr>
              <w:t>определяют</w:t>
            </w:r>
            <w:r w:rsidRPr="008A7659">
              <w:rPr>
                <w:spacing w:val="-8"/>
                <w:w w:val="105"/>
                <w:sz w:val="15"/>
              </w:rPr>
              <w:t xml:space="preserve"> </w:t>
            </w:r>
            <w:r w:rsidRPr="008A7659">
              <w:rPr>
                <w:w w:val="105"/>
                <w:sz w:val="15"/>
              </w:rPr>
              <w:t>различия</w:t>
            </w:r>
            <w:r w:rsidRPr="008A7659">
              <w:rPr>
                <w:spacing w:val="-8"/>
                <w:w w:val="105"/>
                <w:sz w:val="15"/>
              </w:rPr>
              <w:t xml:space="preserve"> </w:t>
            </w:r>
            <w:r w:rsidRPr="008A7659">
              <w:rPr>
                <w:w w:val="105"/>
                <w:sz w:val="15"/>
              </w:rPr>
              <w:t>в</w:t>
            </w:r>
            <w:r w:rsidRPr="008A7659">
              <w:rPr>
                <w:spacing w:val="-8"/>
                <w:w w:val="105"/>
                <w:sz w:val="15"/>
              </w:rPr>
              <w:t xml:space="preserve"> </w:t>
            </w:r>
            <w:r w:rsidRPr="008A7659">
              <w:rPr>
                <w:w w:val="105"/>
                <w:sz w:val="15"/>
              </w:rPr>
              <w:t>технике</w:t>
            </w:r>
            <w:r w:rsidRPr="008A7659">
              <w:rPr>
                <w:spacing w:val="-37"/>
                <w:w w:val="105"/>
                <w:sz w:val="15"/>
              </w:rPr>
              <w:t xml:space="preserve"> </w:t>
            </w:r>
            <w:r w:rsidRPr="008A7659">
              <w:rPr>
                <w:w w:val="105"/>
                <w:sz w:val="15"/>
              </w:rPr>
              <w:t>выполнения</w:t>
            </w:r>
            <w:proofErr w:type="gramStart"/>
            <w:r w:rsidRPr="008A7659">
              <w:rPr>
                <w:w w:val="105"/>
                <w:sz w:val="15"/>
              </w:rPr>
              <w:t>;;</w:t>
            </w:r>
            <w:proofErr w:type="gramEnd"/>
          </w:p>
          <w:p w:rsidR="008818CA" w:rsidRPr="008A7659" w:rsidRDefault="008818CA" w:rsidP="008818CA">
            <w:pPr>
              <w:pStyle w:val="TableParagraph"/>
              <w:rPr>
                <w:sz w:val="14"/>
              </w:rPr>
            </w:pPr>
            <w:r w:rsidRPr="008A7659">
              <w:rPr>
                <w:w w:val="105"/>
                <w:sz w:val="15"/>
              </w:rPr>
              <w:t>закрепляют и совершенствуют технику приёма и передачи</w:t>
            </w:r>
            <w:r w:rsidRPr="008A7659">
              <w:rPr>
                <w:spacing w:val="1"/>
                <w:w w:val="105"/>
                <w:sz w:val="15"/>
              </w:rPr>
              <w:t xml:space="preserve"> </w:t>
            </w:r>
            <w:r w:rsidRPr="008A7659">
              <w:rPr>
                <w:w w:val="105"/>
                <w:sz w:val="15"/>
              </w:rPr>
              <w:t>волейбольного</w:t>
            </w:r>
            <w:r w:rsidRPr="008A7659">
              <w:rPr>
                <w:spacing w:val="-9"/>
                <w:w w:val="105"/>
                <w:sz w:val="15"/>
              </w:rPr>
              <w:t xml:space="preserve"> </w:t>
            </w:r>
            <w:r w:rsidRPr="008A7659">
              <w:rPr>
                <w:w w:val="105"/>
                <w:sz w:val="15"/>
              </w:rPr>
              <w:t>мяча</w:t>
            </w:r>
            <w:r w:rsidRPr="008A7659">
              <w:rPr>
                <w:spacing w:val="-8"/>
                <w:w w:val="105"/>
                <w:sz w:val="15"/>
              </w:rPr>
              <w:t xml:space="preserve"> </w:t>
            </w:r>
            <w:r w:rsidRPr="008A7659">
              <w:rPr>
                <w:w w:val="105"/>
                <w:sz w:val="15"/>
              </w:rPr>
              <w:t>двумя</w:t>
            </w:r>
            <w:r w:rsidRPr="008A7659">
              <w:rPr>
                <w:spacing w:val="-9"/>
                <w:w w:val="105"/>
                <w:sz w:val="15"/>
              </w:rPr>
              <w:t xml:space="preserve"> </w:t>
            </w:r>
            <w:r w:rsidRPr="008A7659">
              <w:rPr>
                <w:w w:val="105"/>
                <w:sz w:val="15"/>
              </w:rPr>
              <w:t>руками</w:t>
            </w:r>
            <w:r w:rsidRPr="008A7659">
              <w:rPr>
                <w:spacing w:val="-8"/>
                <w:w w:val="105"/>
                <w:sz w:val="15"/>
              </w:rPr>
              <w:t xml:space="preserve"> </w:t>
            </w:r>
            <w:r w:rsidRPr="008A7659">
              <w:rPr>
                <w:w w:val="105"/>
                <w:sz w:val="15"/>
              </w:rPr>
              <w:t>сверху</w:t>
            </w:r>
            <w:r w:rsidRPr="008A7659">
              <w:rPr>
                <w:spacing w:val="-8"/>
                <w:w w:val="105"/>
                <w:sz w:val="15"/>
              </w:rPr>
              <w:t xml:space="preserve"> </w:t>
            </w:r>
            <w:r w:rsidRPr="008A7659">
              <w:rPr>
                <w:w w:val="105"/>
                <w:sz w:val="15"/>
              </w:rPr>
              <w:t>с</w:t>
            </w:r>
            <w:r w:rsidRPr="008A7659">
              <w:rPr>
                <w:spacing w:val="-9"/>
                <w:w w:val="105"/>
                <w:sz w:val="15"/>
              </w:rPr>
              <w:t xml:space="preserve"> </w:t>
            </w:r>
            <w:r w:rsidRPr="008A7659">
              <w:rPr>
                <w:w w:val="105"/>
                <w:sz w:val="15"/>
              </w:rPr>
              <w:t>места</w:t>
            </w:r>
            <w:r w:rsidRPr="008A7659">
              <w:rPr>
                <w:spacing w:val="-8"/>
                <w:w w:val="105"/>
                <w:sz w:val="15"/>
              </w:rPr>
              <w:t xml:space="preserve"> </w:t>
            </w:r>
            <w:r w:rsidRPr="008A7659">
              <w:rPr>
                <w:w w:val="105"/>
                <w:sz w:val="15"/>
              </w:rPr>
              <w:t>(обучение</w:t>
            </w:r>
            <w:r w:rsidRPr="008A7659">
              <w:rPr>
                <w:spacing w:val="-8"/>
                <w:w w:val="105"/>
                <w:sz w:val="15"/>
              </w:rPr>
              <w:t xml:space="preserve"> </w:t>
            </w:r>
            <w:r w:rsidRPr="008A7659">
              <w:rPr>
                <w:w w:val="105"/>
                <w:sz w:val="15"/>
              </w:rPr>
              <w:t>в</w:t>
            </w:r>
            <w:r w:rsidRPr="008A7659">
              <w:rPr>
                <w:spacing w:val="-9"/>
                <w:w w:val="105"/>
                <w:sz w:val="15"/>
              </w:rPr>
              <w:t xml:space="preserve"> </w:t>
            </w:r>
            <w:r w:rsidRPr="008A7659">
              <w:rPr>
                <w:w w:val="105"/>
                <w:sz w:val="15"/>
              </w:rPr>
              <w:t>парах</w:t>
            </w:r>
            <w:proofErr w:type="gramStart"/>
            <w:r w:rsidRPr="008A7659">
              <w:rPr>
                <w:w w:val="105"/>
                <w:sz w:val="15"/>
              </w:rPr>
              <w:t>);;</w:t>
            </w:r>
            <w:r w:rsidRPr="008A7659">
              <w:rPr>
                <w:spacing w:val="-36"/>
                <w:w w:val="105"/>
                <w:sz w:val="15"/>
              </w:rPr>
              <w:t xml:space="preserve"> </w:t>
            </w:r>
            <w:proofErr w:type="gramEnd"/>
            <w:r w:rsidRPr="008A7659">
              <w:rPr>
                <w:w w:val="105"/>
                <w:sz w:val="15"/>
              </w:rPr>
              <w:t>закрепляют и совершенствуют технику приёма и передачи</w:t>
            </w:r>
            <w:r w:rsidRPr="008A7659">
              <w:rPr>
                <w:spacing w:val="1"/>
                <w:w w:val="105"/>
                <w:sz w:val="15"/>
              </w:rPr>
              <w:t xml:space="preserve"> </w:t>
            </w:r>
            <w:r w:rsidRPr="008A7659">
              <w:rPr>
                <w:w w:val="105"/>
                <w:sz w:val="15"/>
              </w:rPr>
              <w:t>волейбольного мяча двумя руками сверху в движении приставным</w:t>
            </w:r>
            <w:r w:rsidRPr="008A7659">
              <w:rPr>
                <w:spacing w:val="1"/>
                <w:w w:val="105"/>
                <w:sz w:val="15"/>
              </w:rPr>
              <w:t xml:space="preserve"> </w:t>
            </w:r>
            <w:r w:rsidRPr="008A7659">
              <w:rPr>
                <w:w w:val="105"/>
                <w:sz w:val="15"/>
              </w:rPr>
              <w:t>шагом</w:t>
            </w:r>
            <w:r w:rsidRPr="008A7659">
              <w:rPr>
                <w:spacing w:val="-3"/>
                <w:w w:val="105"/>
                <w:sz w:val="15"/>
              </w:rPr>
              <w:t xml:space="preserve"> </w:t>
            </w:r>
            <w:r w:rsidRPr="008A7659">
              <w:rPr>
                <w:w w:val="105"/>
                <w:sz w:val="15"/>
              </w:rPr>
              <w:t>правым</w:t>
            </w:r>
            <w:r w:rsidRPr="008A7659">
              <w:rPr>
                <w:spacing w:val="-2"/>
                <w:w w:val="105"/>
                <w:sz w:val="15"/>
              </w:rPr>
              <w:t xml:space="preserve"> </w:t>
            </w:r>
            <w:r w:rsidRPr="008A7659">
              <w:rPr>
                <w:w w:val="105"/>
                <w:sz w:val="15"/>
              </w:rPr>
              <w:t>и</w:t>
            </w:r>
            <w:r w:rsidRPr="008A7659">
              <w:rPr>
                <w:spacing w:val="-2"/>
                <w:w w:val="105"/>
                <w:sz w:val="15"/>
              </w:rPr>
              <w:t xml:space="preserve"> </w:t>
            </w:r>
            <w:r w:rsidRPr="008A7659">
              <w:rPr>
                <w:w w:val="105"/>
                <w:sz w:val="15"/>
              </w:rPr>
              <w:t>левым</w:t>
            </w:r>
            <w:r w:rsidRPr="008A7659">
              <w:rPr>
                <w:spacing w:val="-2"/>
                <w:w w:val="105"/>
                <w:sz w:val="15"/>
              </w:rPr>
              <w:t xml:space="preserve"> </w:t>
            </w:r>
            <w:r w:rsidRPr="008A7659">
              <w:rPr>
                <w:w w:val="105"/>
                <w:sz w:val="15"/>
              </w:rPr>
              <w:t>боком</w:t>
            </w:r>
            <w:r w:rsidRPr="008A7659">
              <w:rPr>
                <w:spacing w:val="-2"/>
                <w:w w:val="105"/>
                <w:sz w:val="15"/>
              </w:rPr>
              <w:t xml:space="preserve"> </w:t>
            </w:r>
            <w:r w:rsidRPr="008A7659">
              <w:rPr>
                <w:w w:val="105"/>
                <w:sz w:val="15"/>
              </w:rPr>
              <w:t>(обучение</w:t>
            </w:r>
            <w:r w:rsidRPr="008A7659">
              <w:rPr>
                <w:spacing w:val="-2"/>
                <w:w w:val="105"/>
                <w:sz w:val="15"/>
              </w:rPr>
              <w:t xml:space="preserve"> </w:t>
            </w:r>
            <w:r w:rsidRPr="008A7659">
              <w:rPr>
                <w:w w:val="105"/>
                <w:sz w:val="15"/>
              </w:rPr>
              <w:t>в</w:t>
            </w:r>
            <w:r w:rsidRPr="008A7659">
              <w:rPr>
                <w:spacing w:val="-2"/>
                <w:w w:val="105"/>
                <w:sz w:val="15"/>
              </w:rPr>
              <w:t xml:space="preserve"> </w:t>
            </w:r>
            <w:r w:rsidRPr="008A7659">
              <w:rPr>
                <w:w w:val="105"/>
                <w:sz w:val="15"/>
              </w:rPr>
              <w:t>парах).;</w:t>
            </w:r>
          </w:p>
        </w:tc>
        <w:tc>
          <w:tcPr>
            <w:tcW w:w="828" w:type="dxa"/>
          </w:tcPr>
          <w:p w:rsidR="008818CA" w:rsidRDefault="008818CA" w:rsidP="008818CA">
            <w:r w:rsidRPr="00BE7B2C">
              <w:rPr>
                <w:sz w:val="14"/>
              </w:rPr>
              <w:t>Практика</w:t>
            </w:r>
          </w:p>
        </w:tc>
        <w:tc>
          <w:tcPr>
            <w:tcW w:w="1380" w:type="dxa"/>
          </w:tcPr>
          <w:p w:rsidR="008818CA" w:rsidRPr="008818CA" w:rsidRDefault="005C7B05" w:rsidP="008818CA">
            <w:pPr>
              <w:rPr>
                <w:color w:val="000000"/>
                <w:sz w:val="20"/>
                <w:szCs w:val="20"/>
              </w:rPr>
            </w:pPr>
            <w:hyperlink r:id="rId28" w:history="1">
              <w:r w:rsidR="008818CA" w:rsidRPr="008818CA">
                <w:rPr>
                  <w:rStyle w:val="a5"/>
                  <w:sz w:val="20"/>
                  <w:szCs w:val="20"/>
                </w:rPr>
                <w:t>https://uchebnik.mos.ru/composer3/lesson/2027763/view</w:t>
              </w:r>
            </w:hyperlink>
          </w:p>
          <w:p w:rsidR="008818CA" w:rsidRDefault="008818CA" w:rsidP="008818CA">
            <w:pPr>
              <w:pStyle w:val="TableParagraph"/>
              <w:rPr>
                <w:sz w:val="14"/>
              </w:rPr>
            </w:pPr>
          </w:p>
          <w:p w:rsidR="008818CA" w:rsidRPr="008818CA" w:rsidRDefault="005C7B05" w:rsidP="008818CA">
            <w:pPr>
              <w:rPr>
                <w:color w:val="000000"/>
                <w:sz w:val="20"/>
                <w:szCs w:val="20"/>
              </w:rPr>
            </w:pPr>
            <w:hyperlink r:id="rId29" w:history="1">
              <w:r w:rsidR="008818CA" w:rsidRPr="008818CA">
                <w:rPr>
                  <w:rStyle w:val="a5"/>
                  <w:sz w:val="20"/>
                  <w:szCs w:val="20"/>
                </w:rPr>
                <w:t>https://uchebnik.mos.ru/material_view/lesson_templates/2091451?menuReferrer=catalogue</w:t>
              </w:r>
            </w:hyperlink>
          </w:p>
          <w:p w:rsidR="008818CA" w:rsidRPr="008A7659" w:rsidRDefault="008818CA" w:rsidP="008818CA">
            <w:pPr>
              <w:pStyle w:val="TableParagraph"/>
              <w:rPr>
                <w:sz w:val="14"/>
              </w:rPr>
            </w:pPr>
          </w:p>
        </w:tc>
      </w:tr>
      <w:tr w:rsidR="008818CA" w:rsidRPr="008A7659" w:rsidTr="003170C9">
        <w:trPr>
          <w:trHeight w:val="1250"/>
        </w:trPr>
        <w:tc>
          <w:tcPr>
            <w:tcW w:w="739" w:type="dxa"/>
          </w:tcPr>
          <w:p w:rsidR="008818CA" w:rsidRDefault="008818CA" w:rsidP="008818CA">
            <w:pPr>
              <w:pStyle w:val="TableParagraph"/>
              <w:spacing w:before="64"/>
              <w:ind w:left="55" w:right="43"/>
              <w:jc w:val="center"/>
              <w:rPr>
                <w:w w:val="105"/>
                <w:sz w:val="15"/>
              </w:rPr>
            </w:pPr>
            <w:r>
              <w:rPr>
                <w:w w:val="105"/>
                <w:sz w:val="15"/>
              </w:rPr>
              <w:t>3.15.</w:t>
            </w:r>
          </w:p>
        </w:tc>
        <w:tc>
          <w:tcPr>
            <w:tcW w:w="4250" w:type="dxa"/>
          </w:tcPr>
          <w:p w:rsidR="008818CA" w:rsidRPr="008A7659" w:rsidRDefault="008818CA" w:rsidP="008818CA">
            <w:pPr>
              <w:pStyle w:val="TableParagraph"/>
              <w:spacing w:before="64" w:line="266" w:lineRule="auto"/>
              <w:ind w:left="76" w:right="56"/>
              <w:rPr>
                <w:b/>
                <w:sz w:val="15"/>
              </w:rPr>
            </w:pPr>
            <w:r w:rsidRPr="008A7659">
              <w:rPr>
                <w:i/>
                <w:sz w:val="15"/>
              </w:rPr>
              <w:t>Модуль</w:t>
            </w:r>
            <w:r w:rsidRPr="008A7659">
              <w:rPr>
                <w:i/>
                <w:spacing w:val="19"/>
                <w:sz w:val="15"/>
              </w:rPr>
              <w:t xml:space="preserve"> </w:t>
            </w:r>
            <w:r w:rsidRPr="008A7659">
              <w:rPr>
                <w:i/>
                <w:sz w:val="15"/>
              </w:rPr>
              <w:t>«Спортивные</w:t>
            </w:r>
            <w:r w:rsidRPr="008A7659">
              <w:rPr>
                <w:i/>
                <w:spacing w:val="20"/>
                <w:sz w:val="15"/>
              </w:rPr>
              <w:t xml:space="preserve"> </w:t>
            </w:r>
            <w:r w:rsidRPr="008A7659">
              <w:rPr>
                <w:i/>
                <w:sz w:val="15"/>
              </w:rPr>
              <w:t>игры.</w:t>
            </w:r>
            <w:r w:rsidRPr="008A7659">
              <w:rPr>
                <w:i/>
                <w:spacing w:val="20"/>
                <w:sz w:val="15"/>
              </w:rPr>
              <w:t xml:space="preserve"> </w:t>
            </w:r>
            <w:r w:rsidRPr="008A7659">
              <w:rPr>
                <w:i/>
                <w:sz w:val="15"/>
              </w:rPr>
              <w:t>Футбол».</w:t>
            </w:r>
            <w:r w:rsidRPr="008A7659">
              <w:rPr>
                <w:i/>
                <w:spacing w:val="-7"/>
                <w:sz w:val="15"/>
              </w:rPr>
              <w:t xml:space="preserve"> </w:t>
            </w:r>
            <w:r>
              <w:rPr>
                <w:i/>
                <w:spacing w:val="-7"/>
                <w:sz w:val="15"/>
              </w:rPr>
              <w:t>З</w:t>
            </w:r>
            <w:r w:rsidRPr="008A7659">
              <w:rPr>
                <w:b/>
                <w:sz w:val="15"/>
              </w:rPr>
              <w:t>накомство</w:t>
            </w:r>
            <w:r w:rsidRPr="008A7659">
              <w:rPr>
                <w:b/>
                <w:spacing w:val="1"/>
                <w:sz w:val="15"/>
              </w:rPr>
              <w:t xml:space="preserve"> </w:t>
            </w:r>
            <w:r w:rsidRPr="008A7659">
              <w:rPr>
                <w:b/>
                <w:sz w:val="15"/>
              </w:rPr>
              <w:t>с</w:t>
            </w:r>
            <w:r w:rsidRPr="008A7659">
              <w:rPr>
                <w:b/>
                <w:spacing w:val="-35"/>
                <w:sz w:val="15"/>
              </w:rPr>
              <w:t xml:space="preserve"> </w:t>
            </w:r>
            <w:r w:rsidRPr="008A7659">
              <w:rPr>
                <w:b/>
                <w:w w:val="105"/>
                <w:sz w:val="15"/>
              </w:rPr>
              <w:t>рекомендациями учителя по использованию</w:t>
            </w:r>
            <w:r w:rsidRPr="008A7659">
              <w:rPr>
                <w:b/>
                <w:spacing w:val="1"/>
                <w:w w:val="105"/>
                <w:sz w:val="15"/>
              </w:rPr>
              <w:t xml:space="preserve"> </w:t>
            </w:r>
            <w:r w:rsidRPr="008A7659">
              <w:rPr>
                <w:b/>
                <w:spacing w:val="-1"/>
                <w:w w:val="105"/>
                <w:sz w:val="15"/>
              </w:rPr>
              <w:t>подготовительных</w:t>
            </w:r>
            <w:r w:rsidRPr="008A7659">
              <w:rPr>
                <w:b/>
                <w:spacing w:val="-8"/>
                <w:w w:val="105"/>
                <w:sz w:val="15"/>
              </w:rPr>
              <w:t xml:space="preserve"> </w:t>
            </w:r>
            <w:r w:rsidRPr="008A7659">
              <w:rPr>
                <w:b/>
                <w:spacing w:val="-1"/>
                <w:w w:val="105"/>
                <w:sz w:val="15"/>
              </w:rPr>
              <w:t>и</w:t>
            </w:r>
            <w:r w:rsidRPr="008A7659">
              <w:rPr>
                <w:b/>
                <w:spacing w:val="-8"/>
                <w:w w:val="105"/>
                <w:sz w:val="15"/>
              </w:rPr>
              <w:t xml:space="preserve"> </w:t>
            </w:r>
            <w:r w:rsidRPr="008A7659">
              <w:rPr>
                <w:b/>
                <w:spacing w:val="-1"/>
                <w:w w:val="105"/>
                <w:sz w:val="15"/>
              </w:rPr>
              <w:t>подводящих</w:t>
            </w:r>
            <w:r w:rsidRPr="008A7659">
              <w:rPr>
                <w:b/>
                <w:spacing w:val="-7"/>
                <w:w w:val="105"/>
                <w:sz w:val="15"/>
              </w:rPr>
              <w:t xml:space="preserve"> </w:t>
            </w:r>
            <w:r w:rsidRPr="008A7659">
              <w:rPr>
                <w:b/>
                <w:w w:val="105"/>
                <w:sz w:val="15"/>
              </w:rPr>
              <w:t>упражнений</w:t>
            </w:r>
            <w:r w:rsidRPr="008A7659">
              <w:rPr>
                <w:b/>
                <w:spacing w:val="-8"/>
                <w:w w:val="105"/>
                <w:sz w:val="15"/>
              </w:rPr>
              <w:t xml:space="preserve"> </w:t>
            </w:r>
            <w:r w:rsidRPr="008A7659">
              <w:rPr>
                <w:b/>
                <w:w w:val="105"/>
                <w:sz w:val="15"/>
              </w:rPr>
              <w:t>для</w:t>
            </w:r>
            <w:r w:rsidRPr="008A7659">
              <w:rPr>
                <w:b/>
                <w:spacing w:val="-36"/>
                <w:w w:val="105"/>
                <w:sz w:val="15"/>
              </w:rPr>
              <w:t xml:space="preserve"> </w:t>
            </w:r>
            <w:r w:rsidRPr="008A7659">
              <w:rPr>
                <w:b/>
                <w:w w:val="105"/>
                <w:sz w:val="15"/>
              </w:rPr>
              <w:t>освоения</w:t>
            </w:r>
            <w:r w:rsidRPr="008A7659">
              <w:rPr>
                <w:b/>
                <w:spacing w:val="-5"/>
                <w:w w:val="105"/>
                <w:sz w:val="15"/>
              </w:rPr>
              <w:t xml:space="preserve"> </w:t>
            </w:r>
            <w:r w:rsidRPr="008A7659">
              <w:rPr>
                <w:b/>
                <w:w w:val="105"/>
                <w:sz w:val="15"/>
              </w:rPr>
              <w:t>технических</w:t>
            </w:r>
            <w:r w:rsidRPr="008A7659">
              <w:rPr>
                <w:b/>
                <w:spacing w:val="-5"/>
                <w:w w:val="105"/>
                <w:sz w:val="15"/>
              </w:rPr>
              <w:t xml:space="preserve"> </w:t>
            </w:r>
            <w:r w:rsidRPr="008A7659">
              <w:rPr>
                <w:b/>
                <w:w w:val="105"/>
                <w:sz w:val="15"/>
              </w:rPr>
              <w:t>действий</w:t>
            </w:r>
            <w:r w:rsidRPr="008A7659">
              <w:rPr>
                <w:b/>
                <w:spacing w:val="-4"/>
                <w:w w:val="105"/>
                <w:sz w:val="15"/>
              </w:rPr>
              <w:t xml:space="preserve"> </w:t>
            </w:r>
            <w:r w:rsidRPr="008A7659">
              <w:rPr>
                <w:b/>
                <w:w w:val="105"/>
                <w:sz w:val="15"/>
              </w:rPr>
              <w:t>игры</w:t>
            </w:r>
            <w:r w:rsidRPr="008A7659">
              <w:rPr>
                <w:b/>
                <w:spacing w:val="-5"/>
                <w:w w:val="105"/>
                <w:sz w:val="15"/>
              </w:rPr>
              <w:t xml:space="preserve"> </w:t>
            </w:r>
            <w:r w:rsidRPr="008A7659">
              <w:rPr>
                <w:b/>
                <w:w w:val="105"/>
                <w:sz w:val="15"/>
              </w:rPr>
              <w:t>футбол</w:t>
            </w:r>
            <w:r>
              <w:rPr>
                <w:b/>
                <w:w w:val="105"/>
                <w:sz w:val="15"/>
              </w:rPr>
              <w:t xml:space="preserve">. </w:t>
            </w:r>
            <w:r w:rsidRPr="008A7659">
              <w:rPr>
                <w:b/>
                <w:sz w:val="15"/>
              </w:rPr>
              <w:t>Удар</w:t>
            </w:r>
            <w:r w:rsidRPr="008A7659">
              <w:rPr>
                <w:b/>
                <w:spacing w:val="20"/>
                <w:sz w:val="15"/>
              </w:rPr>
              <w:t xml:space="preserve"> </w:t>
            </w:r>
            <w:r w:rsidRPr="008A7659">
              <w:rPr>
                <w:b/>
                <w:sz w:val="15"/>
              </w:rPr>
              <w:t>по</w:t>
            </w:r>
            <w:r w:rsidRPr="008A7659">
              <w:rPr>
                <w:b/>
                <w:spacing w:val="-35"/>
                <w:sz w:val="15"/>
              </w:rPr>
              <w:t xml:space="preserve"> </w:t>
            </w:r>
            <w:r w:rsidRPr="008A7659">
              <w:rPr>
                <w:b/>
                <w:w w:val="105"/>
                <w:sz w:val="15"/>
              </w:rPr>
              <w:t>неподвижному</w:t>
            </w:r>
            <w:r w:rsidRPr="008A7659">
              <w:rPr>
                <w:b/>
                <w:spacing w:val="-2"/>
                <w:w w:val="105"/>
                <w:sz w:val="15"/>
              </w:rPr>
              <w:t xml:space="preserve"> </w:t>
            </w:r>
            <w:r w:rsidRPr="008A7659">
              <w:rPr>
                <w:b/>
                <w:w w:val="105"/>
                <w:sz w:val="15"/>
              </w:rPr>
              <w:t>мячу</w:t>
            </w:r>
          </w:p>
        </w:tc>
        <w:tc>
          <w:tcPr>
            <w:tcW w:w="528" w:type="dxa"/>
          </w:tcPr>
          <w:p w:rsidR="008818CA" w:rsidRPr="008A7659" w:rsidRDefault="008818CA" w:rsidP="008818CA">
            <w:pPr>
              <w:pStyle w:val="TableParagraph"/>
              <w:rPr>
                <w:sz w:val="14"/>
              </w:rPr>
            </w:pPr>
            <w:r>
              <w:rPr>
                <w:sz w:val="14"/>
              </w:rPr>
              <w:t>2</w:t>
            </w:r>
          </w:p>
        </w:tc>
        <w:tc>
          <w:tcPr>
            <w:tcW w:w="1104" w:type="dxa"/>
          </w:tcPr>
          <w:p w:rsidR="008818CA" w:rsidRPr="008A7659" w:rsidRDefault="008818CA" w:rsidP="008818CA">
            <w:pPr>
              <w:pStyle w:val="TableParagraph"/>
              <w:rPr>
                <w:sz w:val="14"/>
              </w:rPr>
            </w:pPr>
          </w:p>
        </w:tc>
        <w:tc>
          <w:tcPr>
            <w:tcW w:w="1140" w:type="dxa"/>
          </w:tcPr>
          <w:p w:rsidR="008818CA" w:rsidRPr="008A7659" w:rsidRDefault="008818CA" w:rsidP="008818CA">
            <w:pPr>
              <w:pStyle w:val="TableParagraph"/>
              <w:rPr>
                <w:sz w:val="14"/>
              </w:rPr>
            </w:pPr>
          </w:p>
        </w:tc>
        <w:tc>
          <w:tcPr>
            <w:tcW w:w="804" w:type="dxa"/>
          </w:tcPr>
          <w:p w:rsidR="008818CA" w:rsidRPr="008A7659" w:rsidRDefault="008818CA" w:rsidP="008818CA">
            <w:pPr>
              <w:pStyle w:val="TableParagraph"/>
              <w:rPr>
                <w:sz w:val="14"/>
              </w:rPr>
            </w:pPr>
          </w:p>
        </w:tc>
        <w:tc>
          <w:tcPr>
            <w:tcW w:w="4994" w:type="dxa"/>
          </w:tcPr>
          <w:p w:rsidR="008818CA" w:rsidRPr="008A7659" w:rsidRDefault="008818CA" w:rsidP="008818CA">
            <w:pPr>
              <w:pStyle w:val="TableParagraph"/>
              <w:spacing w:before="64" w:line="266" w:lineRule="auto"/>
              <w:ind w:left="79" w:right="279"/>
              <w:rPr>
                <w:sz w:val="15"/>
              </w:rPr>
            </w:pPr>
            <w:r w:rsidRPr="008A7659">
              <w:rPr>
                <w:spacing w:val="-1"/>
                <w:w w:val="105"/>
                <w:sz w:val="15"/>
              </w:rPr>
              <w:t>рассматривают,</w:t>
            </w:r>
            <w:r w:rsidRPr="008A7659">
              <w:rPr>
                <w:spacing w:val="-9"/>
                <w:w w:val="105"/>
                <w:sz w:val="15"/>
              </w:rPr>
              <w:t xml:space="preserve"> </w:t>
            </w:r>
            <w:r w:rsidRPr="008A7659">
              <w:rPr>
                <w:w w:val="105"/>
                <w:sz w:val="15"/>
              </w:rPr>
              <w:t>обсуждают</w:t>
            </w:r>
            <w:r w:rsidRPr="008A7659">
              <w:rPr>
                <w:spacing w:val="-9"/>
                <w:w w:val="105"/>
                <w:sz w:val="15"/>
              </w:rPr>
              <w:t xml:space="preserve"> </w:t>
            </w:r>
            <w:r w:rsidRPr="008A7659">
              <w:rPr>
                <w:w w:val="105"/>
                <w:sz w:val="15"/>
              </w:rPr>
              <w:t>и</w:t>
            </w:r>
            <w:r w:rsidRPr="008A7659">
              <w:rPr>
                <w:spacing w:val="-8"/>
                <w:w w:val="105"/>
                <w:sz w:val="15"/>
              </w:rPr>
              <w:t xml:space="preserve"> </w:t>
            </w:r>
            <w:r w:rsidRPr="008A7659">
              <w:rPr>
                <w:w w:val="105"/>
                <w:sz w:val="15"/>
              </w:rPr>
              <w:t>анализируют</w:t>
            </w:r>
            <w:r w:rsidRPr="008A7659">
              <w:rPr>
                <w:spacing w:val="-9"/>
                <w:w w:val="105"/>
                <w:sz w:val="15"/>
              </w:rPr>
              <w:t xml:space="preserve"> </w:t>
            </w:r>
            <w:r w:rsidRPr="008A7659">
              <w:rPr>
                <w:w w:val="105"/>
                <w:sz w:val="15"/>
              </w:rPr>
              <w:t>образец</w:t>
            </w:r>
            <w:r w:rsidRPr="008A7659">
              <w:rPr>
                <w:spacing w:val="-8"/>
                <w:w w:val="105"/>
                <w:sz w:val="15"/>
              </w:rPr>
              <w:t xml:space="preserve"> </w:t>
            </w:r>
            <w:r w:rsidRPr="008A7659">
              <w:rPr>
                <w:w w:val="105"/>
                <w:sz w:val="15"/>
              </w:rPr>
              <w:t>техники</w:t>
            </w:r>
            <w:r w:rsidRPr="008A7659">
              <w:rPr>
                <w:spacing w:val="-9"/>
                <w:w w:val="105"/>
                <w:sz w:val="15"/>
              </w:rPr>
              <w:t xml:space="preserve"> </w:t>
            </w:r>
            <w:r w:rsidRPr="008A7659">
              <w:rPr>
                <w:w w:val="105"/>
                <w:sz w:val="15"/>
              </w:rPr>
              <w:t>удара</w:t>
            </w:r>
            <w:r w:rsidRPr="008A7659">
              <w:rPr>
                <w:spacing w:val="-9"/>
                <w:w w:val="105"/>
                <w:sz w:val="15"/>
              </w:rPr>
              <w:t xml:space="preserve"> </w:t>
            </w:r>
            <w:r w:rsidRPr="008A7659">
              <w:rPr>
                <w:w w:val="105"/>
                <w:sz w:val="15"/>
              </w:rPr>
              <w:t>по</w:t>
            </w:r>
            <w:r w:rsidRPr="008A7659">
              <w:rPr>
                <w:spacing w:val="-36"/>
                <w:w w:val="105"/>
                <w:sz w:val="15"/>
              </w:rPr>
              <w:t xml:space="preserve"> </w:t>
            </w:r>
            <w:r w:rsidRPr="008A7659">
              <w:rPr>
                <w:w w:val="105"/>
                <w:sz w:val="15"/>
              </w:rPr>
              <w:t>мячу учителя, определяют фазы движения и особенности их</w:t>
            </w:r>
            <w:r w:rsidRPr="008A7659">
              <w:rPr>
                <w:spacing w:val="1"/>
                <w:w w:val="105"/>
                <w:sz w:val="15"/>
              </w:rPr>
              <w:t xml:space="preserve"> </w:t>
            </w:r>
            <w:r w:rsidRPr="008A7659">
              <w:rPr>
                <w:w w:val="105"/>
                <w:sz w:val="15"/>
              </w:rPr>
              <w:t>технического</w:t>
            </w:r>
            <w:r w:rsidRPr="008A7659">
              <w:rPr>
                <w:spacing w:val="-2"/>
                <w:w w:val="105"/>
                <w:sz w:val="15"/>
              </w:rPr>
              <w:t xml:space="preserve"> </w:t>
            </w:r>
            <w:r w:rsidRPr="008A7659">
              <w:rPr>
                <w:w w:val="105"/>
                <w:sz w:val="15"/>
              </w:rPr>
              <w:t>выполнения</w:t>
            </w:r>
            <w:proofErr w:type="gramStart"/>
            <w:r w:rsidRPr="008A7659">
              <w:rPr>
                <w:w w:val="105"/>
                <w:sz w:val="15"/>
              </w:rPr>
              <w:t>;;</w:t>
            </w:r>
            <w:proofErr w:type="gramEnd"/>
          </w:p>
          <w:p w:rsidR="008818CA" w:rsidRPr="008A7659" w:rsidRDefault="008818CA" w:rsidP="008818CA">
            <w:pPr>
              <w:pStyle w:val="TableParagraph"/>
              <w:spacing w:before="2" w:line="266" w:lineRule="auto"/>
              <w:ind w:left="79"/>
              <w:rPr>
                <w:sz w:val="15"/>
              </w:rPr>
            </w:pPr>
            <w:r w:rsidRPr="008A7659">
              <w:rPr>
                <w:spacing w:val="-1"/>
                <w:w w:val="105"/>
                <w:sz w:val="15"/>
              </w:rPr>
              <w:t>закрепляют</w:t>
            </w:r>
            <w:r w:rsidRPr="008A7659">
              <w:rPr>
                <w:spacing w:val="-8"/>
                <w:w w:val="105"/>
                <w:sz w:val="15"/>
              </w:rPr>
              <w:t xml:space="preserve"> </w:t>
            </w:r>
            <w:r w:rsidRPr="008A7659">
              <w:rPr>
                <w:spacing w:val="-1"/>
                <w:w w:val="105"/>
                <w:sz w:val="15"/>
              </w:rPr>
              <w:t>и</w:t>
            </w:r>
            <w:r w:rsidRPr="008A7659">
              <w:rPr>
                <w:spacing w:val="-7"/>
                <w:w w:val="105"/>
                <w:sz w:val="15"/>
              </w:rPr>
              <w:t xml:space="preserve"> </w:t>
            </w:r>
            <w:r w:rsidRPr="008A7659">
              <w:rPr>
                <w:spacing w:val="-1"/>
                <w:w w:val="105"/>
                <w:sz w:val="15"/>
              </w:rPr>
              <w:t>совершенствуют</w:t>
            </w:r>
            <w:r w:rsidRPr="008A7659">
              <w:rPr>
                <w:spacing w:val="-8"/>
                <w:w w:val="105"/>
                <w:sz w:val="15"/>
              </w:rPr>
              <w:t xml:space="preserve"> </w:t>
            </w:r>
            <w:r w:rsidRPr="008A7659">
              <w:rPr>
                <w:w w:val="105"/>
                <w:sz w:val="15"/>
              </w:rPr>
              <w:t>технику</w:t>
            </w:r>
            <w:r w:rsidRPr="008A7659">
              <w:rPr>
                <w:spacing w:val="-7"/>
                <w:w w:val="105"/>
                <w:sz w:val="15"/>
              </w:rPr>
              <w:t xml:space="preserve"> </w:t>
            </w:r>
            <w:r w:rsidRPr="008A7659">
              <w:rPr>
                <w:w w:val="105"/>
                <w:sz w:val="15"/>
              </w:rPr>
              <w:t>удара</w:t>
            </w:r>
            <w:r w:rsidRPr="008A7659">
              <w:rPr>
                <w:spacing w:val="-7"/>
                <w:w w:val="105"/>
                <w:sz w:val="15"/>
              </w:rPr>
              <w:t xml:space="preserve"> </w:t>
            </w:r>
            <w:r w:rsidRPr="008A7659">
              <w:rPr>
                <w:w w:val="105"/>
                <w:sz w:val="15"/>
              </w:rPr>
              <w:t>по</w:t>
            </w:r>
            <w:r w:rsidRPr="008A7659">
              <w:rPr>
                <w:spacing w:val="-8"/>
                <w:w w:val="105"/>
                <w:sz w:val="15"/>
              </w:rPr>
              <w:t xml:space="preserve"> </w:t>
            </w:r>
            <w:r w:rsidRPr="008A7659">
              <w:rPr>
                <w:w w:val="105"/>
                <w:sz w:val="15"/>
              </w:rPr>
              <w:t>неподвижному</w:t>
            </w:r>
            <w:r w:rsidRPr="008A7659">
              <w:rPr>
                <w:spacing w:val="-7"/>
                <w:w w:val="105"/>
                <w:sz w:val="15"/>
              </w:rPr>
              <w:t xml:space="preserve"> </w:t>
            </w:r>
            <w:r w:rsidRPr="008A7659">
              <w:rPr>
                <w:w w:val="105"/>
                <w:sz w:val="15"/>
              </w:rPr>
              <w:t>мячу</w:t>
            </w:r>
            <w:r w:rsidRPr="008A7659">
              <w:rPr>
                <w:spacing w:val="-37"/>
                <w:w w:val="105"/>
                <w:sz w:val="15"/>
              </w:rPr>
              <w:t xml:space="preserve"> </w:t>
            </w:r>
            <w:r w:rsidRPr="008A7659">
              <w:rPr>
                <w:w w:val="105"/>
                <w:sz w:val="15"/>
              </w:rPr>
              <w:t>внутренней</w:t>
            </w:r>
            <w:r w:rsidRPr="008A7659">
              <w:rPr>
                <w:spacing w:val="-3"/>
                <w:w w:val="105"/>
                <w:sz w:val="15"/>
              </w:rPr>
              <w:t xml:space="preserve"> </w:t>
            </w:r>
            <w:r w:rsidRPr="008A7659">
              <w:rPr>
                <w:w w:val="105"/>
                <w:sz w:val="15"/>
              </w:rPr>
              <w:t>стороной</w:t>
            </w:r>
            <w:r w:rsidRPr="008A7659">
              <w:rPr>
                <w:spacing w:val="-2"/>
                <w:w w:val="105"/>
                <w:sz w:val="15"/>
              </w:rPr>
              <w:t xml:space="preserve"> </w:t>
            </w:r>
            <w:r w:rsidRPr="008A7659">
              <w:rPr>
                <w:w w:val="105"/>
                <w:sz w:val="15"/>
              </w:rPr>
              <w:t>стопы</w:t>
            </w:r>
            <w:r w:rsidRPr="008A7659">
              <w:rPr>
                <w:spacing w:val="-3"/>
                <w:w w:val="105"/>
                <w:sz w:val="15"/>
              </w:rPr>
              <w:t xml:space="preserve"> </w:t>
            </w:r>
            <w:r w:rsidRPr="008A7659">
              <w:rPr>
                <w:w w:val="105"/>
                <w:sz w:val="15"/>
              </w:rPr>
              <w:t>с</w:t>
            </w:r>
            <w:r w:rsidRPr="008A7659">
              <w:rPr>
                <w:spacing w:val="-2"/>
                <w:w w:val="105"/>
                <w:sz w:val="15"/>
              </w:rPr>
              <w:t xml:space="preserve"> </w:t>
            </w:r>
            <w:r w:rsidRPr="008A7659">
              <w:rPr>
                <w:w w:val="105"/>
                <w:sz w:val="15"/>
              </w:rPr>
              <w:t>небольшого</w:t>
            </w:r>
            <w:r w:rsidRPr="008A7659">
              <w:rPr>
                <w:spacing w:val="-2"/>
                <w:w w:val="105"/>
                <w:sz w:val="15"/>
              </w:rPr>
              <w:t xml:space="preserve"> </w:t>
            </w:r>
            <w:r w:rsidRPr="008A7659">
              <w:rPr>
                <w:w w:val="105"/>
                <w:sz w:val="15"/>
              </w:rPr>
              <w:t>разбега</w:t>
            </w:r>
            <w:proofErr w:type="gramStart"/>
            <w:r w:rsidRPr="008A7659">
              <w:rPr>
                <w:w w:val="105"/>
                <w:sz w:val="15"/>
              </w:rPr>
              <w:t>.;</w:t>
            </w:r>
            <w:proofErr w:type="gramEnd"/>
          </w:p>
          <w:p w:rsidR="008818CA" w:rsidRPr="008A7659" w:rsidRDefault="008818CA" w:rsidP="008818CA">
            <w:pPr>
              <w:pStyle w:val="TableParagraph"/>
              <w:spacing w:before="2" w:line="266" w:lineRule="auto"/>
              <w:ind w:left="79" w:right="279"/>
              <w:rPr>
                <w:sz w:val="15"/>
              </w:rPr>
            </w:pPr>
            <w:r w:rsidRPr="008A7659">
              <w:rPr>
                <w:w w:val="105"/>
                <w:sz w:val="15"/>
              </w:rPr>
              <w:t>знакомятся с рекомендациями учителя по использованию</w:t>
            </w:r>
            <w:r w:rsidRPr="008A7659">
              <w:rPr>
                <w:spacing w:val="1"/>
                <w:w w:val="105"/>
                <w:sz w:val="15"/>
              </w:rPr>
              <w:t xml:space="preserve"> </w:t>
            </w:r>
            <w:r w:rsidRPr="008A7659">
              <w:rPr>
                <w:spacing w:val="-1"/>
                <w:w w:val="105"/>
                <w:sz w:val="15"/>
              </w:rPr>
              <w:t>подготовительных</w:t>
            </w:r>
            <w:r w:rsidRPr="008A7659">
              <w:rPr>
                <w:spacing w:val="-8"/>
                <w:w w:val="105"/>
                <w:sz w:val="15"/>
              </w:rPr>
              <w:t xml:space="preserve"> </w:t>
            </w:r>
            <w:r w:rsidRPr="008A7659">
              <w:rPr>
                <w:spacing w:val="-1"/>
                <w:w w:val="105"/>
                <w:sz w:val="15"/>
              </w:rPr>
              <w:t>и</w:t>
            </w:r>
            <w:r w:rsidRPr="008A7659">
              <w:rPr>
                <w:spacing w:val="-8"/>
                <w:w w:val="105"/>
                <w:sz w:val="15"/>
              </w:rPr>
              <w:t xml:space="preserve"> </w:t>
            </w:r>
            <w:r w:rsidRPr="008A7659">
              <w:rPr>
                <w:spacing w:val="-1"/>
                <w:w w:val="105"/>
                <w:sz w:val="15"/>
              </w:rPr>
              <w:t>подводящих</w:t>
            </w:r>
            <w:r w:rsidRPr="008A7659">
              <w:rPr>
                <w:spacing w:val="-7"/>
                <w:w w:val="105"/>
                <w:sz w:val="15"/>
              </w:rPr>
              <w:t xml:space="preserve"> </w:t>
            </w:r>
            <w:r w:rsidRPr="008A7659">
              <w:rPr>
                <w:w w:val="105"/>
                <w:sz w:val="15"/>
              </w:rPr>
              <w:t>упражнений</w:t>
            </w:r>
            <w:r w:rsidRPr="008A7659">
              <w:rPr>
                <w:spacing w:val="-8"/>
                <w:w w:val="105"/>
                <w:sz w:val="15"/>
              </w:rPr>
              <w:t xml:space="preserve"> </w:t>
            </w:r>
            <w:r w:rsidRPr="008A7659">
              <w:rPr>
                <w:w w:val="105"/>
                <w:sz w:val="15"/>
              </w:rPr>
              <w:t>для</w:t>
            </w:r>
            <w:r w:rsidRPr="008A7659">
              <w:rPr>
                <w:spacing w:val="-7"/>
                <w:w w:val="105"/>
                <w:sz w:val="15"/>
              </w:rPr>
              <w:t xml:space="preserve"> </w:t>
            </w:r>
            <w:r w:rsidRPr="008A7659">
              <w:rPr>
                <w:w w:val="105"/>
                <w:sz w:val="15"/>
              </w:rPr>
              <w:t>освоения</w:t>
            </w:r>
            <w:r w:rsidRPr="008A7659">
              <w:rPr>
                <w:spacing w:val="-37"/>
                <w:w w:val="105"/>
                <w:sz w:val="15"/>
              </w:rPr>
              <w:t xml:space="preserve"> </w:t>
            </w:r>
            <w:r w:rsidRPr="008A7659">
              <w:rPr>
                <w:w w:val="105"/>
                <w:sz w:val="15"/>
              </w:rPr>
              <w:t>технических</w:t>
            </w:r>
            <w:r w:rsidRPr="008A7659">
              <w:rPr>
                <w:spacing w:val="-2"/>
                <w:w w:val="105"/>
                <w:sz w:val="15"/>
              </w:rPr>
              <w:t xml:space="preserve"> </w:t>
            </w:r>
            <w:r w:rsidRPr="008A7659">
              <w:rPr>
                <w:w w:val="105"/>
                <w:sz w:val="15"/>
              </w:rPr>
              <w:t>действий</w:t>
            </w:r>
            <w:r w:rsidRPr="008A7659">
              <w:rPr>
                <w:spacing w:val="-2"/>
                <w:w w:val="105"/>
                <w:sz w:val="15"/>
              </w:rPr>
              <w:t xml:space="preserve"> </w:t>
            </w:r>
            <w:r w:rsidRPr="008A7659">
              <w:rPr>
                <w:w w:val="105"/>
                <w:sz w:val="15"/>
              </w:rPr>
              <w:t>игры</w:t>
            </w:r>
            <w:r w:rsidRPr="008A7659">
              <w:rPr>
                <w:spacing w:val="-2"/>
                <w:w w:val="105"/>
                <w:sz w:val="15"/>
              </w:rPr>
              <w:t xml:space="preserve"> </w:t>
            </w:r>
            <w:r w:rsidRPr="008A7659">
              <w:rPr>
                <w:w w:val="105"/>
                <w:sz w:val="15"/>
              </w:rPr>
              <w:t>футбол;</w:t>
            </w:r>
          </w:p>
          <w:p w:rsidR="008818CA" w:rsidRPr="008A7659" w:rsidRDefault="008818CA" w:rsidP="008818CA">
            <w:pPr>
              <w:pStyle w:val="TableParagraph"/>
              <w:spacing w:before="1" w:line="266" w:lineRule="auto"/>
              <w:ind w:left="79"/>
              <w:rPr>
                <w:sz w:val="15"/>
              </w:rPr>
            </w:pPr>
            <w:r w:rsidRPr="008A7659">
              <w:rPr>
                <w:spacing w:val="-1"/>
                <w:w w:val="105"/>
                <w:sz w:val="15"/>
              </w:rPr>
              <w:t>рассматривают,</w:t>
            </w:r>
            <w:r w:rsidRPr="008A7659">
              <w:rPr>
                <w:spacing w:val="-9"/>
                <w:w w:val="105"/>
                <w:sz w:val="15"/>
              </w:rPr>
              <w:t xml:space="preserve"> </w:t>
            </w:r>
            <w:r w:rsidRPr="008A7659">
              <w:rPr>
                <w:spacing w:val="-1"/>
                <w:w w:val="105"/>
                <w:sz w:val="15"/>
              </w:rPr>
              <w:t>обсуждают</w:t>
            </w:r>
            <w:r w:rsidRPr="008A7659">
              <w:rPr>
                <w:spacing w:val="-9"/>
                <w:w w:val="105"/>
                <w:sz w:val="15"/>
              </w:rPr>
              <w:t xml:space="preserve"> </w:t>
            </w:r>
            <w:r w:rsidRPr="008A7659">
              <w:rPr>
                <w:w w:val="105"/>
                <w:sz w:val="15"/>
              </w:rPr>
              <w:t>и</w:t>
            </w:r>
            <w:r w:rsidRPr="008A7659">
              <w:rPr>
                <w:spacing w:val="-9"/>
                <w:w w:val="105"/>
                <w:sz w:val="15"/>
              </w:rPr>
              <w:t xml:space="preserve"> </w:t>
            </w:r>
            <w:r w:rsidRPr="008A7659">
              <w:rPr>
                <w:w w:val="105"/>
                <w:sz w:val="15"/>
              </w:rPr>
              <w:t>анализируют</w:t>
            </w:r>
            <w:r w:rsidRPr="008A7659">
              <w:rPr>
                <w:spacing w:val="-9"/>
                <w:w w:val="105"/>
                <w:sz w:val="15"/>
              </w:rPr>
              <w:t xml:space="preserve"> </w:t>
            </w:r>
            <w:r w:rsidRPr="008A7659">
              <w:rPr>
                <w:w w:val="105"/>
                <w:sz w:val="15"/>
              </w:rPr>
              <w:t>образец</w:t>
            </w:r>
            <w:r w:rsidRPr="008A7659">
              <w:rPr>
                <w:spacing w:val="-9"/>
                <w:w w:val="105"/>
                <w:sz w:val="15"/>
              </w:rPr>
              <w:t xml:space="preserve"> </w:t>
            </w:r>
            <w:r w:rsidRPr="008A7659">
              <w:rPr>
                <w:w w:val="105"/>
                <w:sz w:val="15"/>
              </w:rPr>
              <w:t>техники</w:t>
            </w:r>
            <w:r w:rsidRPr="008A7659">
              <w:rPr>
                <w:spacing w:val="-8"/>
                <w:w w:val="105"/>
                <w:sz w:val="15"/>
              </w:rPr>
              <w:t xml:space="preserve"> </w:t>
            </w:r>
            <w:r w:rsidRPr="008A7659">
              <w:rPr>
                <w:w w:val="105"/>
                <w:sz w:val="15"/>
              </w:rPr>
              <w:t>учителя,</w:t>
            </w:r>
            <w:r w:rsidRPr="008A7659">
              <w:rPr>
                <w:spacing w:val="-37"/>
                <w:w w:val="105"/>
                <w:sz w:val="15"/>
              </w:rPr>
              <w:t xml:space="preserve"> </w:t>
            </w:r>
            <w:r w:rsidRPr="008A7659">
              <w:rPr>
                <w:w w:val="105"/>
                <w:sz w:val="15"/>
              </w:rPr>
              <w:t>определяют фазы движения и особенности их технического</w:t>
            </w:r>
            <w:r w:rsidRPr="008A7659">
              <w:rPr>
                <w:spacing w:val="1"/>
                <w:w w:val="105"/>
                <w:sz w:val="15"/>
              </w:rPr>
              <w:t xml:space="preserve"> </w:t>
            </w:r>
            <w:r w:rsidRPr="008A7659">
              <w:rPr>
                <w:w w:val="105"/>
                <w:sz w:val="15"/>
              </w:rPr>
              <w:t>выполнения</w:t>
            </w:r>
            <w:proofErr w:type="gramStart"/>
            <w:r w:rsidRPr="008A7659">
              <w:rPr>
                <w:w w:val="105"/>
                <w:sz w:val="15"/>
              </w:rPr>
              <w:t>;;</w:t>
            </w:r>
            <w:proofErr w:type="gramEnd"/>
          </w:p>
          <w:p w:rsidR="008818CA" w:rsidRPr="008A7659" w:rsidRDefault="008818CA" w:rsidP="008818CA">
            <w:pPr>
              <w:pStyle w:val="TableParagraph"/>
              <w:spacing w:before="19" w:line="266" w:lineRule="auto"/>
              <w:ind w:left="79"/>
              <w:rPr>
                <w:sz w:val="15"/>
              </w:rPr>
            </w:pPr>
          </w:p>
        </w:tc>
        <w:tc>
          <w:tcPr>
            <w:tcW w:w="828" w:type="dxa"/>
          </w:tcPr>
          <w:p w:rsidR="008818CA" w:rsidRDefault="008818CA" w:rsidP="008818CA">
            <w:r w:rsidRPr="00BE7B2C">
              <w:rPr>
                <w:sz w:val="14"/>
              </w:rPr>
              <w:t>Практика</w:t>
            </w:r>
          </w:p>
        </w:tc>
        <w:tc>
          <w:tcPr>
            <w:tcW w:w="1380" w:type="dxa"/>
          </w:tcPr>
          <w:p w:rsidR="008818CA" w:rsidRPr="008818CA" w:rsidRDefault="005C7B05" w:rsidP="008818CA">
            <w:pPr>
              <w:rPr>
                <w:color w:val="000000"/>
                <w:sz w:val="20"/>
                <w:szCs w:val="20"/>
              </w:rPr>
            </w:pPr>
            <w:hyperlink r:id="rId30" w:history="1">
              <w:r w:rsidR="008818CA" w:rsidRPr="008818CA">
                <w:rPr>
                  <w:rStyle w:val="a5"/>
                  <w:sz w:val="20"/>
                  <w:szCs w:val="20"/>
                </w:rPr>
                <w:t>https://uchebnik.mos.ru/material_view/atomic_objects/8427450?menuReferrer=catalogue</w:t>
              </w:r>
            </w:hyperlink>
          </w:p>
          <w:p w:rsidR="008818CA" w:rsidRPr="008A7659" w:rsidRDefault="008818CA" w:rsidP="008818CA">
            <w:pPr>
              <w:pStyle w:val="TableParagraph"/>
              <w:rPr>
                <w:sz w:val="14"/>
              </w:rPr>
            </w:pPr>
          </w:p>
        </w:tc>
      </w:tr>
      <w:tr w:rsidR="008818CA" w:rsidTr="003170C9">
        <w:trPr>
          <w:trHeight w:val="333"/>
        </w:trPr>
        <w:tc>
          <w:tcPr>
            <w:tcW w:w="4989" w:type="dxa"/>
            <w:gridSpan w:val="2"/>
          </w:tcPr>
          <w:p w:rsidR="008818CA" w:rsidRDefault="008818CA" w:rsidP="008818CA">
            <w:pPr>
              <w:pStyle w:val="TableParagraph"/>
              <w:spacing w:before="64"/>
              <w:ind w:left="76"/>
              <w:rPr>
                <w:sz w:val="15"/>
              </w:rPr>
            </w:pPr>
            <w:r>
              <w:rPr>
                <w:w w:val="105"/>
                <w:sz w:val="15"/>
              </w:rPr>
              <w:t>Итого</w:t>
            </w:r>
            <w:r>
              <w:rPr>
                <w:spacing w:val="-7"/>
                <w:w w:val="105"/>
                <w:sz w:val="15"/>
              </w:rPr>
              <w:t xml:space="preserve"> </w:t>
            </w:r>
            <w:r>
              <w:rPr>
                <w:w w:val="105"/>
                <w:sz w:val="15"/>
              </w:rPr>
              <w:t>по</w:t>
            </w:r>
            <w:r>
              <w:rPr>
                <w:spacing w:val="-7"/>
                <w:w w:val="105"/>
                <w:sz w:val="15"/>
              </w:rPr>
              <w:t xml:space="preserve"> </w:t>
            </w:r>
            <w:r>
              <w:rPr>
                <w:w w:val="105"/>
                <w:sz w:val="15"/>
              </w:rPr>
              <w:t>разделу</w:t>
            </w:r>
          </w:p>
        </w:tc>
        <w:tc>
          <w:tcPr>
            <w:tcW w:w="528" w:type="dxa"/>
          </w:tcPr>
          <w:p w:rsidR="008818CA" w:rsidRDefault="00075D38" w:rsidP="008818CA">
            <w:pPr>
              <w:pStyle w:val="TableParagraph"/>
              <w:spacing w:before="64"/>
              <w:ind w:left="77"/>
              <w:rPr>
                <w:sz w:val="15"/>
              </w:rPr>
            </w:pPr>
            <w:r>
              <w:rPr>
                <w:sz w:val="15"/>
              </w:rPr>
              <w:t>57</w:t>
            </w:r>
          </w:p>
        </w:tc>
        <w:tc>
          <w:tcPr>
            <w:tcW w:w="10250" w:type="dxa"/>
            <w:gridSpan w:val="6"/>
          </w:tcPr>
          <w:p w:rsidR="008818CA" w:rsidRDefault="008818CA" w:rsidP="008818CA">
            <w:pPr>
              <w:pStyle w:val="TableParagraph"/>
              <w:rPr>
                <w:sz w:val="14"/>
              </w:rPr>
            </w:pPr>
          </w:p>
        </w:tc>
      </w:tr>
      <w:tr w:rsidR="008818CA" w:rsidTr="003170C9">
        <w:trPr>
          <w:trHeight w:val="333"/>
        </w:trPr>
        <w:tc>
          <w:tcPr>
            <w:tcW w:w="15767" w:type="dxa"/>
            <w:gridSpan w:val="9"/>
          </w:tcPr>
          <w:p w:rsidR="008818CA" w:rsidRDefault="008818CA" w:rsidP="008818CA">
            <w:pPr>
              <w:pStyle w:val="TableParagraph"/>
              <w:spacing w:before="64"/>
              <w:ind w:left="76"/>
              <w:rPr>
                <w:b/>
                <w:sz w:val="15"/>
              </w:rPr>
            </w:pPr>
            <w:r>
              <w:rPr>
                <w:b/>
                <w:w w:val="105"/>
                <w:sz w:val="15"/>
              </w:rPr>
              <w:t>Раздел</w:t>
            </w:r>
            <w:r>
              <w:rPr>
                <w:b/>
                <w:spacing w:val="-7"/>
                <w:w w:val="105"/>
                <w:sz w:val="15"/>
              </w:rPr>
              <w:t xml:space="preserve"> </w:t>
            </w:r>
            <w:r>
              <w:rPr>
                <w:b/>
                <w:w w:val="105"/>
                <w:sz w:val="15"/>
              </w:rPr>
              <w:t>4.</w:t>
            </w:r>
            <w:r>
              <w:rPr>
                <w:b/>
                <w:spacing w:val="-6"/>
                <w:w w:val="105"/>
                <w:sz w:val="15"/>
              </w:rPr>
              <w:t xml:space="preserve"> </w:t>
            </w:r>
            <w:r>
              <w:rPr>
                <w:b/>
                <w:w w:val="105"/>
                <w:sz w:val="15"/>
              </w:rPr>
              <w:t>СПОРТ</w:t>
            </w:r>
          </w:p>
        </w:tc>
      </w:tr>
      <w:tr w:rsidR="008818CA" w:rsidTr="003170C9">
        <w:trPr>
          <w:trHeight w:val="909"/>
        </w:trPr>
        <w:tc>
          <w:tcPr>
            <w:tcW w:w="739" w:type="dxa"/>
          </w:tcPr>
          <w:p w:rsidR="008818CA" w:rsidRDefault="008818CA" w:rsidP="008818CA">
            <w:pPr>
              <w:pStyle w:val="TableParagraph"/>
              <w:spacing w:before="64"/>
              <w:ind w:left="55" w:right="118"/>
              <w:jc w:val="center"/>
              <w:rPr>
                <w:sz w:val="15"/>
              </w:rPr>
            </w:pPr>
            <w:r>
              <w:rPr>
                <w:w w:val="105"/>
                <w:sz w:val="15"/>
              </w:rPr>
              <w:lastRenderedPageBreak/>
              <w:t>4.1.</w:t>
            </w:r>
          </w:p>
        </w:tc>
        <w:tc>
          <w:tcPr>
            <w:tcW w:w="4250" w:type="dxa"/>
          </w:tcPr>
          <w:p w:rsidR="008818CA" w:rsidRPr="008A7659" w:rsidRDefault="008818CA" w:rsidP="008818CA">
            <w:pPr>
              <w:pStyle w:val="TableParagraph"/>
              <w:spacing w:before="64" w:line="266" w:lineRule="auto"/>
              <w:ind w:left="76" w:right="56"/>
              <w:rPr>
                <w:b/>
                <w:sz w:val="15"/>
              </w:rPr>
            </w:pPr>
            <w:r w:rsidRPr="008A7659">
              <w:rPr>
                <w:b/>
                <w:w w:val="105"/>
                <w:sz w:val="15"/>
              </w:rPr>
              <w:t>Физическая подготовка: освоение содержания</w:t>
            </w:r>
            <w:r w:rsidRPr="008A7659">
              <w:rPr>
                <w:b/>
                <w:spacing w:val="1"/>
                <w:w w:val="105"/>
                <w:sz w:val="15"/>
              </w:rPr>
              <w:t xml:space="preserve"> </w:t>
            </w:r>
            <w:r w:rsidRPr="008A7659">
              <w:rPr>
                <w:b/>
                <w:spacing w:val="-1"/>
                <w:w w:val="105"/>
                <w:sz w:val="15"/>
              </w:rPr>
              <w:t>программы,</w:t>
            </w:r>
            <w:r w:rsidRPr="008A7659">
              <w:rPr>
                <w:b/>
                <w:spacing w:val="-8"/>
                <w:w w:val="105"/>
                <w:sz w:val="15"/>
              </w:rPr>
              <w:t xml:space="preserve"> </w:t>
            </w:r>
            <w:r w:rsidRPr="008A7659">
              <w:rPr>
                <w:b/>
                <w:spacing w:val="-1"/>
                <w:w w:val="105"/>
                <w:sz w:val="15"/>
              </w:rPr>
              <w:t>демонстрация</w:t>
            </w:r>
            <w:r w:rsidRPr="008A7659">
              <w:rPr>
                <w:b/>
                <w:spacing w:val="-7"/>
                <w:w w:val="105"/>
                <w:sz w:val="15"/>
              </w:rPr>
              <w:t xml:space="preserve"> </w:t>
            </w:r>
            <w:r w:rsidRPr="008A7659">
              <w:rPr>
                <w:b/>
                <w:spacing w:val="-1"/>
                <w:w w:val="105"/>
                <w:sz w:val="15"/>
              </w:rPr>
              <w:t>приростов</w:t>
            </w:r>
            <w:r w:rsidRPr="008A7659">
              <w:rPr>
                <w:b/>
                <w:spacing w:val="-7"/>
                <w:w w:val="105"/>
                <w:sz w:val="15"/>
              </w:rPr>
              <w:t xml:space="preserve"> </w:t>
            </w:r>
            <w:r w:rsidRPr="008A7659">
              <w:rPr>
                <w:b/>
                <w:w w:val="105"/>
                <w:sz w:val="15"/>
              </w:rPr>
              <w:t>в</w:t>
            </w:r>
            <w:r w:rsidRPr="008A7659">
              <w:rPr>
                <w:b/>
                <w:spacing w:val="-7"/>
                <w:w w:val="105"/>
                <w:sz w:val="15"/>
              </w:rPr>
              <w:t xml:space="preserve"> </w:t>
            </w:r>
            <w:r w:rsidRPr="008A7659">
              <w:rPr>
                <w:b/>
                <w:w w:val="105"/>
                <w:sz w:val="15"/>
              </w:rPr>
              <w:t>показателях</w:t>
            </w:r>
            <w:r w:rsidRPr="008A7659">
              <w:rPr>
                <w:b/>
                <w:spacing w:val="-36"/>
                <w:w w:val="105"/>
                <w:sz w:val="15"/>
              </w:rPr>
              <w:t xml:space="preserve"> </w:t>
            </w:r>
            <w:r w:rsidRPr="008A7659">
              <w:rPr>
                <w:b/>
                <w:w w:val="105"/>
                <w:sz w:val="15"/>
              </w:rPr>
              <w:t>физической подготовленности и нормативных</w:t>
            </w:r>
            <w:r w:rsidRPr="008A7659">
              <w:rPr>
                <w:b/>
                <w:spacing w:val="1"/>
                <w:w w:val="105"/>
                <w:sz w:val="15"/>
              </w:rPr>
              <w:t xml:space="preserve"> </w:t>
            </w:r>
            <w:r w:rsidRPr="008A7659">
              <w:rPr>
                <w:b/>
                <w:w w:val="105"/>
                <w:sz w:val="15"/>
              </w:rPr>
              <w:t>требований</w:t>
            </w:r>
            <w:r w:rsidRPr="008A7659">
              <w:rPr>
                <w:b/>
                <w:spacing w:val="-2"/>
                <w:w w:val="105"/>
                <w:sz w:val="15"/>
              </w:rPr>
              <w:t xml:space="preserve"> </w:t>
            </w:r>
            <w:r w:rsidRPr="008A7659">
              <w:rPr>
                <w:b/>
                <w:w w:val="105"/>
                <w:sz w:val="15"/>
              </w:rPr>
              <w:t>комплекса</w:t>
            </w:r>
            <w:r w:rsidRPr="008A7659">
              <w:rPr>
                <w:b/>
                <w:spacing w:val="-2"/>
                <w:w w:val="105"/>
                <w:sz w:val="15"/>
              </w:rPr>
              <w:t xml:space="preserve"> </w:t>
            </w:r>
            <w:r w:rsidRPr="008A7659">
              <w:rPr>
                <w:b/>
                <w:w w:val="105"/>
                <w:sz w:val="15"/>
              </w:rPr>
              <w:t>ГТО</w:t>
            </w:r>
          </w:p>
        </w:tc>
        <w:tc>
          <w:tcPr>
            <w:tcW w:w="528" w:type="dxa"/>
          </w:tcPr>
          <w:p w:rsidR="008818CA" w:rsidRDefault="008818CA" w:rsidP="008818CA">
            <w:pPr>
              <w:pStyle w:val="TableParagraph"/>
              <w:spacing w:before="64"/>
              <w:ind w:left="77"/>
              <w:rPr>
                <w:sz w:val="15"/>
              </w:rPr>
            </w:pPr>
            <w:r>
              <w:rPr>
                <w:sz w:val="15"/>
              </w:rPr>
              <w:t>5</w:t>
            </w:r>
          </w:p>
        </w:tc>
        <w:tc>
          <w:tcPr>
            <w:tcW w:w="1104" w:type="dxa"/>
          </w:tcPr>
          <w:p w:rsidR="008818CA" w:rsidRDefault="008818CA" w:rsidP="008818CA">
            <w:pPr>
              <w:pStyle w:val="TableParagraph"/>
              <w:rPr>
                <w:sz w:val="14"/>
              </w:rPr>
            </w:pPr>
          </w:p>
        </w:tc>
        <w:tc>
          <w:tcPr>
            <w:tcW w:w="1140" w:type="dxa"/>
          </w:tcPr>
          <w:p w:rsidR="008818CA" w:rsidRDefault="008818CA" w:rsidP="008818CA">
            <w:pPr>
              <w:pStyle w:val="TableParagraph"/>
              <w:rPr>
                <w:sz w:val="14"/>
              </w:rPr>
            </w:pPr>
          </w:p>
        </w:tc>
        <w:tc>
          <w:tcPr>
            <w:tcW w:w="804" w:type="dxa"/>
          </w:tcPr>
          <w:p w:rsidR="008818CA" w:rsidRDefault="008818CA" w:rsidP="008818CA">
            <w:pPr>
              <w:pStyle w:val="TableParagraph"/>
              <w:rPr>
                <w:sz w:val="14"/>
              </w:rPr>
            </w:pPr>
          </w:p>
        </w:tc>
        <w:tc>
          <w:tcPr>
            <w:tcW w:w="4994" w:type="dxa"/>
          </w:tcPr>
          <w:p w:rsidR="008818CA" w:rsidRPr="008A7659" w:rsidRDefault="008818CA" w:rsidP="008818CA">
            <w:pPr>
              <w:pStyle w:val="TableParagraph"/>
              <w:spacing w:before="64" w:line="266" w:lineRule="auto"/>
              <w:ind w:left="79" w:right="279"/>
              <w:rPr>
                <w:sz w:val="15"/>
              </w:rPr>
            </w:pPr>
            <w:r w:rsidRPr="008A7659">
              <w:rPr>
                <w:w w:val="105"/>
                <w:sz w:val="15"/>
              </w:rPr>
              <w:t>осваивают содержания Примерных модульных программ по</w:t>
            </w:r>
            <w:r w:rsidRPr="008A7659">
              <w:rPr>
                <w:spacing w:val="1"/>
                <w:w w:val="105"/>
                <w:sz w:val="15"/>
              </w:rPr>
              <w:t xml:space="preserve"> </w:t>
            </w:r>
            <w:r w:rsidRPr="008A7659">
              <w:rPr>
                <w:spacing w:val="-1"/>
                <w:w w:val="105"/>
                <w:sz w:val="15"/>
              </w:rPr>
              <w:t>физической</w:t>
            </w:r>
            <w:r w:rsidRPr="008A7659">
              <w:rPr>
                <w:spacing w:val="-9"/>
                <w:w w:val="105"/>
                <w:sz w:val="15"/>
              </w:rPr>
              <w:t xml:space="preserve"> </w:t>
            </w:r>
            <w:r w:rsidRPr="008A7659">
              <w:rPr>
                <w:spacing w:val="-1"/>
                <w:w w:val="105"/>
                <w:sz w:val="15"/>
              </w:rPr>
              <w:t>культуре</w:t>
            </w:r>
            <w:r w:rsidRPr="008A7659">
              <w:rPr>
                <w:spacing w:val="-9"/>
                <w:w w:val="105"/>
                <w:sz w:val="15"/>
              </w:rPr>
              <w:t xml:space="preserve"> </w:t>
            </w:r>
            <w:r w:rsidRPr="008A7659">
              <w:rPr>
                <w:w w:val="105"/>
                <w:sz w:val="15"/>
              </w:rPr>
              <w:t>или</w:t>
            </w:r>
            <w:r w:rsidRPr="008A7659">
              <w:rPr>
                <w:spacing w:val="-9"/>
                <w:w w:val="105"/>
                <w:sz w:val="15"/>
              </w:rPr>
              <w:t xml:space="preserve"> </w:t>
            </w:r>
            <w:r w:rsidRPr="008A7659">
              <w:rPr>
                <w:w w:val="105"/>
                <w:sz w:val="15"/>
              </w:rPr>
              <w:t>рабочей</w:t>
            </w:r>
            <w:r w:rsidRPr="008A7659">
              <w:rPr>
                <w:spacing w:val="-8"/>
                <w:w w:val="105"/>
                <w:sz w:val="15"/>
              </w:rPr>
              <w:t xml:space="preserve"> </w:t>
            </w:r>
            <w:r w:rsidRPr="008A7659">
              <w:rPr>
                <w:w w:val="105"/>
                <w:sz w:val="15"/>
              </w:rPr>
              <w:t>программы</w:t>
            </w:r>
            <w:r w:rsidRPr="008A7659">
              <w:rPr>
                <w:spacing w:val="-9"/>
                <w:w w:val="105"/>
                <w:sz w:val="15"/>
              </w:rPr>
              <w:t xml:space="preserve"> </w:t>
            </w:r>
            <w:r w:rsidRPr="008A7659">
              <w:rPr>
                <w:w w:val="105"/>
                <w:sz w:val="15"/>
              </w:rPr>
              <w:t>базовой</w:t>
            </w:r>
            <w:r w:rsidRPr="008A7659">
              <w:rPr>
                <w:spacing w:val="-9"/>
                <w:w w:val="105"/>
                <w:sz w:val="15"/>
              </w:rPr>
              <w:t xml:space="preserve"> </w:t>
            </w:r>
            <w:r w:rsidRPr="008A7659">
              <w:rPr>
                <w:w w:val="105"/>
                <w:sz w:val="15"/>
              </w:rPr>
              <w:t>физической</w:t>
            </w:r>
            <w:r w:rsidRPr="008A7659">
              <w:rPr>
                <w:spacing w:val="-36"/>
                <w:w w:val="105"/>
                <w:sz w:val="15"/>
              </w:rPr>
              <w:t xml:space="preserve"> </w:t>
            </w:r>
            <w:r w:rsidRPr="008A7659">
              <w:rPr>
                <w:w w:val="105"/>
                <w:sz w:val="15"/>
              </w:rPr>
              <w:t>подготовки</w:t>
            </w:r>
            <w:proofErr w:type="gramStart"/>
            <w:r w:rsidRPr="008A7659">
              <w:rPr>
                <w:w w:val="105"/>
                <w:sz w:val="15"/>
              </w:rPr>
              <w:t>;;</w:t>
            </w:r>
            <w:proofErr w:type="gramEnd"/>
          </w:p>
        </w:tc>
        <w:tc>
          <w:tcPr>
            <w:tcW w:w="828" w:type="dxa"/>
          </w:tcPr>
          <w:p w:rsidR="008818CA" w:rsidRPr="008A7659" w:rsidRDefault="008818CA" w:rsidP="008818CA">
            <w:pPr>
              <w:pStyle w:val="TableParagraph"/>
              <w:rPr>
                <w:sz w:val="14"/>
              </w:rPr>
            </w:pPr>
            <w:r>
              <w:rPr>
                <w:sz w:val="14"/>
              </w:rPr>
              <w:t>Тестирование</w:t>
            </w:r>
          </w:p>
        </w:tc>
        <w:tc>
          <w:tcPr>
            <w:tcW w:w="1380" w:type="dxa"/>
          </w:tcPr>
          <w:p w:rsidR="008818CA" w:rsidRPr="008A7659" w:rsidRDefault="005C7B05" w:rsidP="008818CA">
            <w:pPr>
              <w:pStyle w:val="TableParagraph"/>
              <w:rPr>
                <w:sz w:val="14"/>
              </w:rPr>
            </w:pPr>
            <w:hyperlink r:id="rId31" w:anchor="https://uchebnik.mos.ru/material_view/atomic_objects/7856179?menuReferrer=catalogue" w:history="1">
              <w:r w:rsidR="00F548D5" w:rsidRPr="00485990">
                <w:rPr>
                  <w:rStyle w:val="a5"/>
                  <w:sz w:val="16"/>
                  <w:szCs w:val="16"/>
                </w:rPr>
                <w:t>https://uchebnik.mos.ru/material_view/atomic_objects/7856179?menuReferrer=catalogue - https://uchebnik.mos.ru/material_view/atomic_objects/7856179?menuReferrer=catalogue</w:t>
              </w:r>
            </w:hyperlink>
          </w:p>
        </w:tc>
      </w:tr>
      <w:tr w:rsidR="008818CA" w:rsidTr="003170C9">
        <w:trPr>
          <w:trHeight w:val="333"/>
        </w:trPr>
        <w:tc>
          <w:tcPr>
            <w:tcW w:w="4989" w:type="dxa"/>
            <w:gridSpan w:val="2"/>
          </w:tcPr>
          <w:p w:rsidR="008818CA" w:rsidRDefault="008818CA" w:rsidP="008818CA">
            <w:pPr>
              <w:pStyle w:val="TableParagraph"/>
              <w:spacing w:before="64"/>
              <w:ind w:left="76"/>
              <w:rPr>
                <w:sz w:val="15"/>
              </w:rPr>
            </w:pPr>
            <w:r>
              <w:rPr>
                <w:w w:val="105"/>
                <w:sz w:val="15"/>
              </w:rPr>
              <w:t>Итого</w:t>
            </w:r>
            <w:r>
              <w:rPr>
                <w:spacing w:val="-7"/>
                <w:w w:val="105"/>
                <w:sz w:val="15"/>
              </w:rPr>
              <w:t xml:space="preserve"> </w:t>
            </w:r>
            <w:r>
              <w:rPr>
                <w:w w:val="105"/>
                <w:sz w:val="15"/>
              </w:rPr>
              <w:t>по</w:t>
            </w:r>
            <w:r>
              <w:rPr>
                <w:spacing w:val="-7"/>
                <w:w w:val="105"/>
                <w:sz w:val="15"/>
              </w:rPr>
              <w:t xml:space="preserve"> </w:t>
            </w:r>
            <w:r>
              <w:rPr>
                <w:w w:val="105"/>
                <w:sz w:val="15"/>
              </w:rPr>
              <w:t>разделу</w:t>
            </w:r>
          </w:p>
        </w:tc>
        <w:tc>
          <w:tcPr>
            <w:tcW w:w="528" w:type="dxa"/>
          </w:tcPr>
          <w:p w:rsidR="008818CA" w:rsidRDefault="00075D38" w:rsidP="008818CA">
            <w:pPr>
              <w:pStyle w:val="TableParagraph"/>
              <w:spacing w:before="64"/>
              <w:ind w:left="77"/>
              <w:rPr>
                <w:sz w:val="15"/>
              </w:rPr>
            </w:pPr>
            <w:r>
              <w:rPr>
                <w:sz w:val="15"/>
              </w:rPr>
              <w:t>5</w:t>
            </w:r>
          </w:p>
        </w:tc>
        <w:tc>
          <w:tcPr>
            <w:tcW w:w="10250" w:type="dxa"/>
            <w:gridSpan w:val="6"/>
          </w:tcPr>
          <w:p w:rsidR="008818CA" w:rsidRDefault="008818CA" w:rsidP="008818CA">
            <w:pPr>
              <w:pStyle w:val="TableParagraph"/>
              <w:rPr>
                <w:sz w:val="14"/>
              </w:rPr>
            </w:pPr>
          </w:p>
        </w:tc>
      </w:tr>
      <w:tr w:rsidR="008818CA" w:rsidTr="003170C9">
        <w:trPr>
          <w:trHeight w:val="333"/>
        </w:trPr>
        <w:tc>
          <w:tcPr>
            <w:tcW w:w="4989" w:type="dxa"/>
            <w:gridSpan w:val="2"/>
          </w:tcPr>
          <w:p w:rsidR="008818CA" w:rsidRPr="008A7659" w:rsidRDefault="008818CA" w:rsidP="008818CA">
            <w:pPr>
              <w:pStyle w:val="TableParagraph"/>
              <w:spacing w:before="64"/>
              <w:ind w:left="76"/>
              <w:rPr>
                <w:sz w:val="15"/>
              </w:rPr>
            </w:pPr>
            <w:r w:rsidRPr="008A7659">
              <w:rPr>
                <w:spacing w:val="-1"/>
                <w:w w:val="105"/>
                <w:sz w:val="15"/>
              </w:rPr>
              <w:t>ОБЩЕЕ</w:t>
            </w:r>
            <w:r w:rsidRPr="008A7659">
              <w:rPr>
                <w:spacing w:val="-9"/>
                <w:w w:val="105"/>
                <w:sz w:val="15"/>
              </w:rPr>
              <w:t xml:space="preserve"> </w:t>
            </w:r>
            <w:r w:rsidRPr="008A7659">
              <w:rPr>
                <w:spacing w:val="-1"/>
                <w:w w:val="105"/>
                <w:sz w:val="15"/>
              </w:rPr>
              <w:t>КОЛИЧЕСТВО</w:t>
            </w:r>
            <w:r w:rsidRPr="008A7659">
              <w:rPr>
                <w:spacing w:val="-8"/>
                <w:w w:val="105"/>
                <w:sz w:val="15"/>
              </w:rPr>
              <w:t xml:space="preserve"> </w:t>
            </w:r>
            <w:r w:rsidRPr="008A7659">
              <w:rPr>
                <w:w w:val="105"/>
                <w:sz w:val="15"/>
              </w:rPr>
              <w:t>ЧАСОВ</w:t>
            </w:r>
            <w:r w:rsidRPr="008A7659">
              <w:rPr>
                <w:spacing w:val="-9"/>
                <w:w w:val="105"/>
                <w:sz w:val="15"/>
              </w:rPr>
              <w:t xml:space="preserve"> </w:t>
            </w:r>
            <w:r w:rsidRPr="008A7659">
              <w:rPr>
                <w:w w:val="105"/>
                <w:sz w:val="15"/>
              </w:rPr>
              <w:t>ПО</w:t>
            </w:r>
            <w:r w:rsidRPr="008A7659">
              <w:rPr>
                <w:spacing w:val="-8"/>
                <w:w w:val="105"/>
                <w:sz w:val="15"/>
              </w:rPr>
              <w:t xml:space="preserve"> </w:t>
            </w:r>
            <w:r w:rsidRPr="008A7659">
              <w:rPr>
                <w:w w:val="105"/>
                <w:sz w:val="15"/>
              </w:rPr>
              <w:t>ПРОГРАММЕ</w:t>
            </w:r>
          </w:p>
        </w:tc>
        <w:tc>
          <w:tcPr>
            <w:tcW w:w="528" w:type="dxa"/>
          </w:tcPr>
          <w:p w:rsidR="008818CA" w:rsidRDefault="008818CA" w:rsidP="008818CA">
            <w:pPr>
              <w:pStyle w:val="TableParagraph"/>
              <w:spacing w:before="64"/>
              <w:ind w:left="76"/>
              <w:rPr>
                <w:sz w:val="15"/>
              </w:rPr>
            </w:pPr>
            <w:r>
              <w:rPr>
                <w:sz w:val="15"/>
              </w:rPr>
              <w:t>68</w:t>
            </w:r>
          </w:p>
        </w:tc>
        <w:tc>
          <w:tcPr>
            <w:tcW w:w="10250" w:type="dxa"/>
            <w:gridSpan w:val="6"/>
          </w:tcPr>
          <w:p w:rsidR="008818CA" w:rsidRDefault="008818CA" w:rsidP="008818CA">
            <w:pPr>
              <w:pStyle w:val="TableParagraph"/>
              <w:spacing w:before="64"/>
              <w:ind w:left="75"/>
              <w:rPr>
                <w:sz w:val="15"/>
              </w:rPr>
            </w:pPr>
          </w:p>
        </w:tc>
      </w:tr>
    </w:tbl>
    <w:p w:rsidR="008A7659" w:rsidRDefault="008A7659" w:rsidP="008A7659">
      <w:pPr>
        <w:rPr>
          <w:sz w:val="14"/>
        </w:rPr>
        <w:sectPr w:rsidR="008A7659">
          <w:pgSz w:w="16840" w:h="11900" w:orient="landscape"/>
          <w:pgMar w:top="560" w:right="540" w:bottom="280" w:left="560" w:header="720" w:footer="720" w:gutter="0"/>
          <w:cols w:space="720"/>
        </w:sectPr>
      </w:pPr>
    </w:p>
    <w:p w:rsidR="008A7659" w:rsidRDefault="008A7659">
      <w:pPr>
        <w:rPr>
          <w:rFonts w:ascii="Times New Roman" w:eastAsia="Times New Roman" w:hAnsi="Times New Roman"/>
          <w:b/>
          <w:color w:val="000000"/>
          <w:w w:val="101"/>
          <w:sz w:val="19"/>
        </w:rPr>
      </w:pPr>
    </w:p>
    <w:p w:rsidR="00DF00B2" w:rsidRPr="00356B97" w:rsidRDefault="00356B97" w:rsidP="00356B97">
      <w:pPr>
        <w:tabs>
          <w:tab w:val="left" w:pos="975"/>
        </w:tabs>
        <w:jc w:val="center"/>
        <w:rPr>
          <w:rFonts w:ascii="Times New Roman" w:hAnsi="Times New Roman"/>
          <w:sz w:val="28"/>
          <w:szCs w:val="28"/>
        </w:rPr>
      </w:pPr>
      <w:r>
        <w:rPr>
          <w:rFonts w:ascii="Times New Roman" w:eastAsia="Times New Roman" w:hAnsi="Times New Roman"/>
          <w:b/>
          <w:color w:val="000000"/>
          <w:w w:val="101"/>
          <w:sz w:val="19"/>
        </w:rPr>
        <w:t xml:space="preserve">ТЕМАТИЧЕСКОЕ ПЛАНИРОВАНИЕ </w:t>
      </w:r>
      <w:r>
        <w:rPr>
          <w:rFonts w:ascii="Times New Roman" w:hAnsi="Times New Roman"/>
          <w:b/>
          <w:sz w:val="28"/>
          <w:szCs w:val="28"/>
        </w:rPr>
        <w:t>6</w:t>
      </w:r>
      <w:r w:rsidRPr="00356B97">
        <w:rPr>
          <w:rFonts w:ascii="Times New Roman" w:hAnsi="Times New Roman"/>
          <w:b/>
          <w:sz w:val="28"/>
          <w:szCs w:val="28"/>
        </w:rPr>
        <w:t xml:space="preserve"> класс</w:t>
      </w:r>
    </w:p>
    <w:tbl>
      <w:tblPr>
        <w:tblW w:w="0" w:type="auto"/>
        <w:tblInd w:w="6" w:type="dxa"/>
        <w:tblLayout w:type="fixed"/>
        <w:tblLook w:val="04A0" w:firstRow="1" w:lastRow="0" w:firstColumn="1" w:lastColumn="0" w:noHBand="0" w:noVBand="1"/>
      </w:tblPr>
      <w:tblGrid>
        <w:gridCol w:w="468"/>
        <w:gridCol w:w="5092"/>
        <w:gridCol w:w="528"/>
        <w:gridCol w:w="1104"/>
        <w:gridCol w:w="1140"/>
        <w:gridCol w:w="806"/>
        <w:gridCol w:w="3866"/>
        <w:gridCol w:w="1116"/>
        <w:gridCol w:w="1382"/>
      </w:tblGrid>
      <w:tr w:rsidR="005A48EB" w:rsidTr="005A48EB">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proofErr w:type="gramStart"/>
            <w:r>
              <w:rPr>
                <w:rFonts w:ascii="Times New Roman" w:eastAsia="Times New Roman" w:hAnsi="Times New Roman"/>
                <w:b/>
                <w:color w:val="000000"/>
                <w:w w:val="97"/>
                <w:sz w:val="16"/>
              </w:rPr>
              <w:t>п</w:t>
            </w:r>
            <w:proofErr w:type="gramEnd"/>
            <w:r>
              <w:rPr>
                <w:rFonts w:ascii="Times New Roman" w:eastAsia="Times New Roman" w:hAnsi="Times New Roman"/>
                <w:b/>
                <w:color w:val="000000"/>
                <w:w w:val="97"/>
                <w:sz w:val="16"/>
              </w:rPr>
              <w:t>/п</w:t>
            </w:r>
          </w:p>
        </w:tc>
        <w:tc>
          <w:tcPr>
            <w:tcW w:w="509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r>
              <w:rPr>
                <w:rFonts w:ascii="Times New Roman" w:eastAsia="Times New Roman" w:hAnsi="Times New Roman"/>
                <w:b/>
                <w:color w:val="000000"/>
                <w:w w:val="97"/>
                <w:sz w:val="16"/>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38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11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5A48EB" w:rsidTr="005A48EB">
        <w:trPr>
          <w:trHeight w:hRule="exact" w:val="576"/>
        </w:trPr>
        <w:tc>
          <w:tcPr>
            <w:tcW w:w="468" w:type="dxa"/>
            <w:vMerge/>
            <w:tcBorders>
              <w:top w:val="single" w:sz="4" w:space="0" w:color="000000"/>
              <w:left w:val="single" w:sz="4" w:space="0" w:color="000000"/>
              <w:bottom w:val="single" w:sz="4" w:space="0" w:color="000000"/>
              <w:right w:val="single" w:sz="4" w:space="0" w:color="000000"/>
            </w:tcBorders>
          </w:tcPr>
          <w:p w:rsidR="005A48EB" w:rsidRDefault="005A48EB" w:rsidP="005A48EB"/>
        </w:tc>
        <w:tc>
          <w:tcPr>
            <w:tcW w:w="5092" w:type="dxa"/>
            <w:vMerge/>
            <w:tcBorders>
              <w:top w:val="single" w:sz="4" w:space="0" w:color="000000"/>
              <w:left w:val="single" w:sz="4" w:space="0" w:color="000000"/>
              <w:bottom w:val="single" w:sz="4" w:space="0" w:color="000000"/>
              <w:right w:val="single" w:sz="4" w:space="0" w:color="000000"/>
            </w:tcBorders>
          </w:tcPr>
          <w:p w:rsidR="005A48EB" w:rsidRDefault="005A48EB" w:rsidP="005A48EB"/>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806" w:type="dxa"/>
            <w:vMerge/>
            <w:tcBorders>
              <w:top w:val="single" w:sz="4" w:space="0" w:color="000000"/>
              <w:left w:val="single" w:sz="4" w:space="0" w:color="000000"/>
              <w:bottom w:val="single" w:sz="4" w:space="0" w:color="000000"/>
              <w:right w:val="single" w:sz="4" w:space="0" w:color="000000"/>
            </w:tcBorders>
          </w:tcPr>
          <w:p w:rsidR="005A48EB" w:rsidRDefault="005A48EB" w:rsidP="005A48EB"/>
        </w:tc>
        <w:tc>
          <w:tcPr>
            <w:tcW w:w="3866" w:type="dxa"/>
            <w:vMerge/>
            <w:tcBorders>
              <w:top w:val="single" w:sz="4" w:space="0" w:color="000000"/>
              <w:left w:val="single" w:sz="4" w:space="0" w:color="000000"/>
              <w:bottom w:val="single" w:sz="4" w:space="0" w:color="000000"/>
              <w:right w:val="single" w:sz="4" w:space="0" w:color="000000"/>
            </w:tcBorders>
          </w:tcPr>
          <w:p w:rsidR="005A48EB" w:rsidRDefault="005A48EB" w:rsidP="005A48EB"/>
        </w:tc>
        <w:tc>
          <w:tcPr>
            <w:tcW w:w="1116" w:type="dxa"/>
            <w:vMerge/>
            <w:tcBorders>
              <w:top w:val="single" w:sz="4" w:space="0" w:color="000000"/>
              <w:left w:val="single" w:sz="4" w:space="0" w:color="000000"/>
              <w:bottom w:val="single" w:sz="4" w:space="0" w:color="000000"/>
              <w:right w:val="single" w:sz="4" w:space="0" w:color="000000"/>
            </w:tcBorders>
          </w:tcPr>
          <w:p w:rsidR="005A48EB" w:rsidRDefault="005A48EB" w:rsidP="005A48EB"/>
        </w:tc>
        <w:tc>
          <w:tcPr>
            <w:tcW w:w="1382" w:type="dxa"/>
            <w:vMerge/>
            <w:tcBorders>
              <w:top w:val="single" w:sz="4" w:space="0" w:color="000000"/>
              <w:left w:val="single" w:sz="4" w:space="0" w:color="000000"/>
              <w:bottom w:val="single" w:sz="4" w:space="0" w:color="000000"/>
              <w:right w:val="single" w:sz="4" w:space="0" w:color="000000"/>
            </w:tcBorders>
          </w:tcPr>
          <w:p w:rsidR="005A48EB" w:rsidRDefault="005A48EB" w:rsidP="005A48EB"/>
        </w:tc>
      </w:tr>
      <w:tr w:rsidR="005A48EB" w:rsidTr="005A48EB">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r>
              <w:rPr>
                <w:rFonts w:ascii="Times New Roman" w:eastAsia="Times New Roman" w:hAnsi="Times New Roman"/>
                <w:b/>
                <w:color w:val="000000"/>
                <w:w w:val="97"/>
                <w:sz w:val="16"/>
              </w:rPr>
              <w:t>Раздел 1. ЗНАНИЯ О ФИЗИЧЕСКОЙ КУЛЬТУРЕ</w:t>
            </w:r>
          </w:p>
        </w:tc>
      </w:tr>
      <w:tr w:rsidR="005A48EB" w:rsidTr="005A48EB">
        <w:trPr>
          <w:trHeight w:hRule="exact" w:val="207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0" w:lineRule="auto"/>
              <w:jc w:val="center"/>
            </w:pPr>
            <w:r>
              <w:rPr>
                <w:rFonts w:ascii="Times New Roman" w:eastAsia="Times New Roman" w:hAnsi="Times New Roman"/>
                <w:color w:val="000000"/>
                <w:w w:val="97"/>
                <w:sz w:val="16"/>
              </w:rPr>
              <w:t>1.1.</w:t>
            </w:r>
          </w:p>
        </w:tc>
        <w:tc>
          <w:tcPr>
            <w:tcW w:w="5092" w:type="dxa"/>
            <w:tcBorders>
              <w:top w:val="single" w:sz="5"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0" w:lineRule="auto"/>
              <w:ind w:left="72"/>
            </w:pPr>
            <w:r>
              <w:rPr>
                <w:rFonts w:ascii="Times New Roman" w:eastAsia="Times New Roman" w:hAnsi="Times New Roman"/>
                <w:b/>
                <w:color w:val="000000"/>
                <w:w w:val="97"/>
                <w:sz w:val="16"/>
              </w:rPr>
              <w:t>Возрождение Олимпийских игр</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0" w:lineRule="auto"/>
              <w:ind w:left="72"/>
            </w:pP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0" w:lineRule="auto"/>
              <w:ind w:left="72"/>
            </w:pPr>
          </w:p>
        </w:tc>
        <w:tc>
          <w:tcPr>
            <w:tcW w:w="806" w:type="dxa"/>
            <w:tcBorders>
              <w:top w:val="single" w:sz="5"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tc>
        <w:tc>
          <w:tcPr>
            <w:tcW w:w="3866" w:type="dxa"/>
            <w:tcBorders>
              <w:top w:val="single" w:sz="5"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54" w:lineRule="auto"/>
              <w:ind w:left="72" w:right="144"/>
            </w:pPr>
            <w:r>
              <w:rPr>
                <w:rFonts w:ascii="Times New Roman" w:eastAsia="Times New Roman" w:hAnsi="Times New Roman"/>
                <w:color w:val="000000"/>
                <w:w w:val="97"/>
                <w:sz w:val="16"/>
              </w:rPr>
              <w:t>обсуждают исторические предпосылки возрождения Олимпийских игр и олимпийского движения</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знакомятся с личностью Пьера де Кубертена, </w:t>
            </w:r>
            <w:r>
              <w:br/>
            </w:r>
            <w:r>
              <w:rPr>
                <w:rFonts w:ascii="Times New Roman" w:eastAsia="Times New Roman" w:hAnsi="Times New Roman"/>
                <w:color w:val="000000"/>
                <w:w w:val="97"/>
                <w:sz w:val="16"/>
              </w:rPr>
              <w:t xml:space="preserve">характеризуют его как основателя идеи возрождения Олимпийских игр и активного участника в </w:t>
            </w:r>
            <w:r>
              <w:br/>
            </w:r>
            <w:r>
              <w:rPr>
                <w:rFonts w:ascii="Times New Roman" w:eastAsia="Times New Roman" w:hAnsi="Times New Roman"/>
                <w:color w:val="000000"/>
                <w:w w:val="97"/>
                <w:sz w:val="16"/>
              </w:rPr>
              <w:t xml:space="preserve">формировании олимпийского движения;; </w:t>
            </w:r>
            <w:r>
              <w:br/>
            </w:r>
            <w:r>
              <w:rPr>
                <w:rFonts w:ascii="Times New Roman" w:eastAsia="Times New Roman" w:hAnsi="Times New Roman"/>
                <w:color w:val="000000"/>
                <w:w w:val="97"/>
                <w:sz w:val="16"/>
              </w:rPr>
              <w:t xml:space="preserve">осмысливают олимпийскую хартию как </w:t>
            </w:r>
            <w:r>
              <w:br/>
            </w:r>
            <w:r>
              <w:rPr>
                <w:rFonts w:ascii="Times New Roman" w:eastAsia="Times New Roman" w:hAnsi="Times New Roman"/>
                <w:color w:val="000000"/>
                <w:w w:val="97"/>
                <w:sz w:val="16"/>
              </w:rPr>
              <w:t xml:space="preserve">основополагающий документ становления и развития олимпийского движения, приводят примеры её </w:t>
            </w:r>
            <w:r>
              <w:br/>
            </w:r>
            <w:r>
              <w:rPr>
                <w:rFonts w:ascii="Times New Roman" w:eastAsia="Times New Roman" w:hAnsi="Times New Roman"/>
                <w:color w:val="000000"/>
                <w:w w:val="97"/>
                <w:sz w:val="16"/>
              </w:rPr>
              <w:t>гуманистической направленности.;</w:t>
            </w:r>
          </w:p>
        </w:tc>
        <w:tc>
          <w:tcPr>
            <w:tcW w:w="1116" w:type="dxa"/>
            <w:tcBorders>
              <w:top w:val="single" w:sz="5"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5A48EB" w:rsidRDefault="005C7B05" w:rsidP="005A48EB">
            <w:hyperlink r:id="rId32" w:history="1">
              <w:r w:rsidR="00F11E5D" w:rsidRPr="00550AE4">
                <w:rPr>
                  <w:rStyle w:val="a5"/>
                </w:rPr>
                <w:t>https://uchebnik.mos.ru/material_view/atomic_objects/8935668?menuReferrer=catalogue</w:t>
              </w:r>
            </w:hyperlink>
          </w:p>
          <w:p w:rsidR="00F11E5D" w:rsidRDefault="00F11E5D" w:rsidP="005A48EB"/>
        </w:tc>
      </w:tr>
      <w:tr w:rsidR="005A48EB" w:rsidTr="005A48EB">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jc w:val="center"/>
            </w:pPr>
            <w:r>
              <w:rPr>
                <w:rFonts w:ascii="Times New Roman" w:eastAsia="Times New Roman" w:hAnsi="Times New Roman"/>
                <w:color w:val="000000"/>
                <w:w w:val="97"/>
                <w:sz w:val="16"/>
              </w:rPr>
              <w:t>1.2.</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r>
              <w:rPr>
                <w:rFonts w:ascii="Times New Roman" w:eastAsia="Times New Roman" w:hAnsi="Times New Roman"/>
                <w:b/>
                <w:color w:val="000000"/>
                <w:w w:val="97"/>
                <w:sz w:val="16"/>
              </w:rPr>
              <w:t>Символика и ритуалы первых Олимпийских игр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52" w:lineRule="auto"/>
              <w:ind w:left="72"/>
            </w:pPr>
            <w:r>
              <w:rPr>
                <w:rFonts w:ascii="Times New Roman" w:eastAsia="Times New Roman" w:hAnsi="Times New Roman"/>
                <w:color w:val="000000"/>
                <w:w w:val="97"/>
                <w:sz w:val="16"/>
              </w:rPr>
              <w:t>анализируют смысл девиза Олимпийских игр и их символику, обсуждают влияние их на современное развитие олимпийского движения, приводят примеры</w:t>
            </w:r>
            <w:proofErr w:type="gramStart"/>
            <w:r>
              <w:rPr>
                <w:rFonts w:ascii="Times New Roman" w:eastAsia="Times New Roman" w:hAnsi="Times New Roman"/>
                <w:color w:val="000000"/>
                <w:w w:val="97"/>
                <w:sz w:val="16"/>
              </w:rPr>
              <w:t xml:space="preserve">;; </w:t>
            </w:r>
            <w:proofErr w:type="gramEnd"/>
            <w:r>
              <w:rPr>
                <w:rFonts w:ascii="Times New Roman" w:eastAsia="Times New Roman" w:hAnsi="Times New Roman"/>
                <w:color w:val="000000"/>
                <w:w w:val="97"/>
                <w:sz w:val="16"/>
              </w:rPr>
              <w:t>рассматривают ритуалы организации и проведения современных Олимпийских игр, приводят примеры.;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C7B05" w:rsidP="005A48EB">
            <w:hyperlink r:id="rId33" w:history="1">
              <w:r w:rsidR="00F11E5D" w:rsidRPr="00550AE4">
                <w:rPr>
                  <w:rStyle w:val="a5"/>
                </w:rPr>
                <w:t>https://uchebnik.mos.ru/material_view/atomic_objects/7005458?menuReferrer=catalogue</w:t>
              </w:r>
            </w:hyperlink>
          </w:p>
          <w:p w:rsidR="00F11E5D" w:rsidRDefault="00F11E5D" w:rsidP="005A48EB"/>
        </w:tc>
      </w:tr>
      <w:tr w:rsidR="005A48EB" w:rsidTr="005A48EB">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jc w:val="center"/>
            </w:pPr>
            <w:r>
              <w:rPr>
                <w:rFonts w:ascii="Times New Roman" w:eastAsia="Times New Roman" w:hAnsi="Times New Roman"/>
                <w:color w:val="000000"/>
                <w:w w:val="97"/>
                <w:sz w:val="16"/>
              </w:rPr>
              <w:t>1.3.</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r>
              <w:rPr>
                <w:rFonts w:ascii="Times New Roman" w:eastAsia="Times New Roman" w:hAnsi="Times New Roman"/>
                <w:b/>
                <w:color w:val="000000"/>
                <w:w w:val="97"/>
                <w:sz w:val="16"/>
              </w:rPr>
              <w:t>История первых Олимпийских игр современности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52" w:lineRule="auto"/>
              <w:ind w:left="72" w:right="144"/>
            </w:pPr>
            <w:r>
              <w:rPr>
                <w:rFonts w:ascii="Times New Roman" w:eastAsia="Times New Roman" w:hAnsi="Times New Roman"/>
                <w:color w:val="000000"/>
                <w:w w:val="97"/>
                <w:sz w:val="16"/>
              </w:rPr>
              <w:t>знакомятся с историей организации и проведения первых Олимпийских игр в Афинах</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приводят примеры первых олимпийцев, вошедших в историю Олимпийских игр, знакомятся с их </w:t>
            </w:r>
            <w:r>
              <w:br/>
            </w:r>
            <w:r>
              <w:rPr>
                <w:rFonts w:ascii="Times New Roman" w:eastAsia="Times New Roman" w:hAnsi="Times New Roman"/>
                <w:color w:val="000000"/>
                <w:w w:val="97"/>
                <w:sz w:val="16"/>
              </w:rPr>
              <w:t>спортивными достижениями;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C7B05" w:rsidP="005A48EB">
            <w:hyperlink r:id="rId34" w:history="1">
              <w:r w:rsidR="00F11E5D" w:rsidRPr="00550AE4">
                <w:rPr>
                  <w:rStyle w:val="a5"/>
                </w:rPr>
                <w:t>https://uchebnik.mos.ru/material/app/326657?menuReferrer=catalogue</w:t>
              </w:r>
            </w:hyperlink>
          </w:p>
          <w:p w:rsidR="00F11E5D" w:rsidRDefault="00F11E5D" w:rsidP="005A48EB"/>
        </w:tc>
      </w:tr>
      <w:tr w:rsidR="005A48EB" w:rsidTr="005A48EB">
        <w:trPr>
          <w:trHeight w:hRule="exact" w:val="348"/>
        </w:trPr>
        <w:tc>
          <w:tcPr>
            <w:tcW w:w="5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3" w:lineRule="auto"/>
              <w:ind w:left="72"/>
            </w:pPr>
            <w:r>
              <w:rPr>
                <w:rFonts w:ascii="Times New Roman" w:eastAsia="Times New Roman" w:hAnsi="Times New Roman"/>
                <w:color w:val="000000"/>
                <w:w w:val="97"/>
                <w:sz w:val="16"/>
              </w:rPr>
              <w:t>3</w:t>
            </w:r>
          </w:p>
        </w:tc>
        <w:tc>
          <w:tcPr>
            <w:tcW w:w="941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tc>
      </w:tr>
      <w:tr w:rsidR="005A48EB" w:rsidTr="005A48EB">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3"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002D90" w:rsidTr="00002D90">
        <w:trPr>
          <w:trHeight w:hRule="exact" w:val="83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pPr>
              <w:autoSpaceDE w:val="0"/>
              <w:autoSpaceDN w:val="0"/>
              <w:spacing w:before="76" w:after="0" w:line="233" w:lineRule="auto"/>
              <w:jc w:val="center"/>
            </w:pPr>
            <w:r>
              <w:rPr>
                <w:rFonts w:ascii="Times New Roman" w:eastAsia="Times New Roman" w:hAnsi="Times New Roman"/>
                <w:color w:val="000000"/>
                <w:w w:val="97"/>
                <w:sz w:val="16"/>
              </w:rPr>
              <w:t>2.1.</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pPr>
              <w:autoSpaceDE w:val="0"/>
              <w:autoSpaceDN w:val="0"/>
              <w:spacing w:before="76" w:after="0" w:line="233" w:lineRule="auto"/>
              <w:ind w:left="72"/>
            </w:pPr>
            <w:r>
              <w:rPr>
                <w:rFonts w:ascii="Times New Roman" w:eastAsia="Times New Roman" w:hAnsi="Times New Roman"/>
                <w:b/>
                <w:color w:val="000000"/>
                <w:w w:val="97"/>
                <w:sz w:val="16"/>
              </w:rPr>
              <w:t>Физическая подготовка человека. Правила развития физических качеств. Составление плана самостоятельных занятий физической подготовкой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Pr="00002D90" w:rsidRDefault="00002D90" w:rsidP="00002D90">
            <w:pPr>
              <w:autoSpaceDE w:val="0"/>
              <w:autoSpaceDN w:val="0"/>
              <w:spacing w:before="76" w:after="0" w:line="233" w:lineRule="auto"/>
              <w:ind w:left="72"/>
              <w:rPr>
                <w:rFonts w:ascii="Times New Roman" w:hAnsi="Times New Roman"/>
                <w:sz w:val="16"/>
                <w:szCs w:val="16"/>
              </w:rPr>
            </w:pPr>
            <w:r w:rsidRPr="00002D90">
              <w:rPr>
                <w:rFonts w:ascii="Times New Roman" w:hAnsi="Times New Roman"/>
                <w:sz w:val="16"/>
                <w:szCs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pPr>
              <w:autoSpaceDE w:val="0"/>
              <w:autoSpaceDN w:val="0"/>
              <w:spacing w:before="76" w:after="0" w:line="233"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Pr="005A48EB" w:rsidRDefault="00002D90" w:rsidP="00002D90">
            <w:pPr>
              <w:autoSpaceDE w:val="0"/>
              <w:autoSpaceDN w:val="0"/>
              <w:spacing w:before="78" w:after="0" w:line="252" w:lineRule="auto"/>
              <w:ind w:left="72" w:right="144"/>
              <w:rPr>
                <w:rFonts w:ascii="Times New Roman" w:eastAsia="Times New Roman" w:hAnsi="Times New Roman"/>
                <w:color w:val="000000"/>
                <w:w w:val="97"/>
                <w:sz w:val="16"/>
              </w:rPr>
            </w:pPr>
            <w:r>
              <w:rPr>
                <w:rFonts w:ascii="Times New Roman" w:eastAsia="Times New Roman" w:hAnsi="Times New Roman"/>
                <w:color w:val="000000"/>
                <w:w w:val="97"/>
                <w:sz w:val="16"/>
              </w:rPr>
              <w:t xml:space="preserve">знакомятся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w:t>
            </w:r>
            <w:r>
              <w:br/>
            </w:r>
            <w:r>
              <w:rPr>
                <w:rFonts w:ascii="Times New Roman" w:eastAsia="Times New Roman" w:hAnsi="Times New Roman"/>
                <w:color w:val="000000"/>
                <w:w w:val="97"/>
                <w:sz w:val="16"/>
              </w:rPr>
              <w:t>подготовки</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устанавливают причинно-следственную связь между физической подготовкой и укреплением организма.; устанавливают причинно-следственную связь между уровнем развития физических качеств и </w:t>
            </w:r>
            <w:r>
              <w:br/>
            </w:r>
            <w:r>
              <w:rPr>
                <w:rFonts w:ascii="Times New Roman" w:eastAsia="Times New Roman" w:hAnsi="Times New Roman"/>
                <w:color w:val="000000"/>
                <w:w w:val="97"/>
                <w:sz w:val="16"/>
              </w:rPr>
              <w:t xml:space="preserve">функциональными возможностями основных систем организма, повышением их резервных и адаптивных свойств; </w:t>
            </w:r>
            <w:proofErr w:type="gramStart"/>
            <w:r>
              <w:rPr>
                <w:rFonts w:ascii="Times New Roman" w:eastAsia="Times New Roman" w:hAnsi="Times New Roman"/>
                <w:color w:val="000000"/>
                <w:w w:val="97"/>
                <w:sz w:val="16"/>
              </w:rPr>
              <w:t xml:space="preserve">знакомятся с правилами и способами расчета объёма времени для каждой части занятия и их учебным </w:t>
            </w:r>
            <w:r>
              <w:br/>
            </w:r>
            <w:r>
              <w:rPr>
                <w:rFonts w:ascii="Times New Roman" w:eastAsia="Times New Roman" w:hAnsi="Times New Roman"/>
                <w:color w:val="000000"/>
                <w:w w:val="97"/>
                <w:sz w:val="16"/>
              </w:rPr>
              <w:t xml:space="preserve">содержанием;; </w:t>
            </w:r>
            <w:r>
              <w:br/>
            </w:r>
            <w:r>
              <w:rPr>
                <w:rFonts w:ascii="Times New Roman" w:eastAsia="Times New Roman" w:hAnsi="Times New Roman"/>
                <w:color w:val="000000"/>
                <w:w w:val="97"/>
                <w:sz w:val="16"/>
              </w:rPr>
              <w:t xml:space="preserve">разучивают способы самостоятельного составления содержания плана занятий физической подготовкой на основе результатов индивидуального тестирования;; составляют план индивидуальных занятий на четыре тренировочных занятия в соответствии с правилами развития физических качеств и индивидуальных </w:t>
            </w:r>
            <w:r>
              <w:br/>
            </w:r>
            <w:r>
              <w:rPr>
                <w:rFonts w:ascii="Times New Roman" w:eastAsia="Times New Roman" w:hAnsi="Times New Roman"/>
                <w:color w:val="000000"/>
                <w:w w:val="97"/>
                <w:sz w:val="16"/>
              </w:rPr>
              <w:t>показателей физической подготовленности, включают разработанный план в дневник физической культуры.</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2098" w:rsidRDefault="005C7B05" w:rsidP="00002D90">
            <w:hyperlink r:id="rId35" w:history="1">
              <w:r w:rsidR="00F11E5D" w:rsidRPr="00550AE4">
                <w:rPr>
                  <w:rStyle w:val="a5"/>
                </w:rPr>
                <w:t>https://uchebnik.mos.ru/material/app/209122?menuReferrer=catalogue</w:t>
              </w:r>
            </w:hyperlink>
          </w:p>
          <w:p w:rsidR="00F11E5D" w:rsidRDefault="00F11E5D" w:rsidP="00002D90"/>
        </w:tc>
      </w:tr>
      <w:tr w:rsidR="00002D90" w:rsidTr="00356B97">
        <w:trPr>
          <w:trHeight w:hRule="exact" w:val="838"/>
        </w:trPr>
        <w:tc>
          <w:tcPr>
            <w:tcW w:w="5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Pr="00002D90" w:rsidRDefault="00002D90" w:rsidP="00002D90">
            <w:pPr>
              <w:autoSpaceDE w:val="0"/>
              <w:autoSpaceDN w:val="0"/>
              <w:spacing w:before="76" w:after="0" w:line="233" w:lineRule="auto"/>
              <w:ind w:left="72"/>
              <w:rPr>
                <w:rFonts w:ascii="Times New Roman" w:hAnsi="Times New Roman"/>
                <w:sz w:val="16"/>
                <w:szCs w:val="16"/>
              </w:rPr>
            </w:pPr>
            <w:r>
              <w:rPr>
                <w:rFonts w:ascii="Times New Roman" w:hAnsi="Times New Roman"/>
                <w:sz w:val="16"/>
                <w:szCs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pPr>
              <w:autoSpaceDE w:val="0"/>
              <w:autoSpaceDN w:val="0"/>
              <w:spacing w:before="76" w:after="0" w:line="233" w:lineRule="auto"/>
              <w:ind w:left="72"/>
              <w:rPr>
                <w:rFonts w:ascii="Times New Roman" w:eastAsia="Times New Roman" w:hAnsi="Times New Roman"/>
                <w:color w:val="000000"/>
                <w:w w:val="97"/>
                <w:sz w:val="16"/>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pPr>
              <w:autoSpaceDE w:val="0"/>
              <w:autoSpaceDN w:val="0"/>
              <w:spacing w:before="76" w:after="0" w:line="233" w:lineRule="auto"/>
              <w:ind w:left="72"/>
              <w:rPr>
                <w:rFonts w:ascii="Times New Roman" w:eastAsia="Times New Roman" w:hAnsi="Times New Roman"/>
                <w:color w:val="000000"/>
                <w:w w:val="97"/>
                <w:sz w:val="16"/>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pPr>
              <w:autoSpaceDE w:val="0"/>
              <w:autoSpaceDN w:val="0"/>
              <w:spacing w:before="78" w:after="0" w:line="252" w:lineRule="auto"/>
              <w:ind w:left="72" w:right="144"/>
              <w:rPr>
                <w:rFonts w:ascii="Times New Roman" w:eastAsia="Times New Roman" w:hAnsi="Times New Roman"/>
                <w:color w:val="000000"/>
                <w:w w:val="97"/>
                <w:sz w:val="16"/>
              </w:rPr>
            </w:pP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002D90" w:rsidRDefault="00002D90" w:rsidP="00002D90"/>
        </w:tc>
      </w:tr>
    </w:tbl>
    <w:p w:rsidR="005A48EB" w:rsidRDefault="005A48EB" w:rsidP="005A48EB">
      <w:pPr>
        <w:sectPr w:rsidR="005A48EB" w:rsidSect="005A48EB">
          <w:pgSz w:w="16840" w:h="11900"/>
          <w:pgMar w:top="282" w:right="640" w:bottom="567" w:left="666" w:header="720" w:footer="720" w:gutter="0"/>
          <w:cols w:space="720" w:equalWidth="0">
            <w:col w:w="15534" w:space="0"/>
          </w:cols>
          <w:docGrid w:linePitch="360"/>
        </w:sectPr>
      </w:pPr>
    </w:p>
    <w:p w:rsidR="005A48EB" w:rsidRDefault="005A48EB" w:rsidP="005A48EB">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5092"/>
        <w:gridCol w:w="528"/>
        <w:gridCol w:w="1104"/>
        <w:gridCol w:w="1140"/>
        <w:gridCol w:w="806"/>
        <w:gridCol w:w="3866"/>
        <w:gridCol w:w="1116"/>
        <w:gridCol w:w="1382"/>
      </w:tblGrid>
      <w:tr w:rsidR="005A48EB" w:rsidTr="005A48EB">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8" w:after="0" w:line="230" w:lineRule="auto"/>
              <w:ind w:left="72"/>
            </w:pPr>
            <w:r>
              <w:rPr>
                <w:rFonts w:ascii="Times New Roman" w:eastAsia="Times New Roman" w:hAnsi="Times New Roman"/>
                <w:b/>
                <w:color w:val="000000"/>
                <w:w w:val="97"/>
                <w:sz w:val="16"/>
              </w:rPr>
              <w:t>Раздел 3. ФИЗИЧЕСКОЕ СОВЕРШЕНСТВОВАНИЕ</w:t>
            </w:r>
          </w:p>
        </w:tc>
      </w:tr>
      <w:tr w:rsidR="005A48EB" w:rsidTr="005A48EB">
        <w:trPr>
          <w:trHeight w:hRule="exact" w:val="22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3" w:lineRule="auto"/>
              <w:jc w:val="center"/>
            </w:pPr>
            <w:r>
              <w:rPr>
                <w:rFonts w:ascii="Times New Roman" w:eastAsia="Times New Roman" w:hAnsi="Times New Roman"/>
                <w:color w:val="000000"/>
                <w:w w:val="97"/>
                <w:sz w:val="16"/>
              </w:rPr>
              <w:t>3.4.</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756D35">
            <w:pPr>
              <w:autoSpaceDE w:val="0"/>
              <w:autoSpaceDN w:val="0"/>
              <w:spacing w:before="76" w:after="0" w:line="233"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Акробатическая комбинация</w:t>
            </w:r>
            <w:r w:rsidR="00756D35">
              <w:rPr>
                <w:rFonts w:ascii="Times New Roman" w:eastAsia="Times New Roman" w:hAnsi="Times New Roman"/>
                <w:b/>
                <w:color w:val="000000"/>
                <w:w w:val="97"/>
                <w:sz w:val="16"/>
              </w:rPr>
              <w:t xml:space="preserve">.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Pr="00617560" w:rsidRDefault="00610296" w:rsidP="005A48EB">
            <w:pPr>
              <w:autoSpaceDE w:val="0"/>
              <w:autoSpaceDN w:val="0"/>
              <w:spacing w:before="76" w:after="0" w:line="233" w:lineRule="auto"/>
              <w:ind w:left="72"/>
              <w:rPr>
                <w:rFonts w:ascii="Times New Roman" w:hAnsi="Times New Roman"/>
                <w:sz w:val="16"/>
                <w:szCs w:val="16"/>
              </w:rPr>
            </w:pPr>
            <w:r w:rsidRPr="00617560">
              <w:rPr>
                <w:rFonts w:ascii="Times New Roman" w:hAnsi="Times New Roman"/>
                <w:sz w:val="16"/>
                <w:szCs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33"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A48EB" w:rsidP="005A48EB">
            <w:pPr>
              <w:autoSpaceDE w:val="0"/>
              <w:autoSpaceDN w:val="0"/>
              <w:spacing w:before="76" w:after="0" w:line="254" w:lineRule="auto"/>
              <w:ind w:left="72"/>
            </w:pPr>
            <w:r>
              <w:rPr>
                <w:rFonts w:ascii="Times New Roman" w:eastAsia="Times New Roman" w:hAnsi="Times New Roman"/>
                <w:color w:val="000000"/>
                <w:w w:val="97"/>
                <w:sz w:val="16"/>
              </w:rPr>
              <w:t xml:space="preserve">повторяют ранее разученные акробатические </w:t>
            </w:r>
            <w:r>
              <w:br/>
            </w:r>
            <w:r>
              <w:rPr>
                <w:rFonts w:ascii="Times New Roman" w:eastAsia="Times New Roman" w:hAnsi="Times New Roman"/>
                <w:color w:val="000000"/>
                <w:w w:val="97"/>
                <w:sz w:val="16"/>
              </w:rPr>
              <w:t>упражнения и комбинации</w:t>
            </w:r>
            <w:proofErr w:type="gramStart"/>
            <w:r>
              <w:rPr>
                <w:rFonts w:ascii="Times New Roman" w:eastAsia="Times New Roman" w:hAnsi="Times New Roman"/>
                <w:color w:val="000000"/>
                <w:w w:val="97"/>
                <w:sz w:val="16"/>
              </w:rPr>
              <w:t xml:space="preserve">; ; </w:t>
            </w:r>
            <w:r>
              <w:br/>
            </w:r>
            <w:proofErr w:type="gramEnd"/>
            <w:r>
              <w:rPr>
                <w:rFonts w:ascii="Times New Roman" w:eastAsia="Times New Roman" w:hAnsi="Times New Roman"/>
                <w:color w:val="000000"/>
                <w:w w:val="97"/>
                <w:sz w:val="16"/>
              </w:rPr>
              <w:t xml:space="preserve">разучивают стилизованные общеразвивающие </w:t>
            </w:r>
            <w:r>
              <w:br/>
            </w:r>
            <w:r>
              <w:rPr>
                <w:rFonts w:ascii="Times New Roman" w:eastAsia="Times New Roman" w:hAnsi="Times New Roman"/>
                <w:color w:val="000000"/>
                <w:w w:val="97"/>
                <w:sz w:val="16"/>
              </w:rPr>
              <w:t xml:space="preserve">упражнения, выполняемые с разной амплитудой </w:t>
            </w:r>
            <w:r>
              <w:br/>
            </w:r>
            <w:r>
              <w:rPr>
                <w:rFonts w:ascii="Times New Roman" w:eastAsia="Times New Roman" w:hAnsi="Times New Roman"/>
                <w:color w:val="000000"/>
                <w:w w:val="97"/>
                <w:sz w:val="16"/>
              </w:rPr>
              <w:t>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составляют акробатическую комбинацию из 6—8 </w:t>
            </w:r>
            <w:r>
              <w:br/>
            </w:r>
            <w:r>
              <w:rPr>
                <w:rFonts w:ascii="Times New Roman" w:eastAsia="Times New Roman" w:hAnsi="Times New Roman"/>
                <w:color w:val="000000"/>
                <w:w w:val="97"/>
                <w:sz w:val="16"/>
              </w:rPr>
              <w:t>хорошо освоенных упражнений и разучивают её.;</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Pr="00756D35" w:rsidRDefault="00756D35" w:rsidP="005A48EB">
            <w:pPr>
              <w:rPr>
                <w:rFonts w:ascii="Times New Roman" w:hAnsi="Times New Roman"/>
                <w:sz w:val="16"/>
                <w:szCs w:val="16"/>
              </w:rPr>
            </w:pPr>
            <w:r w:rsidRPr="00756D35">
              <w:rPr>
                <w:rFonts w:ascii="Times New Roman" w:hAnsi="Times New Roman"/>
                <w:sz w:val="16"/>
                <w:szCs w:val="16"/>
              </w:rPr>
              <w:t>Практика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A48EB" w:rsidRDefault="005C7B05" w:rsidP="005A48EB">
            <w:hyperlink r:id="rId36" w:history="1">
              <w:r w:rsidR="00752098" w:rsidRPr="00550AE4">
                <w:rPr>
                  <w:rStyle w:val="a5"/>
                </w:rPr>
                <w:t>https://uchebnik.mos.ru/material_view/atomic_objects/9415513?menuReferrer=catalogue</w:t>
              </w:r>
            </w:hyperlink>
          </w:p>
          <w:p w:rsidR="00752098" w:rsidRDefault="00752098" w:rsidP="005A48EB"/>
        </w:tc>
      </w:tr>
      <w:tr w:rsidR="00756D35" w:rsidTr="005A48EB">
        <w:trPr>
          <w:trHeight w:hRule="exact" w:val="22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jc w:val="center"/>
            </w:pPr>
            <w:r>
              <w:rPr>
                <w:rFonts w:ascii="Times New Roman" w:eastAsia="Times New Roman" w:hAnsi="Times New Roman"/>
                <w:color w:val="000000"/>
                <w:w w:val="97"/>
                <w:sz w:val="16"/>
              </w:rPr>
              <w:t>3.13.</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r>
              <w:rPr>
                <w:rFonts w:ascii="Times New Roman" w:eastAsia="Times New Roman" w:hAnsi="Times New Roman"/>
                <w:i/>
                <w:color w:val="000000"/>
                <w:w w:val="97"/>
                <w:sz w:val="16"/>
              </w:rPr>
              <w:t xml:space="preserve">Модуль «Лёгкая атлетика». </w:t>
            </w:r>
            <w:r>
              <w:rPr>
                <w:rFonts w:ascii="Times New Roman" w:eastAsia="Times New Roman" w:hAnsi="Times New Roman"/>
                <w:b/>
                <w:color w:val="000000"/>
                <w:w w:val="97"/>
                <w:sz w:val="16"/>
              </w:rPr>
              <w:t xml:space="preserve">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w:t>
            </w:r>
            <w:r>
              <w:br/>
            </w:r>
            <w:r>
              <w:rPr>
                <w:rFonts w:ascii="Times New Roman" w:eastAsia="Times New Roman" w:hAnsi="Times New Roman"/>
                <w:b/>
                <w:color w:val="000000"/>
                <w:w w:val="97"/>
                <w:sz w:val="16"/>
              </w:rPr>
              <w:t>и спринтерского бега</w:t>
            </w:r>
            <w:r>
              <w:rPr>
                <w:rFonts w:ascii="Times New Roman" w:eastAsia="Times New Roman" w:hAnsi="Times New Roman"/>
                <w:i/>
                <w:color w:val="000000"/>
                <w:w w:val="97"/>
                <w:sz w:val="16"/>
              </w:rPr>
              <w:t xml:space="preserve">. </w:t>
            </w:r>
            <w:r>
              <w:rPr>
                <w:rFonts w:ascii="Times New Roman" w:eastAsia="Times New Roman" w:hAnsi="Times New Roman"/>
                <w:b/>
                <w:color w:val="000000"/>
                <w:w w:val="97"/>
                <w:sz w:val="16"/>
              </w:rPr>
              <w:t>Беговые упражнения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617560" w:rsidRDefault="00756D35" w:rsidP="00756D35">
            <w:pPr>
              <w:autoSpaceDE w:val="0"/>
              <w:autoSpaceDN w:val="0"/>
              <w:spacing w:before="78" w:after="0" w:line="230" w:lineRule="auto"/>
              <w:ind w:left="72"/>
              <w:rPr>
                <w:rFonts w:ascii="Times New Roman" w:hAnsi="Times New Roman"/>
                <w:sz w:val="16"/>
                <w:szCs w:val="16"/>
              </w:rPr>
            </w:pPr>
            <w:r w:rsidRPr="00617560">
              <w:rPr>
                <w:rFonts w:ascii="Times New Roman" w:hAnsi="Times New Roman"/>
                <w:sz w:val="16"/>
                <w:szCs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57" w:lineRule="auto"/>
              <w:ind w:left="72"/>
            </w:pPr>
            <w:proofErr w:type="gramStart"/>
            <w:r>
              <w:rPr>
                <w:rFonts w:ascii="Times New Roman" w:eastAsia="Times New Roman" w:hAnsi="Times New Roman"/>
                <w:color w:val="000000"/>
                <w:w w:val="97"/>
                <w:sz w:val="16"/>
              </w:rPr>
              <w:t xml:space="preserve">наблюдают и анализируют образец техники старта, уточняют её фазы и элементы, делают выводы;; </w:t>
            </w:r>
            <w:r>
              <w:br/>
            </w:r>
            <w:r>
              <w:rPr>
                <w:rFonts w:ascii="Times New Roman" w:eastAsia="Times New Roman" w:hAnsi="Times New Roman"/>
                <w:color w:val="000000"/>
                <w:w w:val="97"/>
                <w:sz w:val="16"/>
              </w:rPr>
              <w:t xml:space="preserve">описывают технику выполнения старта и разучивают её в единстве с последующим ускорением;; </w:t>
            </w:r>
            <w:r>
              <w:br/>
            </w:r>
            <w:r>
              <w:rPr>
                <w:rFonts w:ascii="Times New Roman" w:eastAsia="Times New Roman" w:hAnsi="Times New Roman"/>
                <w:color w:val="000000"/>
                <w:w w:val="97"/>
                <w:sz w:val="16"/>
              </w:rPr>
              <w:t xml:space="preserve">контролируют технику выполнения старта другими учащимися, выявляют возможные ошибки и </w:t>
            </w:r>
            <w:r>
              <w:br/>
            </w:r>
            <w:r>
              <w:rPr>
                <w:rFonts w:ascii="Times New Roman" w:eastAsia="Times New Roman" w:hAnsi="Times New Roman"/>
                <w:color w:val="000000"/>
                <w:w w:val="97"/>
                <w:sz w:val="16"/>
              </w:rPr>
              <w:t xml:space="preserve">предлагают способы их устранения (работа в парах);; наблюдают и анализируют образец техники </w:t>
            </w:r>
            <w:r>
              <w:br/>
            </w:r>
            <w:r>
              <w:rPr>
                <w:rFonts w:ascii="Times New Roman" w:eastAsia="Times New Roman" w:hAnsi="Times New Roman"/>
                <w:color w:val="000000"/>
                <w:w w:val="97"/>
                <w:sz w:val="16"/>
              </w:rPr>
              <w:t xml:space="preserve">спринтерского бега, уточняют её фазы и элементы, делают выводы;; </w:t>
            </w:r>
            <w:r>
              <w:br/>
            </w:r>
            <w:r>
              <w:rPr>
                <w:rFonts w:ascii="Times New Roman" w:eastAsia="Times New Roman" w:hAnsi="Times New Roman"/>
                <w:color w:val="000000"/>
                <w:w w:val="97"/>
                <w:sz w:val="16"/>
              </w:rPr>
              <w:t>описывают технику спринтерского бега</w:t>
            </w:r>
            <w:proofErr w:type="gramEnd"/>
            <w:r>
              <w:rPr>
                <w:rFonts w:ascii="Times New Roman" w:eastAsia="Times New Roman" w:hAnsi="Times New Roman"/>
                <w:color w:val="000000"/>
                <w:w w:val="97"/>
                <w:sz w:val="16"/>
              </w:rPr>
              <w:t xml:space="preserve">, </w:t>
            </w:r>
            <w:proofErr w:type="gramStart"/>
            <w:r>
              <w:rPr>
                <w:rFonts w:ascii="Times New Roman" w:eastAsia="Times New Roman" w:hAnsi="Times New Roman"/>
                <w:color w:val="000000"/>
                <w:w w:val="97"/>
                <w:sz w:val="16"/>
              </w:rPr>
              <w:t xml:space="preserve">разучивают её по фазам и в полной координации;; </w:t>
            </w:r>
            <w:r>
              <w:br/>
            </w:r>
            <w:r>
              <w:rPr>
                <w:rFonts w:ascii="Times New Roman" w:eastAsia="Times New Roman" w:hAnsi="Times New Roman"/>
                <w:color w:val="000000"/>
                <w:w w:val="97"/>
                <w:sz w:val="16"/>
              </w:rPr>
              <w:t xml:space="preserve">контролируют технику выполнения спринтерского бега другими учащимися, выявляют возможные </w:t>
            </w:r>
            <w:r>
              <w:br/>
            </w:r>
            <w:r>
              <w:rPr>
                <w:rFonts w:ascii="Times New Roman" w:eastAsia="Times New Roman" w:hAnsi="Times New Roman"/>
                <w:color w:val="000000"/>
                <w:w w:val="97"/>
                <w:sz w:val="16"/>
              </w:rPr>
              <w:t xml:space="preserve">ошибки и предлагают способы их устранения (работа в парах);; </w:t>
            </w:r>
            <w:r>
              <w:br/>
            </w:r>
            <w:r>
              <w:rPr>
                <w:rFonts w:ascii="Times New Roman" w:eastAsia="Times New Roman" w:hAnsi="Times New Roman"/>
                <w:color w:val="000000"/>
                <w:w w:val="97"/>
                <w:sz w:val="16"/>
              </w:rPr>
              <w:t xml:space="preserve">наблюдают и анализируют образец техники гладкого равномерного бега, уточняют её фазы и элементы, делают выводы;; </w:t>
            </w:r>
            <w:r>
              <w:br/>
            </w:r>
            <w:r>
              <w:rPr>
                <w:rFonts w:ascii="Times New Roman" w:eastAsia="Times New Roman" w:hAnsi="Times New Roman"/>
                <w:color w:val="000000"/>
                <w:w w:val="97"/>
                <w:sz w:val="16"/>
              </w:rPr>
              <w:t xml:space="preserve">описывают технику гладкого равномерного бега, </w:t>
            </w:r>
            <w:r>
              <w:br/>
            </w:r>
            <w:r>
              <w:rPr>
                <w:rFonts w:ascii="Times New Roman" w:eastAsia="Times New Roman" w:hAnsi="Times New Roman"/>
                <w:color w:val="000000"/>
                <w:w w:val="97"/>
                <w:sz w:val="16"/>
              </w:rPr>
              <w:t xml:space="preserve">определяют его отличительные признаки от техники спринтерского бега;; </w:t>
            </w:r>
            <w:r>
              <w:br/>
            </w:r>
            <w:r>
              <w:rPr>
                <w:rFonts w:ascii="Times New Roman" w:eastAsia="Times New Roman" w:hAnsi="Times New Roman"/>
                <w:color w:val="000000"/>
                <w:w w:val="97"/>
                <w:sz w:val="16"/>
              </w:rPr>
              <w:t>разучивают технику гладкого равномерного бега по</w:t>
            </w:r>
            <w:proofErr w:type="gramEnd"/>
            <w:r>
              <w:rPr>
                <w:rFonts w:ascii="Times New Roman" w:eastAsia="Times New Roman" w:hAnsi="Times New Roman"/>
                <w:color w:val="000000"/>
                <w:w w:val="97"/>
                <w:sz w:val="16"/>
              </w:rPr>
              <w:t xml:space="preserve"> фазам и в полной координации</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контролируют технику выполнения гладкого </w:t>
            </w:r>
            <w:r>
              <w:br/>
            </w:r>
            <w:r>
              <w:rPr>
                <w:rFonts w:ascii="Times New Roman" w:eastAsia="Times New Roman" w:hAnsi="Times New Roman"/>
                <w:color w:val="000000"/>
                <w:w w:val="97"/>
                <w:sz w:val="16"/>
              </w:rPr>
              <w:t xml:space="preserve">равномерного бега другими учащимися, выявляют возможные ошибки и предлагают способы их </w:t>
            </w:r>
            <w:r>
              <w:br/>
            </w:r>
            <w:r>
              <w:rPr>
                <w:rFonts w:ascii="Times New Roman" w:eastAsia="Times New Roman" w:hAnsi="Times New Roman"/>
                <w:color w:val="000000"/>
                <w:w w:val="97"/>
                <w:sz w:val="16"/>
              </w:rPr>
              <w:t>устранения (работа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756D35" w:rsidRDefault="00756D35" w:rsidP="00756D35">
            <w:pPr>
              <w:rPr>
                <w:rFonts w:ascii="Times New Roman" w:hAnsi="Times New Roman"/>
                <w:sz w:val="16"/>
                <w:szCs w:val="16"/>
              </w:rPr>
            </w:pPr>
            <w:r w:rsidRPr="00756D35">
              <w:rPr>
                <w:rFonts w:ascii="Times New Roman" w:hAnsi="Times New Roman"/>
                <w:sz w:val="16"/>
                <w:szCs w:val="16"/>
              </w:rPr>
              <w:t>Практика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5C7B05" w:rsidP="00756D35">
            <w:hyperlink r:id="rId37" w:history="1">
              <w:r w:rsidR="00752098" w:rsidRPr="00550AE4">
                <w:rPr>
                  <w:rStyle w:val="a5"/>
                </w:rPr>
                <w:t>https://uchebnik.mos.ru/material_view/test_specifications/231079?menuReferrer=catalogue</w:t>
              </w:r>
            </w:hyperlink>
          </w:p>
          <w:p w:rsidR="00752098" w:rsidRDefault="00752098" w:rsidP="00756D35"/>
        </w:tc>
      </w:tr>
      <w:tr w:rsidR="00756D35" w:rsidTr="005A48EB">
        <w:trPr>
          <w:trHeight w:hRule="exact" w:val="22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jc w:val="center"/>
            </w:pPr>
            <w:r>
              <w:rPr>
                <w:rFonts w:ascii="Times New Roman" w:eastAsia="Times New Roman" w:hAnsi="Times New Roman"/>
                <w:color w:val="000000"/>
                <w:w w:val="97"/>
                <w:sz w:val="16"/>
              </w:rPr>
              <w:t>3.17.</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47" w:lineRule="auto"/>
              <w:ind w:left="72" w:right="432"/>
            </w:pPr>
            <w:r>
              <w:rPr>
                <w:rFonts w:ascii="Times New Roman" w:eastAsia="Times New Roman" w:hAnsi="Times New Roman"/>
                <w:i/>
                <w:color w:val="000000"/>
                <w:w w:val="97"/>
                <w:sz w:val="16"/>
              </w:rPr>
              <w:t xml:space="preserve">Модуль «Лёгкая атлетика». </w:t>
            </w:r>
            <w:r>
              <w:rPr>
                <w:rFonts w:ascii="Times New Roman" w:eastAsia="Times New Roman" w:hAnsi="Times New Roman"/>
                <w:b/>
                <w:color w:val="000000"/>
                <w:w w:val="97"/>
                <w:sz w:val="16"/>
              </w:rPr>
              <w:t xml:space="preserve">Знакомство с рекомендациями учителя по использованию упражнений в метании мяча для повышения </w:t>
            </w:r>
            <w:r>
              <w:br/>
            </w:r>
            <w:r>
              <w:rPr>
                <w:rFonts w:ascii="Times New Roman" w:eastAsia="Times New Roman" w:hAnsi="Times New Roman"/>
                <w:b/>
                <w:color w:val="000000"/>
                <w:w w:val="97"/>
                <w:sz w:val="16"/>
              </w:rPr>
              <w:t>точности движений</w:t>
            </w:r>
            <w:r>
              <w:rPr>
                <w:rFonts w:ascii="Times New Roman" w:eastAsia="Times New Roman" w:hAnsi="Times New Roman"/>
                <w:i/>
                <w:color w:val="000000"/>
                <w:w w:val="97"/>
                <w:sz w:val="16"/>
              </w:rPr>
              <w:t xml:space="preserve">. </w:t>
            </w:r>
            <w:r>
              <w:rPr>
                <w:rFonts w:ascii="Times New Roman" w:eastAsia="Times New Roman" w:hAnsi="Times New Roman"/>
                <w:b/>
                <w:color w:val="000000"/>
                <w:w w:val="97"/>
                <w:sz w:val="16"/>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617560" w:rsidRDefault="00756D35" w:rsidP="00756D35">
            <w:pPr>
              <w:autoSpaceDE w:val="0"/>
              <w:autoSpaceDN w:val="0"/>
              <w:spacing w:before="78" w:after="0" w:line="230" w:lineRule="auto"/>
              <w:ind w:left="72"/>
              <w:rPr>
                <w:rFonts w:ascii="Times New Roman" w:hAnsi="Times New Roman"/>
                <w:sz w:val="16"/>
                <w:szCs w:val="16"/>
              </w:rPr>
            </w:pPr>
            <w:r w:rsidRPr="00617560">
              <w:rPr>
                <w:rFonts w:ascii="Times New Roman" w:hAnsi="Times New Roman"/>
                <w:sz w:val="16"/>
                <w:szCs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54" w:lineRule="auto"/>
              <w:ind w:left="72"/>
            </w:pPr>
            <w:r>
              <w:rPr>
                <w:rFonts w:ascii="Times New Roman" w:eastAsia="Times New Roman" w:hAnsi="Times New Roman"/>
                <w:color w:val="000000"/>
                <w:w w:val="97"/>
                <w:sz w:val="16"/>
              </w:rPr>
              <w:t xml:space="preserve">знакомятся с рекомендациями учителя по </w:t>
            </w:r>
            <w:r>
              <w:br/>
            </w:r>
            <w:r>
              <w:rPr>
                <w:rFonts w:ascii="Times New Roman" w:eastAsia="Times New Roman" w:hAnsi="Times New Roman"/>
                <w:color w:val="000000"/>
                <w:w w:val="97"/>
                <w:sz w:val="16"/>
              </w:rPr>
              <w:t xml:space="preserve">использованию упражнений в метании мяча для повышения точности движений; </w:t>
            </w:r>
            <w:proofErr w:type="gramStart"/>
            <w:r>
              <w:rPr>
                <w:rFonts w:ascii="Times New Roman" w:eastAsia="Times New Roman" w:hAnsi="Times New Roman"/>
                <w:color w:val="000000"/>
                <w:w w:val="97"/>
                <w:sz w:val="16"/>
              </w:rPr>
              <w:t xml:space="preserve">повторяют ранее разученные способы метания малого (теннисного) стоя на месте и с разбега, в неподвижную мишень и на дальность;; </w:t>
            </w:r>
            <w:r>
              <w:br/>
            </w:r>
            <w:r>
              <w:rPr>
                <w:rFonts w:ascii="Times New Roman" w:eastAsia="Times New Roman" w:hAnsi="Times New Roman"/>
                <w:color w:val="000000"/>
                <w:w w:val="97"/>
                <w:sz w:val="16"/>
              </w:rPr>
              <w:t xml:space="preserve">наблюдают и анализируют образец учителя, </w:t>
            </w:r>
            <w:r>
              <w:br/>
            </w:r>
            <w:r>
              <w:rPr>
                <w:rFonts w:ascii="Times New Roman" w:eastAsia="Times New Roman" w:hAnsi="Times New Roman"/>
                <w:color w:val="000000"/>
                <w:w w:val="97"/>
                <w:sz w:val="16"/>
              </w:rPr>
              <w:t xml:space="preserve">сравнивают с техникой ранее разученных способов метания, находят отличительные признаки;; </w:t>
            </w:r>
            <w:r>
              <w:br/>
            </w:r>
            <w:r>
              <w:rPr>
                <w:rFonts w:ascii="Times New Roman" w:eastAsia="Times New Roman" w:hAnsi="Times New Roman"/>
                <w:color w:val="000000"/>
                <w:w w:val="97"/>
                <w:sz w:val="16"/>
              </w:rPr>
              <w:t xml:space="preserve">разучивают технику броска малого мяча в подвижную мишень, акцентируют внимание на технике </w:t>
            </w:r>
            <w:r>
              <w:br/>
            </w:r>
            <w:r>
              <w:rPr>
                <w:rFonts w:ascii="Times New Roman" w:eastAsia="Times New Roman" w:hAnsi="Times New Roman"/>
                <w:color w:val="000000"/>
                <w:w w:val="97"/>
                <w:sz w:val="16"/>
              </w:rPr>
              <w:t>выполнения выявленных отличительных признаков;; контролируют технику метания малого мяча другими учащимися, выявляют возможные ошибки</w:t>
            </w:r>
            <w:proofErr w:type="gramEnd"/>
            <w:r>
              <w:rPr>
                <w:rFonts w:ascii="Times New Roman" w:eastAsia="Times New Roman" w:hAnsi="Times New Roman"/>
                <w:color w:val="000000"/>
                <w:w w:val="97"/>
                <w:sz w:val="16"/>
              </w:rPr>
              <w:t xml:space="preserve"> и </w:t>
            </w:r>
            <w:r>
              <w:br/>
            </w:r>
            <w:r>
              <w:rPr>
                <w:rFonts w:ascii="Times New Roman" w:eastAsia="Times New Roman" w:hAnsi="Times New Roman"/>
                <w:color w:val="000000"/>
                <w:w w:val="97"/>
                <w:sz w:val="16"/>
              </w:rPr>
              <w:t xml:space="preserve">предлагают способы их устранения (работа в </w:t>
            </w:r>
            <w:r>
              <w:br/>
            </w:r>
            <w:r>
              <w:rPr>
                <w:rFonts w:ascii="Times New Roman" w:eastAsia="Times New Roman" w:hAnsi="Times New Roman"/>
                <w:color w:val="000000"/>
                <w:w w:val="97"/>
                <w:sz w:val="16"/>
              </w:rPr>
              <w:t>группах</w:t>
            </w:r>
            <w:proofErr w:type="gramStart"/>
            <w:r>
              <w:rPr>
                <w:rFonts w:ascii="Times New Roman" w:eastAsia="Times New Roman" w:hAnsi="Times New Roman"/>
                <w:color w:val="000000"/>
                <w:w w:val="97"/>
                <w:sz w:val="16"/>
              </w:rPr>
              <w:t>).;</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756D35" w:rsidRDefault="00756D35" w:rsidP="00756D35">
            <w:pPr>
              <w:rPr>
                <w:rFonts w:ascii="Times New Roman" w:hAnsi="Times New Roman"/>
                <w:sz w:val="16"/>
                <w:szCs w:val="16"/>
              </w:rPr>
            </w:pPr>
            <w:r w:rsidRPr="00756D35">
              <w:rPr>
                <w:rFonts w:ascii="Times New Roman" w:hAnsi="Times New Roman"/>
                <w:sz w:val="16"/>
                <w:szCs w:val="16"/>
              </w:rPr>
              <w:t>Практика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5C7B05" w:rsidP="00756D35">
            <w:hyperlink r:id="rId38" w:history="1">
              <w:r w:rsidR="00752098" w:rsidRPr="00550AE4">
                <w:rPr>
                  <w:rStyle w:val="a5"/>
                </w:rPr>
                <w:t>https://uchebnik.mos.ru/material_view/atomic_objects/8643887?menuReferrer=catalogue</w:t>
              </w:r>
            </w:hyperlink>
          </w:p>
          <w:p w:rsidR="00752098" w:rsidRDefault="00752098" w:rsidP="00756D35"/>
          <w:p w:rsidR="00752098" w:rsidRDefault="00752098" w:rsidP="00756D35"/>
        </w:tc>
      </w:tr>
      <w:tr w:rsidR="00756D35" w:rsidTr="005A48EB">
        <w:trPr>
          <w:trHeight w:hRule="exact" w:val="22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33" w:lineRule="auto"/>
              <w:jc w:val="center"/>
            </w:pPr>
            <w:r>
              <w:rPr>
                <w:rFonts w:ascii="Times New Roman" w:eastAsia="Times New Roman" w:hAnsi="Times New Roman"/>
                <w:color w:val="000000"/>
                <w:w w:val="97"/>
                <w:sz w:val="16"/>
              </w:rPr>
              <w:t>3.19.</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45" w:lineRule="auto"/>
              <w:ind w:left="72" w:right="720"/>
            </w:pPr>
            <w:r>
              <w:rPr>
                <w:rFonts w:ascii="Times New Roman" w:eastAsia="Times New Roman" w:hAnsi="Times New Roman"/>
                <w:color w:val="000000"/>
                <w:w w:val="97"/>
                <w:sz w:val="16"/>
              </w:rPr>
              <w:t>Модуль «Зимние виды спорта». 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 Передвижение одновременным одношажным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617560" w:rsidRDefault="00610296" w:rsidP="00756D35">
            <w:pPr>
              <w:autoSpaceDE w:val="0"/>
              <w:autoSpaceDN w:val="0"/>
              <w:spacing w:before="76" w:after="0" w:line="233" w:lineRule="auto"/>
              <w:ind w:left="72"/>
              <w:rPr>
                <w:rFonts w:ascii="Times New Roman" w:hAnsi="Times New Roman"/>
                <w:sz w:val="16"/>
                <w:szCs w:val="16"/>
              </w:rPr>
            </w:pPr>
            <w:r w:rsidRPr="00617560">
              <w:rPr>
                <w:rFonts w:ascii="Times New Roman" w:hAnsi="Times New Roman"/>
                <w:sz w:val="16"/>
                <w:szCs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33"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57" w:lineRule="auto"/>
              <w:ind w:left="72"/>
            </w:pPr>
            <w:r>
              <w:rPr>
                <w:rFonts w:ascii="Times New Roman" w:eastAsia="Times New Roman" w:hAnsi="Times New Roman"/>
                <w:color w:val="000000"/>
                <w:w w:val="97"/>
                <w:sz w:val="16"/>
              </w:rPr>
              <w:t xml:space="preserve">знакомятся с рекомендациями учителя </w:t>
            </w:r>
            <w:r>
              <w:br/>
            </w:r>
            <w:r>
              <w:rPr>
                <w:rFonts w:ascii="Times New Roman" w:eastAsia="Times New Roman" w:hAnsi="Times New Roman"/>
                <w:color w:val="000000"/>
                <w:w w:val="97"/>
                <w:sz w:val="16"/>
              </w:rPr>
              <w:t xml:space="preserve">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w:t>
            </w:r>
            <w:r>
              <w:br/>
            </w:r>
            <w:r>
              <w:rPr>
                <w:rFonts w:ascii="Times New Roman" w:eastAsia="Times New Roman" w:hAnsi="Times New Roman"/>
                <w:color w:val="000000"/>
                <w:w w:val="97"/>
                <w:sz w:val="16"/>
              </w:rPr>
              <w:t xml:space="preserve">выносливости в процессе самостоятельных занятий; </w:t>
            </w:r>
            <w:proofErr w:type="gramStart"/>
            <w:r>
              <w:rPr>
                <w:rFonts w:ascii="Times New Roman" w:eastAsia="Times New Roman" w:hAnsi="Times New Roman"/>
                <w:color w:val="000000"/>
                <w:w w:val="97"/>
                <w:sz w:val="16"/>
              </w:rPr>
              <w:t xml:space="preserve">повторяют ранее разученные способы передвижения на лыжах;; </w:t>
            </w:r>
            <w:r>
              <w:br/>
            </w:r>
            <w:r>
              <w:rPr>
                <w:rFonts w:ascii="Times New Roman" w:eastAsia="Times New Roman" w:hAnsi="Times New Roman"/>
                <w:color w:val="000000"/>
                <w:w w:val="97"/>
                <w:sz w:val="16"/>
              </w:rPr>
              <w:t xml:space="preserve">повторяют технику спусков, подъёмов и торможения с пологого склона;; </w:t>
            </w:r>
            <w:r>
              <w:br/>
            </w:r>
            <w:r>
              <w:rPr>
                <w:rFonts w:ascii="Times New Roman" w:eastAsia="Times New Roman" w:hAnsi="Times New Roman"/>
                <w:color w:val="000000"/>
                <w:w w:val="97"/>
                <w:sz w:val="16"/>
              </w:rPr>
              <w:t xml:space="preserve">наблюдают и анализируют образец техники </w:t>
            </w:r>
            <w:r>
              <w:br/>
            </w:r>
            <w:r>
              <w:rPr>
                <w:rFonts w:ascii="Times New Roman" w:eastAsia="Times New Roman" w:hAnsi="Times New Roman"/>
                <w:color w:val="000000"/>
                <w:w w:val="97"/>
                <w:sz w:val="16"/>
              </w:rPr>
              <w:t xml:space="preserve">одновременного одношажного хода, сравнивают с техникой ранее разученных способов ходьбы, находят отличительные признаки и делают выводы;; </w:t>
            </w:r>
            <w:r>
              <w:br/>
            </w:r>
            <w:r>
              <w:rPr>
                <w:rFonts w:ascii="Times New Roman" w:eastAsia="Times New Roman" w:hAnsi="Times New Roman"/>
                <w:color w:val="000000"/>
                <w:w w:val="97"/>
                <w:sz w:val="16"/>
              </w:rPr>
              <w:t xml:space="preserve">описывают технику передвижение на лыжах </w:t>
            </w:r>
            <w:r>
              <w:br/>
            </w:r>
            <w:r>
              <w:rPr>
                <w:rFonts w:ascii="Times New Roman" w:eastAsia="Times New Roman" w:hAnsi="Times New Roman"/>
                <w:color w:val="000000"/>
                <w:w w:val="97"/>
                <w:sz w:val="16"/>
              </w:rPr>
              <w:t xml:space="preserve">одновременным одношажным ходом, выделяют фазы движения и их технические трудности;; </w:t>
            </w:r>
            <w:r>
              <w:br/>
            </w:r>
            <w:r>
              <w:rPr>
                <w:rFonts w:ascii="Times New Roman" w:eastAsia="Times New Roman" w:hAnsi="Times New Roman"/>
                <w:color w:val="000000"/>
                <w:w w:val="97"/>
                <w:sz w:val="16"/>
              </w:rPr>
              <w:t xml:space="preserve">разучивают технику передвижения на лыжах </w:t>
            </w:r>
            <w:r>
              <w:br/>
            </w:r>
            <w:r>
              <w:rPr>
                <w:rFonts w:ascii="Times New Roman" w:eastAsia="Times New Roman" w:hAnsi="Times New Roman"/>
                <w:color w:val="000000"/>
                <w:w w:val="97"/>
                <w:sz w:val="16"/>
              </w:rPr>
              <w:t>одновременным одношажным ходом</w:t>
            </w:r>
            <w:proofErr w:type="gramEnd"/>
            <w:r>
              <w:rPr>
                <w:rFonts w:ascii="Times New Roman" w:eastAsia="Times New Roman" w:hAnsi="Times New Roman"/>
                <w:color w:val="000000"/>
                <w:w w:val="97"/>
                <w:sz w:val="16"/>
              </w:rPr>
              <w:t xml:space="preserve"> по фазам и в полной координации</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контролируют технику передвижения на лыжах </w:t>
            </w:r>
            <w:r>
              <w:br/>
            </w:r>
            <w:r>
              <w:rPr>
                <w:rFonts w:ascii="Times New Roman" w:eastAsia="Times New Roman" w:hAnsi="Times New Roman"/>
                <w:color w:val="000000"/>
                <w:w w:val="97"/>
                <w:sz w:val="16"/>
              </w:rPr>
              <w:t>другими учащимися, выявляют возможные ошибки и предлагают способы их устранения (работа в парах);; демонстрируют технику передвижения на лыжах по учебной дистанции.;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756D35" w:rsidRDefault="00756D35" w:rsidP="00756D35">
            <w:pPr>
              <w:rPr>
                <w:rFonts w:ascii="Times New Roman" w:hAnsi="Times New Roman"/>
                <w:sz w:val="16"/>
                <w:szCs w:val="16"/>
              </w:rPr>
            </w:pPr>
            <w:r w:rsidRPr="00756D35">
              <w:rPr>
                <w:rFonts w:ascii="Times New Roman" w:hAnsi="Times New Roman"/>
                <w:sz w:val="16"/>
                <w:szCs w:val="16"/>
              </w:rPr>
              <w:t>Практика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5C7B05" w:rsidP="00756D35">
            <w:hyperlink r:id="rId39" w:history="1">
              <w:r w:rsidR="00752098" w:rsidRPr="00550AE4">
                <w:rPr>
                  <w:rStyle w:val="a5"/>
                </w:rPr>
                <w:t>https://uchebnik.mos.ru/material/app/90312?menuReferrer=catalogue</w:t>
              </w:r>
            </w:hyperlink>
          </w:p>
          <w:p w:rsidR="00752098" w:rsidRDefault="00752098" w:rsidP="00756D35"/>
        </w:tc>
      </w:tr>
    </w:tbl>
    <w:p w:rsidR="005A48EB" w:rsidRDefault="005A48EB" w:rsidP="005A48EB">
      <w:pPr>
        <w:autoSpaceDE w:val="0"/>
        <w:autoSpaceDN w:val="0"/>
        <w:spacing w:after="0" w:line="14" w:lineRule="exact"/>
      </w:pPr>
    </w:p>
    <w:p w:rsidR="005A48EB" w:rsidRDefault="005A48EB" w:rsidP="005A48EB">
      <w:pPr>
        <w:sectPr w:rsidR="005A48EB" w:rsidSect="00756D35">
          <w:pgSz w:w="16840" w:h="11900"/>
          <w:pgMar w:top="284" w:right="640" w:bottom="0" w:left="666" w:header="720" w:footer="720" w:gutter="0"/>
          <w:cols w:space="720" w:equalWidth="0">
            <w:col w:w="15534" w:space="0"/>
          </w:cols>
          <w:docGrid w:linePitch="360"/>
        </w:sectPr>
      </w:pPr>
    </w:p>
    <w:p w:rsidR="005A48EB" w:rsidRDefault="005A48EB" w:rsidP="005A48EB">
      <w:pPr>
        <w:autoSpaceDE w:val="0"/>
        <w:autoSpaceDN w:val="0"/>
        <w:spacing w:after="66" w:line="220" w:lineRule="exact"/>
      </w:pPr>
    </w:p>
    <w:p w:rsidR="005A48EB" w:rsidRDefault="005A48EB" w:rsidP="005A48EB">
      <w:pPr>
        <w:autoSpaceDE w:val="0"/>
        <w:autoSpaceDN w:val="0"/>
        <w:spacing w:after="0" w:line="14" w:lineRule="exact"/>
      </w:pPr>
    </w:p>
    <w:p w:rsidR="005A48EB" w:rsidRDefault="005A48EB" w:rsidP="005A48EB">
      <w:pPr>
        <w:autoSpaceDE w:val="0"/>
        <w:autoSpaceDN w:val="0"/>
        <w:spacing w:after="0" w:line="14" w:lineRule="exact"/>
      </w:pPr>
    </w:p>
    <w:p w:rsidR="005A48EB" w:rsidRDefault="005A48EB" w:rsidP="005A48EB">
      <w:pPr>
        <w:autoSpaceDE w:val="0"/>
        <w:autoSpaceDN w:val="0"/>
        <w:spacing w:after="66" w:line="220" w:lineRule="exact"/>
      </w:pPr>
    </w:p>
    <w:p w:rsidR="005A48EB" w:rsidRDefault="005A48EB" w:rsidP="005A48EB">
      <w:pPr>
        <w:autoSpaceDE w:val="0"/>
        <w:autoSpaceDN w:val="0"/>
        <w:spacing w:after="0" w:line="14" w:lineRule="exact"/>
      </w:pPr>
    </w:p>
    <w:p w:rsidR="005A48EB" w:rsidRDefault="005A48EB" w:rsidP="005A48EB">
      <w:pPr>
        <w:autoSpaceDE w:val="0"/>
        <w:autoSpaceDN w:val="0"/>
        <w:spacing w:after="66" w:line="220" w:lineRule="exact"/>
      </w:pPr>
    </w:p>
    <w:p w:rsidR="005A48EB" w:rsidRDefault="005A48EB" w:rsidP="005A48EB">
      <w:pPr>
        <w:autoSpaceDE w:val="0"/>
        <w:autoSpaceDN w:val="0"/>
        <w:spacing w:after="0" w:line="14" w:lineRule="exact"/>
      </w:pPr>
    </w:p>
    <w:p w:rsidR="005A48EB" w:rsidRDefault="005A48EB" w:rsidP="005A48EB">
      <w:pPr>
        <w:autoSpaceDE w:val="0"/>
        <w:autoSpaceDN w:val="0"/>
        <w:spacing w:after="66" w:line="220" w:lineRule="exact"/>
      </w:pPr>
    </w:p>
    <w:tbl>
      <w:tblPr>
        <w:tblW w:w="0" w:type="auto"/>
        <w:tblInd w:w="11" w:type="dxa"/>
        <w:tblLayout w:type="fixed"/>
        <w:tblLook w:val="04A0" w:firstRow="1" w:lastRow="0" w:firstColumn="1" w:lastColumn="0" w:noHBand="0" w:noVBand="1"/>
      </w:tblPr>
      <w:tblGrid>
        <w:gridCol w:w="468"/>
        <w:gridCol w:w="5092"/>
        <w:gridCol w:w="528"/>
        <w:gridCol w:w="1104"/>
        <w:gridCol w:w="1140"/>
        <w:gridCol w:w="806"/>
        <w:gridCol w:w="3866"/>
        <w:gridCol w:w="1116"/>
        <w:gridCol w:w="1382"/>
      </w:tblGrid>
      <w:tr w:rsidR="00756D35" w:rsidTr="00756D35">
        <w:trPr>
          <w:trHeight w:hRule="exact" w:val="30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jc w:val="center"/>
            </w:pPr>
            <w:r>
              <w:rPr>
                <w:rFonts w:ascii="Times New Roman" w:eastAsia="Times New Roman" w:hAnsi="Times New Roman"/>
                <w:color w:val="000000"/>
                <w:w w:val="97"/>
                <w:sz w:val="16"/>
              </w:rPr>
              <w:t>3.21.</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002D90" w:rsidRDefault="00756D35" w:rsidP="00756D35">
            <w:pPr>
              <w:autoSpaceDE w:val="0"/>
              <w:autoSpaceDN w:val="0"/>
              <w:spacing w:before="78" w:after="0" w:line="245" w:lineRule="auto"/>
              <w:ind w:left="72" w:right="288"/>
              <w:rPr>
                <w:rFonts w:ascii="Times New Roman" w:eastAsia="Times New Roman" w:hAnsi="Times New Roman"/>
                <w:color w:val="000000"/>
                <w:w w:val="97"/>
                <w:sz w:val="16"/>
              </w:rPr>
            </w:pPr>
            <w:r w:rsidRPr="00002D90">
              <w:rPr>
                <w:rFonts w:ascii="Times New Roman" w:eastAsia="Times New Roman" w:hAnsi="Times New Roman"/>
                <w:color w:val="000000"/>
                <w:w w:val="97"/>
                <w:sz w:val="16"/>
              </w:rPr>
              <w:t>Модуль «Зимние виды спорта». Знакомство с рекомендациями учителя по самостоятельному безопасному преодолению небольших трамплинов</w:t>
            </w:r>
            <w:r>
              <w:rPr>
                <w:rFonts w:ascii="Times New Roman" w:eastAsia="Times New Roman" w:hAnsi="Times New Roman"/>
                <w:color w:val="000000"/>
                <w:w w:val="97"/>
                <w:sz w:val="16"/>
              </w:rPr>
              <w:t>. Преодоление небольших трамплинов при спуске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617560" w:rsidRDefault="00610296" w:rsidP="00756D35">
            <w:pPr>
              <w:autoSpaceDE w:val="0"/>
              <w:autoSpaceDN w:val="0"/>
              <w:spacing w:before="78" w:after="0" w:line="230" w:lineRule="auto"/>
              <w:ind w:left="72"/>
              <w:rPr>
                <w:rFonts w:ascii="Times New Roman" w:hAnsi="Times New Roman"/>
              </w:rPr>
            </w:pPr>
            <w: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54" w:lineRule="auto"/>
              <w:ind w:left="72" w:right="144"/>
            </w:pPr>
            <w:r>
              <w:rPr>
                <w:rFonts w:ascii="Times New Roman" w:eastAsia="Times New Roman" w:hAnsi="Times New Roman"/>
                <w:color w:val="000000"/>
                <w:w w:val="97"/>
                <w:sz w:val="16"/>
              </w:rPr>
              <w:t xml:space="preserve">знакомятся с рекомендациями учителя по самостоятельному безопасному преодолению небольших трамплинов; </w:t>
            </w:r>
            <w:proofErr w:type="gramStart"/>
            <w:r>
              <w:rPr>
                <w:rFonts w:ascii="Times New Roman" w:eastAsia="Times New Roman" w:hAnsi="Times New Roman"/>
                <w:color w:val="000000"/>
                <w:w w:val="97"/>
                <w:sz w:val="16"/>
              </w:rPr>
              <w:t xml:space="preserve">наблюдают и анализируют образец преодоления небольшого трамплина, выделяют его элементы и технику выполнения, делают выводы и определяют последовательность обучения;; </w:t>
            </w:r>
            <w:r>
              <w:br/>
            </w:r>
            <w:r>
              <w:rPr>
                <w:rFonts w:ascii="Times New Roman" w:eastAsia="Times New Roman" w:hAnsi="Times New Roman"/>
                <w:color w:val="000000"/>
                <w:w w:val="97"/>
                <w:sz w:val="16"/>
              </w:rPr>
              <w:t xml:space="preserve">разучивают технику преодоления небольших </w:t>
            </w:r>
            <w:r>
              <w:br/>
            </w:r>
            <w:r>
              <w:rPr>
                <w:rFonts w:ascii="Times New Roman" w:eastAsia="Times New Roman" w:hAnsi="Times New Roman"/>
                <w:color w:val="000000"/>
                <w:w w:val="97"/>
                <w:sz w:val="16"/>
              </w:rPr>
              <w:t xml:space="preserve">препятствий, акцентируют внимание на выполнении технических элементов;; </w:t>
            </w:r>
            <w:r>
              <w:br/>
            </w:r>
            <w:r>
              <w:rPr>
                <w:rFonts w:ascii="Times New Roman" w:eastAsia="Times New Roman" w:hAnsi="Times New Roman"/>
                <w:color w:val="000000"/>
                <w:w w:val="97"/>
                <w:sz w:val="16"/>
              </w:rPr>
              <w:t xml:space="preserve">контролируют технику преодоления препятствий другими учащимися, выявляют возможные ошибки и предлагают способы их устранения (работа в </w:t>
            </w:r>
            <w:r>
              <w:br/>
            </w:r>
            <w:r>
              <w:rPr>
                <w:rFonts w:ascii="Times New Roman" w:eastAsia="Times New Roman" w:hAnsi="Times New Roman"/>
                <w:color w:val="000000"/>
                <w:w w:val="97"/>
                <w:sz w:val="16"/>
              </w:rPr>
              <w:t xml:space="preserve">группах).; </w:t>
            </w:r>
            <w:r>
              <w:br/>
            </w:r>
            <w:r>
              <w:rPr>
                <w:rFonts w:ascii="Times New Roman" w:eastAsia="Times New Roman" w:hAnsi="Times New Roman"/>
                <w:color w:val="000000"/>
                <w:w w:val="97"/>
                <w:sz w:val="16"/>
              </w:rPr>
              <w:t xml:space="preserve">знакомятся с рекомендациями учителя по </w:t>
            </w:r>
            <w:r>
              <w:br/>
            </w:r>
            <w:r>
              <w:rPr>
                <w:rFonts w:ascii="Times New Roman" w:eastAsia="Times New Roman" w:hAnsi="Times New Roman"/>
                <w:color w:val="000000"/>
                <w:w w:val="97"/>
                <w:sz w:val="16"/>
              </w:rPr>
              <w:t xml:space="preserve">самостоятельному безопасному преодолению </w:t>
            </w:r>
            <w:r>
              <w:br/>
            </w:r>
            <w:r>
              <w:rPr>
                <w:rFonts w:ascii="Times New Roman" w:eastAsia="Times New Roman" w:hAnsi="Times New Roman"/>
                <w:color w:val="000000"/>
                <w:w w:val="97"/>
                <w:sz w:val="16"/>
              </w:rPr>
              <w:t>небольших трамплинов;</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756D35" w:rsidRDefault="00756D35" w:rsidP="00756D35">
            <w:pPr>
              <w:rPr>
                <w:rFonts w:ascii="Times New Roman" w:hAnsi="Times New Roman"/>
                <w:sz w:val="16"/>
                <w:szCs w:val="16"/>
              </w:rPr>
            </w:pPr>
            <w:r w:rsidRPr="00756D35">
              <w:rPr>
                <w:rFonts w:ascii="Times New Roman" w:hAnsi="Times New Roman"/>
                <w:sz w:val="16"/>
                <w:szCs w:val="16"/>
              </w:rPr>
              <w:t>Практика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5C7B05" w:rsidP="00756D35">
            <w:hyperlink r:id="rId40" w:history="1">
              <w:r w:rsidR="00F11E5D" w:rsidRPr="00550AE4">
                <w:rPr>
                  <w:rStyle w:val="a5"/>
                </w:rPr>
                <w:t>https://uchebnik.mos.ru/material_view/atomic_objects/9321107?menuReferrer=catalogue</w:t>
              </w:r>
            </w:hyperlink>
          </w:p>
          <w:p w:rsidR="00F11E5D" w:rsidRDefault="00F11E5D" w:rsidP="00756D35"/>
        </w:tc>
      </w:tr>
      <w:tr w:rsidR="00756D35" w:rsidTr="00756D35">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jc w:val="center"/>
            </w:pPr>
            <w:r>
              <w:rPr>
                <w:rFonts w:ascii="Times New Roman" w:eastAsia="Times New Roman" w:hAnsi="Times New Roman"/>
                <w:color w:val="000000"/>
                <w:w w:val="97"/>
                <w:sz w:val="16"/>
              </w:rPr>
              <w:t>3.23.</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45" w:lineRule="auto"/>
              <w:ind w:left="72" w:right="576"/>
            </w:pPr>
            <w:r>
              <w:rPr>
                <w:rFonts w:ascii="Times New Roman" w:eastAsia="Times New Roman" w:hAnsi="Times New Roman"/>
                <w:i/>
                <w:color w:val="000000"/>
                <w:w w:val="97"/>
                <w:sz w:val="16"/>
              </w:rPr>
              <w:t xml:space="preserve">Модуль «Спортивные игры. Баскетбол». </w:t>
            </w:r>
            <w:r>
              <w:rPr>
                <w:rFonts w:ascii="Times New Roman" w:eastAsia="Times New Roman" w:hAnsi="Times New Roman"/>
                <w:b/>
                <w:color w:val="000000"/>
                <w:w w:val="97"/>
                <w:sz w:val="16"/>
              </w:rPr>
              <w:t xml:space="preserve">Знакомство с </w:t>
            </w:r>
            <w:r>
              <w:br/>
            </w:r>
            <w:r>
              <w:rPr>
                <w:rFonts w:ascii="Times New Roman" w:eastAsia="Times New Roman" w:hAnsi="Times New Roman"/>
                <w:b/>
                <w:color w:val="000000"/>
                <w:w w:val="97"/>
                <w:sz w:val="16"/>
              </w:rPr>
              <w:t>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 Технические действия баскетболиста без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54" w:lineRule="auto"/>
              <w:ind w:left="72"/>
            </w:pPr>
            <w:r>
              <w:rPr>
                <w:rFonts w:ascii="Times New Roman" w:eastAsia="Times New Roman" w:hAnsi="Times New Roman"/>
                <w:color w:val="000000"/>
                <w:w w:val="97"/>
                <w:sz w:val="16"/>
              </w:rPr>
              <w:t xml:space="preserve">знакомятся с рекомендациями учителя по </w:t>
            </w:r>
            <w:r>
              <w:br/>
            </w:r>
            <w:r>
              <w:rPr>
                <w:rFonts w:ascii="Times New Roman" w:eastAsia="Times New Roman" w:hAnsi="Times New Roman"/>
                <w:color w:val="000000"/>
                <w:w w:val="97"/>
                <w:sz w:val="16"/>
              </w:rPr>
              <w:t xml:space="preserve">использованию подводящих и подготовительных упражнений для самостоятельного обучения техническим действиям баскетболиста без мяча; совершенствуют ранее разученные технические </w:t>
            </w:r>
            <w:r>
              <w:br/>
            </w:r>
            <w:r>
              <w:rPr>
                <w:rFonts w:ascii="Times New Roman" w:eastAsia="Times New Roman" w:hAnsi="Times New Roman"/>
                <w:color w:val="000000"/>
                <w:w w:val="97"/>
                <w:sz w:val="16"/>
              </w:rPr>
              <w:t>действия игры баскетбол</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знакомятся с образцами технических действий игрока без мяча (передвижения в стойке баскетболиста; </w:t>
            </w:r>
            <w:r>
              <w:br/>
            </w:r>
            <w:proofErr w:type="gramStart"/>
            <w:r>
              <w:rPr>
                <w:rFonts w:ascii="Times New Roman" w:eastAsia="Times New Roman" w:hAnsi="Times New Roman"/>
                <w:color w:val="000000"/>
                <w:w w:val="97"/>
                <w:sz w:val="16"/>
              </w:rPr>
              <w:t xml:space="preserve">прыжок вверх толчком одной и приземление на </w:t>
            </w:r>
            <w:r>
              <w:br/>
            </w:r>
            <w:r>
              <w:rPr>
                <w:rFonts w:ascii="Times New Roman" w:eastAsia="Times New Roman" w:hAnsi="Times New Roman"/>
                <w:color w:val="000000"/>
                <w:w w:val="97"/>
                <w:sz w:val="16"/>
              </w:rPr>
              <w:t xml:space="preserve">другую, остановка двумя шагами, остановка прыжком, повороты на месте);; </w:t>
            </w:r>
            <w:r>
              <w:br/>
            </w:r>
            <w:r>
              <w:rPr>
                <w:rFonts w:ascii="Times New Roman" w:eastAsia="Times New Roman" w:hAnsi="Times New Roman"/>
                <w:color w:val="000000"/>
                <w:w w:val="97"/>
                <w:sz w:val="16"/>
              </w:rPr>
              <w:t xml:space="preserve">анализируют выполнение технических действий без мяча, выделяют их трудные элементы и акцентируют внимание на их выполнении;; </w:t>
            </w:r>
            <w:r>
              <w:br/>
            </w:r>
            <w:r>
              <w:rPr>
                <w:rFonts w:ascii="Times New Roman" w:eastAsia="Times New Roman" w:hAnsi="Times New Roman"/>
                <w:color w:val="000000"/>
                <w:w w:val="97"/>
                <w:sz w:val="16"/>
              </w:rPr>
              <w:t xml:space="preserve">разучивают технические действия игрока без мяча по элементам и в полной координации;; </w:t>
            </w:r>
            <w:r>
              <w:br/>
            </w:r>
            <w:r>
              <w:rPr>
                <w:rFonts w:ascii="Times New Roman" w:eastAsia="Times New Roman" w:hAnsi="Times New Roman"/>
                <w:color w:val="000000"/>
                <w:w w:val="97"/>
                <w:sz w:val="16"/>
              </w:rPr>
              <w:t>контролируют выполнение технических действий другими учащимися, анализируют их и определяют ошибки, дают рекомендации по их устранению</w:t>
            </w:r>
            <w:proofErr w:type="gramEnd"/>
            <w:r>
              <w:rPr>
                <w:rFonts w:ascii="Times New Roman" w:eastAsia="Times New Roman" w:hAnsi="Times New Roman"/>
                <w:color w:val="000000"/>
                <w:w w:val="97"/>
                <w:sz w:val="16"/>
              </w:rPr>
              <w:t xml:space="preserve"> (работа в парах</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изучают правила и играют с использованием </w:t>
            </w:r>
            <w:r>
              <w:br/>
            </w:r>
            <w:r>
              <w:rPr>
                <w:rFonts w:ascii="Times New Roman" w:eastAsia="Times New Roman" w:hAnsi="Times New Roman"/>
                <w:color w:val="000000"/>
                <w:w w:val="97"/>
                <w:sz w:val="16"/>
              </w:rPr>
              <w:t>разученных технических действий.;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756D35" w:rsidRDefault="00756D35" w:rsidP="00756D35">
            <w:pPr>
              <w:rPr>
                <w:rFonts w:ascii="Times New Roman" w:hAnsi="Times New Roman"/>
                <w:sz w:val="16"/>
                <w:szCs w:val="16"/>
              </w:rPr>
            </w:pPr>
            <w:r w:rsidRPr="00756D35">
              <w:rPr>
                <w:rFonts w:ascii="Times New Roman" w:hAnsi="Times New Roman"/>
                <w:sz w:val="16"/>
                <w:szCs w:val="16"/>
              </w:rPr>
              <w:t>Практика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5C7B05" w:rsidP="00756D35">
            <w:hyperlink r:id="rId41" w:history="1">
              <w:r w:rsidR="00F11E5D" w:rsidRPr="00550AE4">
                <w:rPr>
                  <w:rStyle w:val="a5"/>
                </w:rPr>
                <w:t>https://uchebnik.mos.ru/material_view/lesson_templates/1639983?menuReferrer=catalogue</w:t>
              </w:r>
            </w:hyperlink>
          </w:p>
          <w:p w:rsidR="00F11E5D" w:rsidRDefault="00F11E5D" w:rsidP="00756D35"/>
        </w:tc>
      </w:tr>
      <w:tr w:rsidR="00756D35" w:rsidTr="00756D35">
        <w:trPr>
          <w:trHeight w:hRule="exact" w:val="1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jc w:val="center"/>
            </w:pPr>
            <w:r>
              <w:rPr>
                <w:rFonts w:ascii="Times New Roman" w:eastAsia="Times New Roman" w:hAnsi="Times New Roman"/>
                <w:color w:val="000000"/>
                <w:w w:val="97"/>
                <w:sz w:val="16"/>
              </w:rPr>
              <w:t>3.25.</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r>
              <w:rPr>
                <w:rFonts w:ascii="Times New Roman" w:eastAsia="Times New Roman" w:hAnsi="Times New Roman"/>
                <w:i/>
                <w:color w:val="000000"/>
                <w:w w:val="97"/>
                <w:sz w:val="16"/>
              </w:rPr>
              <w:t xml:space="preserve">Модуль «Спортивные игры. Волейбол». </w:t>
            </w:r>
            <w:r>
              <w:rPr>
                <w:rFonts w:ascii="Times New Roman" w:eastAsia="Times New Roman" w:hAnsi="Times New Roman"/>
                <w:b/>
                <w:color w:val="000000"/>
                <w:w w:val="97"/>
                <w:sz w:val="16"/>
              </w:rPr>
              <w:t>Игровые действия в волейболе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54" w:lineRule="auto"/>
              <w:ind w:left="72" w:right="144"/>
            </w:pPr>
            <w:r>
              <w:rPr>
                <w:rFonts w:ascii="Times New Roman" w:eastAsia="Times New Roman" w:hAnsi="Times New Roman"/>
                <w:color w:val="000000"/>
                <w:w w:val="97"/>
                <w:sz w:val="16"/>
              </w:rPr>
              <w:t xml:space="preserve">совершенствуют технику ранее разученных </w:t>
            </w:r>
            <w:r>
              <w:br/>
            </w:r>
            <w:r>
              <w:rPr>
                <w:rFonts w:ascii="Times New Roman" w:eastAsia="Times New Roman" w:hAnsi="Times New Roman"/>
                <w:color w:val="000000"/>
                <w:w w:val="97"/>
                <w:sz w:val="16"/>
              </w:rPr>
              <w:t>технических действий игры волейбол</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разучивают и совершенствуют передачу мяча двумя руками снизу и сверху в разные зоны площадки соперника;; </w:t>
            </w:r>
            <w:r>
              <w:br/>
            </w:r>
            <w:r>
              <w:rPr>
                <w:rFonts w:ascii="Times New Roman" w:eastAsia="Times New Roman" w:hAnsi="Times New Roman"/>
                <w:color w:val="000000"/>
                <w:w w:val="97"/>
                <w:sz w:val="16"/>
              </w:rPr>
              <w:t xml:space="preserve">разучивают правила игры в волейбол и знакомятся с игровыми действиями в нападении и защите;; </w:t>
            </w:r>
            <w:r>
              <w:br/>
            </w:r>
            <w:r>
              <w:rPr>
                <w:rFonts w:ascii="Times New Roman" w:eastAsia="Times New Roman" w:hAnsi="Times New Roman"/>
                <w:color w:val="000000"/>
                <w:w w:val="97"/>
                <w:sz w:val="16"/>
              </w:rPr>
              <w:t>играют в волейбол по правилам с использованием разученных технических действий;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756D35" w:rsidRDefault="00756D35" w:rsidP="00756D35">
            <w:pPr>
              <w:rPr>
                <w:rFonts w:ascii="Times New Roman" w:hAnsi="Times New Roman"/>
                <w:sz w:val="16"/>
                <w:szCs w:val="16"/>
              </w:rPr>
            </w:pPr>
            <w:r w:rsidRPr="00756D35">
              <w:rPr>
                <w:rFonts w:ascii="Times New Roman" w:hAnsi="Times New Roman"/>
                <w:sz w:val="16"/>
                <w:szCs w:val="16"/>
              </w:rPr>
              <w:t>Практика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5C7B05" w:rsidP="00756D35">
            <w:hyperlink r:id="rId42" w:history="1">
              <w:r w:rsidR="00F11E5D" w:rsidRPr="00550AE4">
                <w:rPr>
                  <w:rStyle w:val="a5"/>
                </w:rPr>
                <w:t>https://uchebnik.mos.ru/material_view/lesson_templates/1748888</w:t>
              </w:r>
            </w:hyperlink>
          </w:p>
          <w:p w:rsidR="00F11E5D" w:rsidRDefault="00F11E5D" w:rsidP="00756D35"/>
        </w:tc>
      </w:tr>
    </w:tbl>
    <w:p w:rsidR="005A48EB" w:rsidRDefault="005A48EB" w:rsidP="005A48EB">
      <w:pPr>
        <w:autoSpaceDE w:val="0"/>
        <w:autoSpaceDN w:val="0"/>
        <w:spacing w:after="0" w:line="14" w:lineRule="exact"/>
      </w:pPr>
    </w:p>
    <w:p w:rsidR="005A48EB" w:rsidRDefault="005A48EB" w:rsidP="005A48EB">
      <w:pPr>
        <w:sectPr w:rsidR="005A48EB">
          <w:pgSz w:w="16840" w:h="11900"/>
          <w:pgMar w:top="284" w:right="640" w:bottom="550" w:left="666" w:header="720" w:footer="720" w:gutter="0"/>
          <w:cols w:space="720" w:equalWidth="0">
            <w:col w:w="15534" w:space="0"/>
          </w:cols>
          <w:docGrid w:linePitch="360"/>
        </w:sectPr>
      </w:pPr>
    </w:p>
    <w:p w:rsidR="005A48EB" w:rsidRDefault="005A48EB" w:rsidP="005A48EB">
      <w:pPr>
        <w:autoSpaceDE w:val="0"/>
        <w:autoSpaceDN w:val="0"/>
        <w:spacing w:after="66" w:line="220" w:lineRule="exact"/>
      </w:pPr>
    </w:p>
    <w:tbl>
      <w:tblPr>
        <w:tblW w:w="0" w:type="auto"/>
        <w:tblInd w:w="-5" w:type="dxa"/>
        <w:tblLayout w:type="fixed"/>
        <w:tblLook w:val="04A0" w:firstRow="1" w:lastRow="0" w:firstColumn="1" w:lastColumn="0" w:noHBand="0" w:noVBand="1"/>
      </w:tblPr>
      <w:tblGrid>
        <w:gridCol w:w="468"/>
        <w:gridCol w:w="5092"/>
        <w:gridCol w:w="528"/>
        <w:gridCol w:w="1104"/>
        <w:gridCol w:w="1140"/>
        <w:gridCol w:w="806"/>
        <w:gridCol w:w="3866"/>
        <w:gridCol w:w="1116"/>
        <w:gridCol w:w="1382"/>
      </w:tblGrid>
      <w:tr w:rsidR="00756D35" w:rsidTr="00356B97">
        <w:trPr>
          <w:trHeight w:hRule="exact" w:val="41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jc w:val="center"/>
            </w:pPr>
            <w:r>
              <w:rPr>
                <w:rFonts w:ascii="Times New Roman" w:eastAsia="Times New Roman" w:hAnsi="Times New Roman"/>
                <w:color w:val="000000"/>
                <w:w w:val="97"/>
                <w:sz w:val="16"/>
              </w:rPr>
              <w:t>3.26.</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45" w:lineRule="auto"/>
              <w:ind w:left="72" w:right="432"/>
            </w:pPr>
            <w:r>
              <w:rPr>
                <w:rFonts w:ascii="Times New Roman" w:eastAsia="Times New Roman" w:hAnsi="Times New Roman"/>
                <w:i/>
                <w:color w:val="000000"/>
                <w:w w:val="97"/>
                <w:sz w:val="16"/>
              </w:rPr>
              <w:t xml:space="preserve">Модуль «Спортивные игры. Футбол». </w:t>
            </w:r>
            <w:r>
              <w:rPr>
                <w:rFonts w:ascii="Times New Roman" w:eastAsia="Times New Roman" w:hAnsi="Times New Roman"/>
                <w:b/>
                <w:color w:val="000000"/>
                <w:w w:val="97"/>
                <w:sz w:val="16"/>
              </w:rPr>
              <w:t xml:space="preserve">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 </w:t>
            </w:r>
            <w:r>
              <w:rPr>
                <w:rFonts w:ascii="Times New Roman" w:eastAsia="Times New Roman" w:hAnsi="Times New Roman"/>
                <w:i/>
                <w:color w:val="000000"/>
                <w:w w:val="97"/>
                <w:sz w:val="16"/>
              </w:rPr>
              <w:t xml:space="preserve"> </w:t>
            </w:r>
            <w:r>
              <w:rPr>
                <w:rFonts w:ascii="Times New Roman" w:eastAsia="Times New Roman" w:hAnsi="Times New Roman"/>
                <w:b/>
                <w:color w:val="000000"/>
                <w:w w:val="97"/>
                <w:sz w:val="16"/>
              </w:rPr>
              <w:t>Удар по катящемуся мячу с разбега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610296" w:rsidP="00756D35">
            <w:pPr>
              <w:autoSpaceDE w:val="0"/>
              <w:autoSpaceDN w:val="0"/>
              <w:spacing w:before="78" w:after="0" w:line="230" w:lineRule="auto"/>
              <w:ind w:left="72"/>
            </w:pPr>
            <w: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54" w:lineRule="auto"/>
              <w:ind w:left="72"/>
            </w:pPr>
            <w:r>
              <w:rPr>
                <w:rFonts w:ascii="Times New Roman" w:eastAsia="Times New Roman" w:hAnsi="Times New Roman"/>
                <w:color w:val="000000"/>
                <w:w w:val="97"/>
                <w:sz w:val="16"/>
              </w:rPr>
              <w:t xml:space="preserve">знакомятся с рекомендациями учителя по </w:t>
            </w:r>
            <w:r>
              <w:br/>
            </w:r>
            <w:r>
              <w:rPr>
                <w:rFonts w:ascii="Times New Roman" w:eastAsia="Times New Roman" w:hAnsi="Times New Roman"/>
                <w:color w:val="000000"/>
                <w:w w:val="97"/>
                <w:sz w:val="16"/>
              </w:rPr>
              <w:t xml:space="preserve">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 </w:t>
            </w:r>
            <w:proofErr w:type="gramStart"/>
            <w:r>
              <w:rPr>
                <w:rFonts w:ascii="Times New Roman" w:eastAsia="Times New Roman" w:hAnsi="Times New Roman"/>
                <w:color w:val="000000"/>
                <w:w w:val="97"/>
                <w:sz w:val="16"/>
              </w:rPr>
              <w:t xml:space="preserve">совершенствуют технику ранее разученных </w:t>
            </w:r>
            <w:r>
              <w:br/>
            </w:r>
            <w:r>
              <w:rPr>
                <w:rFonts w:ascii="Times New Roman" w:eastAsia="Times New Roman" w:hAnsi="Times New Roman"/>
                <w:color w:val="000000"/>
                <w:w w:val="97"/>
                <w:sz w:val="16"/>
              </w:rPr>
              <w:t xml:space="preserve">технических действий игры футбол;; </w:t>
            </w:r>
            <w:r>
              <w:br/>
            </w:r>
            <w:r>
              <w:rPr>
                <w:rFonts w:ascii="Times New Roman" w:eastAsia="Times New Roman" w:hAnsi="Times New Roman"/>
                <w:color w:val="000000"/>
                <w:w w:val="97"/>
                <w:sz w:val="16"/>
              </w:rPr>
              <w:t xml:space="preserve">знакомятся с образцом удара по катящемуся мячу с разбега, демонстрируемого учителем, выделяют его фазы и технические элементы;; </w:t>
            </w:r>
            <w:r>
              <w:br/>
            </w:r>
            <w:r>
              <w:rPr>
                <w:rFonts w:ascii="Times New Roman" w:eastAsia="Times New Roman" w:hAnsi="Times New Roman"/>
                <w:color w:val="000000"/>
                <w:w w:val="97"/>
                <w:sz w:val="16"/>
              </w:rPr>
              <w:t xml:space="preserve">описывают технику удара по катящемуся мячу с </w:t>
            </w:r>
            <w:r>
              <w:br/>
            </w:r>
            <w:r>
              <w:rPr>
                <w:rFonts w:ascii="Times New Roman" w:eastAsia="Times New Roman" w:hAnsi="Times New Roman"/>
                <w:color w:val="000000"/>
                <w:w w:val="97"/>
                <w:sz w:val="16"/>
              </w:rPr>
              <w:t xml:space="preserve">разбега и сравнивают её с техникой удара по </w:t>
            </w:r>
            <w:r>
              <w:br/>
            </w:r>
            <w:r>
              <w:rPr>
                <w:rFonts w:ascii="Times New Roman" w:eastAsia="Times New Roman" w:hAnsi="Times New Roman"/>
                <w:color w:val="000000"/>
                <w:w w:val="97"/>
                <w:sz w:val="16"/>
              </w:rPr>
              <w:t xml:space="preserve">неподвижному мячу, выявляют имеющиеся различия, делают выводы по способам обучения;; </w:t>
            </w:r>
            <w:r>
              <w:br/>
            </w:r>
            <w:r>
              <w:rPr>
                <w:rFonts w:ascii="Times New Roman" w:eastAsia="Times New Roman" w:hAnsi="Times New Roman"/>
                <w:color w:val="000000"/>
                <w:w w:val="97"/>
                <w:sz w:val="16"/>
              </w:rPr>
              <w:t xml:space="preserve">разучивают технику удара по катящемуся мячу с </w:t>
            </w:r>
            <w:r>
              <w:br/>
            </w:r>
            <w:r>
              <w:rPr>
                <w:rFonts w:ascii="Times New Roman" w:eastAsia="Times New Roman" w:hAnsi="Times New Roman"/>
                <w:color w:val="000000"/>
                <w:w w:val="97"/>
                <w:sz w:val="16"/>
              </w:rPr>
              <w:t>разбега по фазам</w:t>
            </w:r>
            <w:proofErr w:type="gramEnd"/>
            <w:r>
              <w:rPr>
                <w:rFonts w:ascii="Times New Roman" w:eastAsia="Times New Roman" w:hAnsi="Times New Roman"/>
                <w:color w:val="000000"/>
                <w:w w:val="97"/>
                <w:sz w:val="16"/>
              </w:rPr>
              <w:t xml:space="preserve"> </w:t>
            </w:r>
            <w:proofErr w:type="gramStart"/>
            <w:r>
              <w:rPr>
                <w:rFonts w:ascii="Times New Roman" w:eastAsia="Times New Roman" w:hAnsi="Times New Roman"/>
                <w:color w:val="000000"/>
                <w:w w:val="97"/>
                <w:sz w:val="16"/>
              </w:rPr>
              <w:t xml:space="preserve">и в полной координации;; </w:t>
            </w:r>
            <w:r>
              <w:br/>
            </w:r>
            <w:r>
              <w:rPr>
                <w:rFonts w:ascii="Times New Roman" w:eastAsia="Times New Roman" w:hAnsi="Times New Roman"/>
                <w:color w:val="000000"/>
                <w:w w:val="97"/>
                <w:sz w:val="16"/>
              </w:rPr>
              <w:t xml:space="preserve">контролируют технику выполнения удара по </w:t>
            </w:r>
            <w:r>
              <w:br/>
            </w:r>
            <w:r>
              <w:rPr>
                <w:rFonts w:ascii="Times New Roman" w:eastAsia="Times New Roman" w:hAnsi="Times New Roman"/>
                <w:color w:val="000000"/>
                <w:w w:val="97"/>
                <w:sz w:val="16"/>
              </w:rPr>
              <w:t xml:space="preserve">катящемуся мячу другими учащимися, выявляют </w:t>
            </w:r>
            <w:r>
              <w:br/>
            </w:r>
            <w:r>
              <w:rPr>
                <w:rFonts w:ascii="Times New Roman" w:eastAsia="Times New Roman" w:hAnsi="Times New Roman"/>
                <w:color w:val="000000"/>
                <w:w w:val="97"/>
                <w:sz w:val="16"/>
              </w:rPr>
              <w:t xml:space="preserve">возможные ошибки и предлагают способы их </w:t>
            </w:r>
            <w:r>
              <w:br/>
            </w:r>
            <w:r>
              <w:rPr>
                <w:rFonts w:ascii="Times New Roman" w:eastAsia="Times New Roman" w:hAnsi="Times New Roman"/>
                <w:color w:val="000000"/>
                <w:w w:val="97"/>
                <w:sz w:val="16"/>
              </w:rPr>
              <w:t xml:space="preserve">устранения (работа в парах);; </w:t>
            </w:r>
            <w:r>
              <w:br/>
            </w:r>
            <w:r>
              <w:rPr>
                <w:rFonts w:ascii="Times New Roman" w:eastAsia="Times New Roman" w:hAnsi="Times New Roman"/>
                <w:color w:val="000000"/>
                <w:w w:val="97"/>
                <w:sz w:val="16"/>
              </w:rPr>
              <w:t xml:space="preserve">совершенствуют технику передачи катящегося мяча на разные расстояния и направления (обучение в парах);; разучивают правила игры в футбол и знакомятся с игровыми действиями в нападении и защите;; </w:t>
            </w:r>
            <w:r>
              <w:br/>
            </w:r>
            <w:r>
              <w:rPr>
                <w:rFonts w:ascii="Times New Roman" w:eastAsia="Times New Roman" w:hAnsi="Times New Roman"/>
                <w:color w:val="000000"/>
                <w:w w:val="97"/>
                <w:sz w:val="16"/>
              </w:rPr>
              <w:t xml:space="preserve">играют в футбол по правилам с использованием </w:t>
            </w:r>
            <w:r>
              <w:br/>
            </w:r>
            <w:r>
              <w:rPr>
                <w:rFonts w:ascii="Times New Roman" w:eastAsia="Times New Roman" w:hAnsi="Times New Roman"/>
                <w:color w:val="000000"/>
                <w:w w:val="97"/>
                <w:sz w:val="16"/>
              </w:rPr>
              <w:t>разученных технических</w:t>
            </w:r>
            <w:proofErr w:type="gramEnd"/>
            <w:r>
              <w:rPr>
                <w:rFonts w:ascii="Times New Roman" w:eastAsia="Times New Roman" w:hAnsi="Times New Roman"/>
                <w:color w:val="000000"/>
                <w:w w:val="97"/>
                <w:sz w:val="16"/>
              </w:rPr>
              <w:t xml:space="preserve"> действий</w:t>
            </w:r>
            <w:proofErr w:type="gramStart"/>
            <w:r>
              <w:rPr>
                <w:rFonts w:ascii="Times New Roman" w:eastAsia="Times New Roman" w:hAnsi="Times New Roman"/>
                <w:color w:val="000000"/>
                <w:w w:val="97"/>
                <w:sz w:val="16"/>
              </w:rPr>
              <w:t>.;</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Pr="00756D35" w:rsidRDefault="00756D35" w:rsidP="00756D35">
            <w:pPr>
              <w:rPr>
                <w:rFonts w:ascii="Times New Roman" w:hAnsi="Times New Roman"/>
                <w:sz w:val="16"/>
                <w:szCs w:val="16"/>
              </w:rPr>
            </w:pPr>
            <w:r w:rsidRPr="00756D35">
              <w:rPr>
                <w:rFonts w:ascii="Times New Roman" w:hAnsi="Times New Roman"/>
                <w:sz w:val="16"/>
                <w:szCs w:val="16"/>
              </w:rPr>
              <w:t>Практика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5C7B05" w:rsidP="00756D35">
            <w:hyperlink r:id="rId43" w:history="1">
              <w:r w:rsidR="00F11E5D" w:rsidRPr="00550AE4">
                <w:rPr>
                  <w:rStyle w:val="a5"/>
                </w:rPr>
                <w:t>https://uchebnik.mos.ru/material_view/atomic_objects/10639290?menuReferrer=catalogue</w:t>
              </w:r>
            </w:hyperlink>
          </w:p>
          <w:p w:rsidR="00F11E5D" w:rsidRDefault="00F11E5D" w:rsidP="00756D35"/>
        </w:tc>
      </w:tr>
      <w:tr w:rsidR="00756D35" w:rsidTr="00356B97">
        <w:trPr>
          <w:trHeight w:hRule="exact" w:val="350"/>
        </w:trPr>
        <w:tc>
          <w:tcPr>
            <w:tcW w:w="5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075D38" w:rsidP="00756D35">
            <w:pPr>
              <w:autoSpaceDE w:val="0"/>
              <w:autoSpaceDN w:val="0"/>
              <w:spacing w:before="78" w:after="0" w:line="230" w:lineRule="auto"/>
              <w:ind w:left="72"/>
            </w:pPr>
            <w:r>
              <w:t>52</w:t>
            </w:r>
          </w:p>
        </w:tc>
        <w:tc>
          <w:tcPr>
            <w:tcW w:w="941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r>
      <w:tr w:rsidR="00756D35" w:rsidTr="00356B9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33" w:lineRule="auto"/>
              <w:ind w:left="72"/>
            </w:pPr>
            <w:r>
              <w:rPr>
                <w:rFonts w:ascii="Times New Roman" w:eastAsia="Times New Roman" w:hAnsi="Times New Roman"/>
                <w:b/>
                <w:color w:val="000000"/>
                <w:w w:val="97"/>
                <w:sz w:val="16"/>
              </w:rPr>
              <w:t>Раздел 4. СПОРТ</w:t>
            </w:r>
          </w:p>
        </w:tc>
      </w:tr>
      <w:tr w:rsidR="00756D35" w:rsidTr="00356B97">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33" w:lineRule="auto"/>
              <w:jc w:val="center"/>
            </w:pPr>
            <w:r>
              <w:rPr>
                <w:rFonts w:ascii="Times New Roman" w:eastAsia="Times New Roman" w:hAnsi="Times New Roman"/>
                <w:color w:val="000000"/>
                <w:w w:val="97"/>
                <w:sz w:val="16"/>
              </w:rPr>
              <w:t>4.1.</w:t>
            </w:r>
          </w:p>
        </w:tc>
        <w:tc>
          <w:tcPr>
            <w:tcW w:w="509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50" w:lineRule="auto"/>
              <w:ind w:left="72" w:right="288"/>
            </w:pPr>
            <w:r>
              <w:rPr>
                <w:rFonts w:ascii="Times New Roman" w:eastAsia="Times New Roman" w:hAnsi="Times New Roman"/>
                <w:b/>
                <w:color w:val="000000"/>
                <w:w w:val="97"/>
                <w:sz w:val="16"/>
              </w:rPr>
              <w:t xml:space="preserve">Физическая подготовка: освоение содержания </w:t>
            </w:r>
            <w:r>
              <w:br/>
            </w:r>
            <w:r>
              <w:rPr>
                <w:rFonts w:ascii="Times New Roman" w:eastAsia="Times New Roman" w:hAnsi="Times New Roman"/>
                <w:b/>
                <w:color w:val="000000"/>
                <w:w w:val="97"/>
                <w:sz w:val="16"/>
              </w:rPr>
              <w:t>программы, демонстрация приростов в показателях физической подготовленности и нормативных 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610296" w:rsidP="00756D35">
            <w:pPr>
              <w:autoSpaceDE w:val="0"/>
              <w:autoSpaceDN w:val="0"/>
              <w:spacing w:before="76" w:after="0" w:line="233"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33" w:lineRule="auto"/>
              <w:ind w:left="72"/>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c>
          <w:tcPr>
            <w:tcW w:w="3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52" w:lineRule="auto"/>
              <w:ind w:left="72" w:right="144"/>
            </w:pPr>
            <w:r>
              <w:rPr>
                <w:rFonts w:ascii="Times New Roman" w:eastAsia="Times New Roman" w:hAnsi="Times New Roman"/>
                <w:color w:val="000000"/>
                <w:w w:val="97"/>
                <w:sz w:val="16"/>
              </w:rPr>
              <w:t xml:space="preserve">осваивают содержания Примерных модульных </w:t>
            </w:r>
            <w:r>
              <w:br/>
            </w:r>
            <w:r>
              <w:rPr>
                <w:rFonts w:ascii="Times New Roman" w:eastAsia="Times New Roman" w:hAnsi="Times New Roman"/>
                <w:color w:val="000000"/>
                <w:w w:val="97"/>
                <w:sz w:val="16"/>
              </w:rPr>
              <w:t>программ по физической культуре или рабочей программы базовой физической подготовки</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демонстрируют приросты в показателях физической подготовленности и нормативных требований </w:t>
            </w:r>
            <w:r>
              <w:br/>
            </w:r>
            <w:r>
              <w:rPr>
                <w:rFonts w:ascii="Times New Roman" w:eastAsia="Times New Roman" w:hAnsi="Times New Roman"/>
                <w:color w:val="000000"/>
                <w:w w:val="97"/>
                <w:sz w:val="16"/>
              </w:rPr>
              <w:t>комплекса ГТО;</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6" w:after="0" w:line="233" w:lineRule="auto"/>
              <w:jc w:val="center"/>
            </w:pPr>
            <w:r>
              <w:rPr>
                <w:rFonts w:ascii="Times New Roman" w:eastAsia="Times New Roman" w:hAnsi="Times New Roman"/>
                <w:color w:val="000000"/>
                <w:w w:val="97"/>
                <w:sz w:val="16"/>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5C7B05" w:rsidP="00756D35">
            <w:hyperlink r:id="rId44" w:anchor="https://uchebnik.mos.ru/material_view/atomic_objects/7856179?menuReferrer=catalogue" w:history="1">
              <w:r w:rsidR="00F548D5" w:rsidRPr="00485990">
                <w:rPr>
                  <w:rStyle w:val="a5"/>
                  <w:rFonts w:ascii="Times New Roman" w:hAnsi="Times New Roman"/>
                  <w:sz w:val="16"/>
                  <w:szCs w:val="16"/>
                </w:rPr>
                <w:t>https://uchebnik.mos.ru/material_view/atomic_objects/7856179?menuReferrer=catalogue - https://uchebnik.mos.ru/material_view/atomic_objects/7856179?menuReferrer=catalogue</w:t>
              </w:r>
            </w:hyperlink>
          </w:p>
        </w:tc>
      </w:tr>
      <w:tr w:rsidR="00756D35" w:rsidTr="00356B97">
        <w:trPr>
          <w:trHeight w:hRule="exact" w:val="348"/>
        </w:trPr>
        <w:tc>
          <w:tcPr>
            <w:tcW w:w="5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610296" w:rsidP="00756D35">
            <w:pPr>
              <w:autoSpaceDE w:val="0"/>
              <w:autoSpaceDN w:val="0"/>
              <w:spacing w:before="78" w:after="0" w:line="230" w:lineRule="auto"/>
              <w:ind w:left="72"/>
            </w:pPr>
            <w:r>
              <w:rPr>
                <w:rFonts w:ascii="Times New Roman" w:eastAsia="Times New Roman" w:hAnsi="Times New Roman"/>
                <w:color w:val="000000"/>
                <w:w w:val="97"/>
                <w:sz w:val="16"/>
              </w:rPr>
              <w:t>10</w:t>
            </w:r>
          </w:p>
        </w:tc>
        <w:tc>
          <w:tcPr>
            <w:tcW w:w="941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r>
      <w:tr w:rsidR="00756D35" w:rsidTr="00356B97">
        <w:trPr>
          <w:trHeight w:hRule="exact" w:val="328"/>
        </w:trPr>
        <w:tc>
          <w:tcPr>
            <w:tcW w:w="55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r>
              <w:rPr>
                <w:rFonts w:ascii="Times New Roman" w:eastAsia="Times New Roman" w:hAnsi="Times New Roman"/>
                <w:color w:val="000000"/>
                <w:w w:val="97"/>
                <w:sz w:val="16"/>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r>
              <w:rPr>
                <w:rFonts w:ascii="Times New Roman" w:eastAsia="Times New Roman" w:hAnsi="Times New Roman"/>
                <w:color w:val="000000"/>
                <w:w w:val="97"/>
                <w:sz w:val="16"/>
              </w:rPr>
              <w:t>68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pPr>
              <w:autoSpaceDE w:val="0"/>
              <w:autoSpaceDN w:val="0"/>
              <w:spacing w:before="78" w:after="0" w:line="230" w:lineRule="auto"/>
              <w:ind w:left="72"/>
            </w:pPr>
          </w:p>
        </w:tc>
        <w:tc>
          <w:tcPr>
            <w:tcW w:w="7170"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756D35" w:rsidRDefault="00756D35" w:rsidP="00756D35"/>
        </w:tc>
      </w:tr>
    </w:tbl>
    <w:p w:rsidR="005A48EB" w:rsidRDefault="005A48EB" w:rsidP="005A48EB">
      <w:pPr>
        <w:autoSpaceDE w:val="0"/>
        <w:autoSpaceDN w:val="0"/>
        <w:spacing w:after="0" w:line="14" w:lineRule="exact"/>
      </w:pPr>
    </w:p>
    <w:p w:rsidR="00617560" w:rsidRPr="00356B97" w:rsidRDefault="001E4C52" w:rsidP="00356B97">
      <w:pPr>
        <w:tabs>
          <w:tab w:val="left" w:pos="975"/>
        </w:tabs>
        <w:jc w:val="center"/>
        <w:rPr>
          <w:rFonts w:ascii="Times New Roman" w:hAnsi="Times New Roman"/>
          <w:sz w:val="28"/>
          <w:szCs w:val="28"/>
        </w:rPr>
      </w:pPr>
      <w:r w:rsidRPr="000601D9">
        <w:rPr>
          <w:rFonts w:ascii="Times New Roman" w:hAnsi="Times New Roman"/>
          <w:sz w:val="20"/>
          <w:szCs w:val="20"/>
        </w:rPr>
        <w:br w:type="page"/>
      </w:r>
      <w:r w:rsidR="00356B97">
        <w:rPr>
          <w:rFonts w:ascii="Times New Roman" w:eastAsia="Times New Roman" w:hAnsi="Times New Roman"/>
          <w:b/>
          <w:color w:val="000000"/>
          <w:w w:val="101"/>
          <w:sz w:val="19"/>
        </w:rPr>
        <w:lastRenderedPageBreak/>
        <w:t xml:space="preserve">ТЕМАТИЧЕСКОЕ ПЛАНИРОВАНИЕ </w:t>
      </w:r>
      <w:r w:rsidR="00356B97">
        <w:rPr>
          <w:rFonts w:ascii="Times New Roman" w:hAnsi="Times New Roman"/>
          <w:b/>
          <w:sz w:val="28"/>
          <w:szCs w:val="28"/>
        </w:rPr>
        <w:t>7</w:t>
      </w:r>
      <w:r w:rsidR="00356B97" w:rsidRPr="00356B97">
        <w:rPr>
          <w:rFonts w:ascii="Times New Roman" w:hAnsi="Times New Roman"/>
          <w:b/>
          <w:sz w:val="28"/>
          <w:szCs w:val="28"/>
        </w:rPr>
        <w:t xml:space="preserve"> класс</w:t>
      </w:r>
    </w:p>
    <w:tbl>
      <w:tblPr>
        <w:tblW w:w="0" w:type="auto"/>
        <w:tblInd w:w="6" w:type="dxa"/>
        <w:tblLayout w:type="fixed"/>
        <w:tblLook w:val="04A0" w:firstRow="1" w:lastRow="0" w:firstColumn="1" w:lastColumn="0" w:noHBand="0" w:noVBand="1"/>
      </w:tblPr>
      <w:tblGrid>
        <w:gridCol w:w="468"/>
        <w:gridCol w:w="4696"/>
        <w:gridCol w:w="528"/>
        <w:gridCol w:w="1104"/>
        <w:gridCol w:w="1140"/>
        <w:gridCol w:w="866"/>
        <w:gridCol w:w="4082"/>
        <w:gridCol w:w="1236"/>
        <w:gridCol w:w="1382"/>
      </w:tblGrid>
      <w:tr w:rsidR="00617560" w:rsidTr="00617560">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44" w:lineRule="auto"/>
              <w:ind w:right="144"/>
              <w:jc w:val="center"/>
            </w:pPr>
            <w:r>
              <w:rPr>
                <w:rFonts w:ascii="Times New Roman" w:eastAsia="Times New Roman" w:hAnsi="Times New Roman"/>
                <w:b/>
                <w:color w:val="000000"/>
                <w:w w:val="97"/>
                <w:sz w:val="16"/>
              </w:rPr>
              <w:t>№</w:t>
            </w:r>
            <w:r>
              <w:br/>
            </w:r>
            <w:proofErr w:type="gramStart"/>
            <w:r>
              <w:rPr>
                <w:rFonts w:ascii="Times New Roman" w:eastAsia="Times New Roman" w:hAnsi="Times New Roman"/>
                <w:b/>
                <w:color w:val="000000"/>
                <w:w w:val="97"/>
                <w:sz w:val="16"/>
              </w:rPr>
              <w:t>п</w:t>
            </w:r>
            <w:proofErr w:type="gramEnd"/>
            <w:r>
              <w:rPr>
                <w:rFonts w:ascii="Times New Roman" w:eastAsia="Times New Roman" w:hAnsi="Times New Roman"/>
                <w:b/>
                <w:color w:val="000000"/>
                <w:w w:val="97"/>
                <w:sz w:val="16"/>
              </w:rPr>
              <w:t>/п</w:t>
            </w:r>
          </w:p>
        </w:tc>
        <w:tc>
          <w:tcPr>
            <w:tcW w:w="4696" w:type="dxa"/>
            <w:vMerge w:val="restart"/>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617560" w:rsidRDefault="00617560">
            <w:pPr>
              <w:autoSpaceDE w:val="0"/>
              <w:autoSpaceDN w:val="0"/>
              <w:spacing w:before="78" w:after="0" w:line="228" w:lineRule="auto"/>
              <w:ind w:left="72"/>
            </w:pPr>
            <w:r>
              <w:rPr>
                <w:rFonts w:ascii="Times New Roman" w:eastAsia="Times New Roman" w:hAnsi="Times New Roman"/>
                <w:b/>
                <w:color w:val="000000"/>
                <w:w w:val="97"/>
                <w:sz w:val="16"/>
              </w:rPr>
              <w:t>Наименование разделов и тем программы</w:t>
            </w:r>
          </w:p>
        </w:tc>
        <w:tc>
          <w:tcPr>
            <w:tcW w:w="2772" w:type="dxa"/>
            <w:gridSpan w:val="3"/>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28" w:lineRule="auto"/>
              <w:ind w:left="70"/>
              <w:rPr>
                <w:lang w:val="en-US"/>
              </w:rPr>
            </w:pPr>
            <w:r>
              <w:rPr>
                <w:rFonts w:ascii="Times New Roman" w:eastAsia="Times New Roman" w:hAnsi="Times New Roman"/>
                <w:b/>
                <w:color w:val="000000"/>
                <w:w w:val="97"/>
                <w:sz w:val="16"/>
              </w:rPr>
              <w:t>Количество часов</w:t>
            </w:r>
          </w:p>
        </w:tc>
        <w:tc>
          <w:tcPr>
            <w:tcW w:w="86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44"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08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28" w:lineRule="auto"/>
              <w:ind w:left="72"/>
            </w:pPr>
            <w:r>
              <w:rPr>
                <w:rFonts w:ascii="Times New Roman" w:eastAsia="Times New Roman" w:hAnsi="Times New Roman"/>
                <w:b/>
                <w:color w:val="000000"/>
                <w:w w:val="97"/>
                <w:sz w:val="16"/>
              </w:rPr>
              <w:t>Виды деятельности</w:t>
            </w:r>
          </w:p>
        </w:tc>
        <w:tc>
          <w:tcPr>
            <w:tcW w:w="123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44" w:lineRule="auto"/>
              <w:ind w:left="72" w:right="144"/>
            </w:pPr>
            <w:r>
              <w:rPr>
                <w:rFonts w:ascii="Times New Roman" w:eastAsia="Times New Roman" w:hAnsi="Times New Roman"/>
                <w:b/>
                <w:color w:val="000000"/>
                <w:w w:val="97"/>
                <w:sz w:val="16"/>
              </w:rPr>
              <w:t>Виды, формы 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49"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617560" w:rsidTr="00617560">
        <w:trPr>
          <w:trHeight w:hRule="exact" w:val="576"/>
        </w:trPr>
        <w:tc>
          <w:tcPr>
            <w:tcW w:w="468" w:type="dxa"/>
            <w:vMerge/>
            <w:tcBorders>
              <w:top w:val="single" w:sz="4" w:space="0" w:color="000000"/>
              <w:left w:val="single" w:sz="4" w:space="0" w:color="000000"/>
              <w:bottom w:val="single" w:sz="4" w:space="0" w:color="000000"/>
              <w:right w:val="single" w:sz="4" w:space="0" w:color="000000"/>
            </w:tcBorders>
            <w:vAlign w:val="center"/>
            <w:hideMark/>
          </w:tcPr>
          <w:p w:rsidR="00617560" w:rsidRDefault="00617560">
            <w:pPr>
              <w:spacing w:after="0"/>
              <w:rPr>
                <w:lang w:val="en-US"/>
              </w:rPr>
            </w:pPr>
          </w:p>
        </w:tc>
        <w:tc>
          <w:tcPr>
            <w:tcW w:w="4696" w:type="dxa"/>
            <w:vMerge/>
            <w:tcBorders>
              <w:top w:val="single" w:sz="4" w:space="0" w:color="000000"/>
              <w:left w:val="single" w:sz="4" w:space="0" w:color="000000"/>
              <w:bottom w:val="single" w:sz="4" w:space="0" w:color="000000"/>
              <w:right w:val="single" w:sz="6" w:space="0" w:color="000000"/>
            </w:tcBorders>
            <w:vAlign w:val="center"/>
            <w:hideMark/>
          </w:tcPr>
          <w:p w:rsidR="00617560" w:rsidRDefault="00617560">
            <w:pPr>
              <w:spacing w:after="0"/>
            </w:pP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28"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44"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44" w:lineRule="auto"/>
              <w:ind w:left="72"/>
            </w:pPr>
            <w:r>
              <w:rPr>
                <w:rFonts w:ascii="Times New Roman" w:eastAsia="Times New Roman" w:hAnsi="Times New Roman"/>
                <w:b/>
                <w:color w:val="000000"/>
                <w:w w:val="97"/>
                <w:sz w:val="16"/>
              </w:rPr>
              <w:t>практические работы</w:t>
            </w:r>
          </w:p>
        </w:tc>
        <w:tc>
          <w:tcPr>
            <w:tcW w:w="866" w:type="dxa"/>
            <w:vMerge/>
            <w:tcBorders>
              <w:top w:val="single" w:sz="4" w:space="0" w:color="000000"/>
              <w:left w:val="single" w:sz="4" w:space="0" w:color="000000"/>
              <w:bottom w:val="single" w:sz="4" w:space="0" w:color="000000"/>
              <w:right w:val="single" w:sz="4" w:space="0" w:color="000000"/>
            </w:tcBorders>
            <w:vAlign w:val="center"/>
            <w:hideMark/>
          </w:tcPr>
          <w:p w:rsidR="00617560" w:rsidRDefault="00617560">
            <w:pPr>
              <w:spacing w:after="0"/>
              <w:rPr>
                <w:lang w:val="en-US"/>
              </w:rPr>
            </w:pPr>
          </w:p>
        </w:tc>
        <w:tc>
          <w:tcPr>
            <w:tcW w:w="4082" w:type="dxa"/>
            <w:vMerge/>
            <w:tcBorders>
              <w:top w:val="single" w:sz="4" w:space="0" w:color="000000"/>
              <w:left w:val="single" w:sz="4" w:space="0" w:color="000000"/>
              <w:bottom w:val="single" w:sz="4" w:space="0" w:color="000000"/>
              <w:right w:val="single" w:sz="4" w:space="0" w:color="000000"/>
            </w:tcBorders>
            <w:vAlign w:val="center"/>
            <w:hideMark/>
          </w:tcPr>
          <w:p w:rsidR="00617560" w:rsidRDefault="00617560">
            <w:pPr>
              <w:spacing w:after="0"/>
              <w:rPr>
                <w:lang w:val="en-US"/>
              </w:rPr>
            </w:pPr>
          </w:p>
        </w:tc>
        <w:tc>
          <w:tcPr>
            <w:tcW w:w="1236" w:type="dxa"/>
            <w:vMerge/>
            <w:tcBorders>
              <w:top w:val="single" w:sz="4" w:space="0" w:color="000000"/>
              <w:left w:val="single" w:sz="4" w:space="0" w:color="000000"/>
              <w:bottom w:val="single" w:sz="4" w:space="0" w:color="000000"/>
              <w:right w:val="single" w:sz="4" w:space="0" w:color="000000"/>
            </w:tcBorders>
            <w:vAlign w:val="center"/>
            <w:hideMark/>
          </w:tcPr>
          <w:p w:rsidR="00617560" w:rsidRDefault="00617560">
            <w:pPr>
              <w:spacing w:after="0"/>
              <w:rPr>
                <w:lang w:val="en-US"/>
              </w:rPr>
            </w:pPr>
          </w:p>
        </w:tc>
        <w:tc>
          <w:tcPr>
            <w:tcW w:w="1382" w:type="dxa"/>
            <w:vMerge/>
            <w:tcBorders>
              <w:top w:val="single" w:sz="4" w:space="0" w:color="000000"/>
              <w:left w:val="single" w:sz="4" w:space="0" w:color="000000"/>
              <w:bottom w:val="single" w:sz="4" w:space="0" w:color="000000"/>
              <w:right w:val="single" w:sz="4" w:space="0" w:color="000000"/>
            </w:tcBorders>
            <w:vAlign w:val="center"/>
            <w:hideMark/>
          </w:tcPr>
          <w:p w:rsidR="00617560" w:rsidRDefault="00617560">
            <w:pPr>
              <w:spacing w:after="0"/>
              <w:rPr>
                <w:lang w:val="en-US"/>
              </w:rPr>
            </w:pPr>
          </w:p>
        </w:tc>
      </w:tr>
      <w:tr w:rsidR="00617560" w:rsidTr="00617560">
        <w:trPr>
          <w:trHeight w:val="348"/>
        </w:trPr>
        <w:tc>
          <w:tcPr>
            <w:tcW w:w="15502" w:type="dxa"/>
            <w:gridSpan w:val="9"/>
            <w:tcBorders>
              <w:top w:val="single" w:sz="4"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28" w:lineRule="auto"/>
              <w:ind w:left="72"/>
            </w:pPr>
            <w:r>
              <w:rPr>
                <w:rFonts w:ascii="Times New Roman" w:eastAsia="Times New Roman" w:hAnsi="Times New Roman"/>
                <w:b/>
                <w:color w:val="000000"/>
                <w:w w:val="97"/>
                <w:sz w:val="16"/>
              </w:rPr>
              <w:t>Раздел 1. ЗНАНИЯ О ФИЗИЧЕСКОЙ КУЛЬТУРЕ</w:t>
            </w:r>
          </w:p>
        </w:tc>
      </w:tr>
      <w:tr w:rsidR="00617560" w:rsidTr="00617560">
        <w:trPr>
          <w:trHeight w:hRule="exact" w:val="1526"/>
        </w:trPr>
        <w:tc>
          <w:tcPr>
            <w:tcW w:w="468"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6" w:after="0" w:line="228" w:lineRule="auto"/>
              <w:jc w:val="center"/>
              <w:rPr>
                <w:lang w:val="en-US"/>
              </w:rPr>
            </w:pPr>
            <w:r>
              <w:rPr>
                <w:rFonts w:ascii="Times New Roman" w:eastAsia="Times New Roman" w:hAnsi="Times New Roman"/>
                <w:color w:val="000000"/>
                <w:w w:val="97"/>
                <w:sz w:val="16"/>
              </w:rPr>
              <w:t>1.1.</w:t>
            </w:r>
          </w:p>
        </w:tc>
        <w:tc>
          <w:tcPr>
            <w:tcW w:w="4696" w:type="dxa"/>
            <w:tcBorders>
              <w:top w:val="single" w:sz="6"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617560" w:rsidRDefault="00617560">
            <w:pPr>
              <w:autoSpaceDE w:val="0"/>
              <w:autoSpaceDN w:val="0"/>
              <w:spacing w:before="76" w:after="0" w:line="228" w:lineRule="auto"/>
              <w:ind w:left="72"/>
            </w:pPr>
            <w:r>
              <w:rPr>
                <w:rFonts w:ascii="Times New Roman" w:eastAsia="Times New Roman" w:hAnsi="Times New Roman"/>
                <w:b/>
                <w:color w:val="000000"/>
                <w:w w:val="97"/>
                <w:sz w:val="16"/>
              </w:rPr>
              <w:t>Зарождение олимпийского движения. Олимпийское движение в СССР и современной России. Знакомство с выдающимися олимпийскими чемпионами.</w:t>
            </w:r>
          </w:p>
        </w:tc>
        <w:tc>
          <w:tcPr>
            <w:tcW w:w="528" w:type="dxa"/>
            <w:tcBorders>
              <w:top w:val="single" w:sz="6"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617560" w:rsidRDefault="000A3E80">
            <w:pPr>
              <w:autoSpaceDE w:val="0"/>
              <w:autoSpaceDN w:val="0"/>
              <w:spacing w:before="76" w:after="0" w:line="228" w:lineRule="auto"/>
              <w:ind w:left="70"/>
            </w:pPr>
            <w:r>
              <w:t>3</w:t>
            </w:r>
          </w:p>
        </w:tc>
        <w:tc>
          <w:tcPr>
            <w:tcW w:w="1104"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c>
          <w:tcPr>
            <w:tcW w:w="1140"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c>
          <w:tcPr>
            <w:tcW w:w="866"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pPr>
              <w:autoSpaceDE w:val="0"/>
              <w:autoSpaceDN w:val="0"/>
              <w:spacing w:before="76" w:after="0" w:line="228" w:lineRule="auto"/>
              <w:jc w:val="center"/>
            </w:pPr>
          </w:p>
        </w:tc>
        <w:tc>
          <w:tcPr>
            <w:tcW w:w="4082"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6" w:after="0" w:line="244" w:lineRule="auto"/>
              <w:ind w:left="72" w:right="144"/>
            </w:pPr>
            <w:r>
              <w:rPr>
                <w:rFonts w:ascii="Times New Roman" w:eastAsia="Times New Roman" w:hAnsi="Times New Roman"/>
                <w:color w:val="000000"/>
                <w:w w:val="97"/>
                <w:sz w:val="16"/>
              </w:rPr>
              <w:t>обсуждают биографии многократных чемпионов зимних Олимпийских игр, их спортивные успехи и достижения; обсуждают роль и значение олимпийских чемпионов в развитии зимних видов спорта в международном и отечественном олимпийском движении; обсуждают биографии многократных чемпионов летних Олимпийских игр, их спортивные успехи и достижения;</w:t>
            </w:r>
          </w:p>
        </w:tc>
        <w:tc>
          <w:tcPr>
            <w:tcW w:w="1236"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Pr="00617560" w:rsidRDefault="00617560">
            <w:pPr>
              <w:autoSpaceDE w:val="0"/>
              <w:autoSpaceDN w:val="0"/>
              <w:spacing w:before="76" w:after="0" w:line="228" w:lineRule="auto"/>
              <w:ind w:left="72"/>
            </w:pPr>
            <w:r>
              <w:rPr>
                <w:rFonts w:ascii="Times New Roman" w:eastAsia="Times New Roman" w:hAnsi="Times New Roman"/>
                <w:color w:val="000000"/>
                <w:w w:val="97"/>
                <w:sz w:val="16"/>
              </w:rPr>
              <w:t>Устный опрос;</w:t>
            </w:r>
          </w:p>
        </w:tc>
        <w:tc>
          <w:tcPr>
            <w:tcW w:w="1382"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534D3D" w:rsidRPr="00DC2C0D" w:rsidRDefault="005C7B05" w:rsidP="00534D3D">
            <w:pPr>
              <w:rPr>
                <w:color w:val="000000"/>
                <w:sz w:val="20"/>
                <w:szCs w:val="20"/>
              </w:rPr>
            </w:pPr>
            <w:hyperlink r:id="rId45" w:history="1">
              <w:r w:rsidR="00534D3D" w:rsidRPr="00DC2C0D">
                <w:rPr>
                  <w:rStyle w:val="a5"/>
                  <w:sz w:val="20"/>
                  <w:szCs w:val="20"/>
                </w:rPr>
                <w:t>https://uchebnik.mos.ru/material_view/test_specifications/289137?menuReferrer=catalogue</w:t>
              </w:r>
            </w:hyperlink>
          </w:p>
          <w:p w:rsidR="00534D3D" w:rsidRPr="00DC2C0D" w:rsidRDefault="00534D3D" w:rsidP="00534D3D">
            <w:pPr>
              <w:pStyle w:val="TableParagraph"/>
              <w:rPr>
                <w:sz w:val="20"/>
                <w:szCs w:val="20"/>
              </w:rPr>
            </w:pPr>
          </w:p>
          <w:p w:rsidR="00534D3D" w:rsidRPr="00DC2C0D" w:rsidRDefault="005C7B05" w:rsidP="00534D3D">
            <w:pPr>
              <w:rPr>
                <w:color w:val="000000"/>
                <w:sz w:val="20"/>
                <w:szCs w:val="20"/>
              </w:rPr>
            </w:pPr>
            <w:hyperlink r:id="rId46" w:history="1">
              <w:r w:rsidR="00534D3D" w:rsidRPr="00DC2C0D">
                <w:rPr>
                  <w:rStyle w:val="a5"/>
                  <w:sz w:val="20"/>
                  <w:szCs w:val="20"/>
                </w:rPr>
                <w:t>https://uchebnik.mos.ru/material_view/atomic_objects/5143649?menuReferrer=catalogue</w:t>
              </w:r>
            </w:hyperlink>
          </w:p>
          <w:p w:rsidR="00617560" w:rsidRDefault="00617560"/>
        </w:tc>
      </w:tr>
      <w:tr w:rsidR="00617560" w:rsidTr="00617560">
        <w:trPr>
          <w:trHeight w:hRule="exact" w:val="348"/>
        </w:trPr>
        <w:tc>
          <w:tcPr>
            <w:tcW w:w="5164" w:type="dxa"/>
            <w:gridSpan w:val="2"/>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617560" w:rsidRDefault="00617560">
            <w:pPr>
              <w:autoSpaceDE w:val="0"/>
              <w:autoSpaceDN w:val="0"/>
              <w:spacing w:before="78" w:after="0" w:line="228"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28" w:lineRule="auto"/>
              <w:ind w:left="70"/>
            </w:pPr>
            <w:r>
              <w:rPr>
                <w:rFonts w:ascii="Times New Roman" w:eastAsia="Times New Roman" w:hAnsi="Times New Roman"/>
                <w:color w:val="000000"/>
                <w:w w:val="97"/>
                <w:sz w:val="16"/>
              </w:rPr>
              <w:t>3</w:t>
            </w:r>
          </w:p>
        </w:tc>
        <w:tc>
          <w:tcPr>
            <w:tcW w:w="981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r>
      <w:tr w:rsidR="00617560" w:rsidTr="00617560">
        <w:trPr>
          <w:trHeight w:val="348"/>
        </w:trPr>
        <w:tc>
          <w:tcPr>
            <w:tcW w:w="15502" w:type="dxa"/>
            <w:gridSpan w:val="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28"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617560" w:rsidTr="00534D3D">
        <w:trPr>
          <w:trHeight w:hRule="exact" w:val="216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6" w:after="0" w:line="232" w:lineRule="auto"/>
              <w:jc w:val="center"/>
            </w:pPr>
            <w:r>
              <w:rPr>
                <w:rFonts w:ascii="Times New Roman" w:eastAsia="Times New Roman" w:hAnsi="Times New Roman"/>
                <w:color w:val="000000"/>
                <w:w w:val="97"/>
                <w:sz w:val="16"/>
              </w:rPr>
              <w:t>2.2.</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617560" w:rsidRDefault="00617560">
            <w:pPr>
              <w:autoSpaceDE w:val="0"/>
              <w:autoSpaceDN w:val="0"/>
              <w:spacing w:before="76" w:after="0" w:line="232" w:lineRule="auto"/>
              <w:ind w:left="72"/>
            </w:pPr>
            <w:r>
              <w:rPr>
                <w:rFonts w:ascii="Times New Roman" w:eastAsia="Times New Roman" w:hAnsi="Times New Roman"/>
                <w:b/>
                <w:color w:val="000000"/>
                <w:w w:val="97"/>
                <w:sz w:val="16"/>
              </w:rPr>
              <w:t>Понятие «техническая подготовка</w:t>
            </w:r>
            <w:r w:rsidR="005D0035">
              <w:rPr>
                <w:rFonts w:ascii="Times New Roman" w:eastAsia="Times New Roman" w:hAnsi="Times New Roman"/>
                <w:b/>
                <w:color w:val="000000"/>
                <w:w w:val="97"/>
                <w:sz w:val="16"/>
              </w:rPr>
              <w:t>. Понятия «двигательное действие», «двигательное умение», «двигательный навык» Составление плана занятий по технической подготовке</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617560" w:rsidRDefault="00CC2613">
            <w:pPr>
              <w:autoSpaceDE w:val="0"/>
              <w:autoSpaceDN w:val="0"/>
              <w:spacing w:before="76" w:after="0" w:line="232" w:lineRule="auto"/>
              <w:ind w:left="70"/>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pPr>
              <w:autoSpaceDE w:val="0"/>
              <w:autoSpaceDN w:val="0"/>
              <w:spacing w:before="76" w:after="0" w:line="232" w:lineRule="auto"/>
              <w:jc w:val="center"/>
            </w:pPr>
          </w:p>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6" w:after="0" w:line="252" w:lineRule="auto"/>
              <w:ind w:left="72" w:right="288"/>
            </w:pPr>
            <w:r>
              <w:rPr>
                <w:rFonts w:ascii="Times New Roman" w:eastAsia="Times New Roman" w:hAnsi="Times New Roman"/>
                <w:color w:val="000000"/>
                <w:w w:val="97"/>
                <w:sz w:val="16"/>
              </w:rPr>
              <w:t xml:space="preserve">осмысливают понятие «техническая подготовка», выясняют значение технической подготовки в жизни человека и его профессиональной деятельности, </w:t>
            </w:r>
            <w:r>
              <w:br/>
            </w:r>
            <w:r>
              <w:rPr>
                <w:rFonts w:ascii="Times New Roman" w:eastAsia="Times New Roman" w:hAnsi="Times New Roman"/>
                <w:color w:val="000000"/>
                <w:w w:val="97"/>
                <w:sz w:val="16"/>
              </w:rPr>
              <w:t xml:space="preserve">укреплении здоровья и физической подготовленности, приводят примеры необходимости технической </w:t>
            </w:r>
            <w:r>
              <w:br/>
            </w:r>
            <w:r w:rsidR="00CC2613">
              <w:rPr>
                <w:rFonts w:ascii="Times New Roman" w:eastAsia="Times New Roman" w:hAnsi="Times New Roman"/>
                <w:color w:val="000000"/>
                <w:w w:val="97"/>
                <w:sz w:val="16"/>
              </w:rPr>
              <w:t>подготовки для школьников; повторяют правила и требования к разработке плана занятий по физической подготовке</w:t>
            </w:r>
            <w:proofErr w:type="gramStart"/>
            <w:r w:rsidR="00CC2613">
              <w:rPr>
                <w:rFonts w:ascii="Times New Roman" w:eastAsia="Times New Roman" w:hAnsi="Times New Roman"/>
                <w:color w:val="000000"/>
                <w:w w:val="97"/>
                <w:sz w:val="16"/>
              </w:rPr>
              <w:t>; ;</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6" w:after="0" w:line="249" w:lineRule="auto"/>
              <w:ind w:left="72"/>
            </w:pPr>
            <w:r>
              <w:rPr>
                <w:rFonts w:ascii="Times New Roman" w:eastAsia="Times New Roman" w:hAnsi="Times New Roman"/>
                <w:color w:val="000000"/>
                <w:w w:val="97"/>
                <w:sz w:val="16"/>
              </w:rPr>
              <w:t xml:space="preserve">Самооценка с </w:t>
            </w:r>
            <w:r>
              <w:br/>
            </w:r>
            <w:proofErr w:type="spellStart"/>
            <w:r>
              <w:rPr>
                <w:rFonts w:ascii="Times New Roman" w:eastAsia="Times New Roman" w:hAnsi="Times New Roman"/>
                <w:color w:val="000000"/>
                <w:w w:val="97"/>
                <w:sz w:val="16"/>
              </w:rPr>
              <w:t>использованием</w:t>
            </w:r>
            <w:proofErr w:type="gramStart"/>
            <w:r>
              <w:rPr>
                <w:rFonts w:ascii="Times New Roman" w:eastAsia="Times New Roman" w:hAnsi="Times New Roman"/>
                <w:color w:val="000000"/>
                <w:w w:val="97"/>
                <w:sz w:val="16"/>
              </w:rPr>
              <w:t>«О</w:t>
            </w:r>
            <w:proofErr w:type="gramEnd"/>
            <w:r>
              <w:rPr>
                <w:rFonts w:ascii="Times New Roman" w:eastAsia="Times New Roman" w:hAnsi="Times New Roman"/>
                <w:color w:val="000000"/>
                <w:w w:val="97"/>
                <w:sz w:val="16"/>
              </w:rPr>
              <w:t>ценочного</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листа»;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34D3D" w:rsidRPr="00DC2C0D" w:rsidRDefault="005C7B05" w:rsidP="00534D3D">
            <w:pPr>
              <w:rPr>
                <w:color w:val="000000"/>
                <w:sz w:val="20"/>
                <w:szCs w:val="20"/>
              </w:rPr>
            </w:pPr>
            <w:hyperlink r:id="rId47" w:history="1">
              <w:r w:rsidR="00534D3D" w:rsidRPr="00DC2C0D">
                <w:rPr>
                  <w:rStyle w:val="a5"/>
                  <w:sz w:val="20"/>
                  <w:szCs w:val="20"/>
                </w:rPr>
                <w:t>https://uchebnik.mos.ru/material_view/test_specifications/150858?menuReferrer=catalogue</w:t>
              </w:r>
            </w:hyperlink>
          </w:p>
          <w:p w:rsidR="00534D3D" w:rsidRPr="00DC2C0D" w:rsidRDefault="005C7B05" w:rsidP="00534D3D">
            <w:pPr>
              <w:rPr>
                <w:color w:val="000000"/>
                <w:sz w:val="20"/>
                <w:szCs w:val="20"/>
              </w:rPr>
            </w:pPr>
            <w:hyperlink r:id="rId48" w:history="1">
              <w:r w:rsidR="00534D3D" w:rsidRPr="00DC2C0D">
                <w:rPr>
                  <w:rStyle w:val="a5"/>
                  <w:sz w:val="20"/>
                  <w:szCs w:val="20"/>
                </w:rPr>
                <w:t>https://uchebnik.mos.ru/material_view/test_specifications/218312?menuReferrer=catalogue</w:t>
              </w:r>
            </w:hyperlink>
          </w:p>
          <w:p w:rsidR="00617560" w:rsidRDefault="00617560"/>
        </w:tc>
      </w:tr>
      <w:tr w:rsidR="00617560" w:rsidTr="00617560">
        <w:trPr>
          <w:trHeight w:hRule="exact" w:val="348"/>
        </w:trPr>
        <w:tc>
          <w:tcPr>
            <w:tcW w:w="5164" w:type="dxa"/>
            <w:gridSpan w:val="2"/>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617560" w:rsidRDefault="00617560">
            <w:pPr>
              <w:autoSpaceDE w:val="0"/>
              <w:autoSpaceDN w:val="0"/>
              <w:spacing w:before="76" w:after="0" w:line="232" w:lineRule="auto"/>
              <w:ind w:left="72"/>
              <w:rPr>
                <w:lang w:val="en-US"/>
              </w:rPr>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617560" w:rsidRDefault="000A3E80">
            <w:pPr>
              <w:autoSpaceDE w:val="0"/>
              <w:autoSpaceDN w:val="0"/>
              <w:spacing w:before="76" w:after="0" w:line="232" w:lineRule="auto"/>
              <w:ind w:left="70"/>
            </w:pPr>
            <w:r>
              <w:t>2</w:t>
            </w:r>
          </w:p>
        </w:tc>
        <w:tc>
          <w:tcPr>
            <w:tcW w:w="981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r>
      <w:tr w:rsidR="00617560" w:rsidTr="00617560">
        <w:trPr>
          <w:trHeight w:val="348"/>
        </w:trPr>
        <w:tc>
          <w:tcPr>
            <w:tcW w:w="15502" w:type="dxa"/>
            <w:gridSpan w:val="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6" w:after="0" w:line="232" w:lineRule="auto"/>
              <w:ind w:left="72"/>
            </w:pPr>
            <w:r>
              <w:rPr>
                <w:rFonts w:ascii="Times New Roman" w:eastAsia="Times New Roman" w:hAnsi="Times New Roman"/>
                <w:b/>
                <w:color w:val="000000"/>
                <w:w w:val="97"/>
                <w:sz w:val="16"/>
              </w:rPr>
              <w:t>Раздел 3. ФИЗИЧЕСКОЕ СОВЕРШЕНСТВОВАНИЕ</w:t>
            </w:r>
          </w:p>
        </w:tc>
      </w:tr>
      <w:tr w:rsidR="00617560" w:rsidRPr="00A73944" w:rsidTr="004C18E5">
        <w:trPr>
          <w:trHeight w:hRule="exact" w:val="4826"/>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01112">
            <w:pPr>
              <w:autoSpaceDE w:val="0"/>
              <w:autoSpaceDN w:val="0"/>
              <w:spacing w:before="78" w:after="0" w:line="228" w:lineRule="auto"/>
              <w:jc w:val="center"/>
            </w:pPr>
            <w:r>
              <w:rPr>
                <w:rFonts w:ascii="Times New Roman" w:eastAsia="Times New Roman" w:hAnsi="Times New Roman"/>
                <w:color w:val="000000"/>
                <w:w w:val="97"/>
                <w:sz w:val="16"/>
              </w:rPr>
              <w:lastRenderedPageBreak/>
              <w:t>3.1</w:t>
            </w:r>
            <w:r w:rsidR="00617560">
              <w:rPr>
                <w:rFonts w:ascii="Times New Roman" w:eastAsia="Times New Roman" w:hAnsi="Times New Roman"/>
                <w:color w:val="000000"/>
                <w:w w:val="97"/>
                <w:sz w:val="16"/>
              </w:rPr>
              <w:t>.</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617560" w:rsidRDefault="00CC2613">
            <w:pPr>
              <w:autoSpaceDE w:val="0"/>
              <w:autoSpaceDN w:val="0"/>
              <w:spacing w:before="78" w:after="0" w:line="228"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 xml:space="preserve">Знакомство с рекомендациями учителя по использованию подводящих и подготовительных </w:t>
            </w:r>
            <w:r>
              <w:br/>
            </w:r>
            <w:r>
              <w:rPr>
                <w:rFonts w:ascii="Times New Roman" w:eastAsia="Times New Roman" w:hAnsi="Times New Roman"/>
                <w:b/>
                <w:color w:val="000000"/>
                <w:w w:val="97"/>
                <w:sz w:val="16"/>
              </w:rPr>
              <w:t xml:space="preserve">упражнений для самостоятельного обучения стойке на голове с опорой на руки, разработке акробатической комбинации из хорошо освоенных упражнений. </w:t>
            </w:r>
            <w:r w:rsidR="00617560">
              <w:rPr>
                <w:rFonts w:ascii="Times New Roman" w:eastAsia="Times New Roman" w:hAnsi="Times New Roman"/>
                <w:b/>
                <w:color w:val="000000"/>
                <w:w w:val="97"/>
                <w:sz w:val="16"/>
              </w:rPr>
              <w:t>Акробатическая комбинация</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617560" w:rsidRDefault="000A3E80">
            <w:pPr>
              <w:autoSpaceDE w:val="0"/>
              <w:autoSpaceDN w:val="0"/>
              <w:spacing w:before="78" w:after="0" w:line="228" w:lineRule="auto"/>
              <w:ind w:left="70"/>
            </w:pPr>
            <w: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pPr>
              <w:autoSpaceDE w:val="0"/>
              <w:autoSpaceDN w:val="0"/>
              <w:spacing w:before="78" w:after="0" w:line="228" w:lineRule="auto"/>
              <w:jc w:val="center"/>
            </w:pPr>
          </w:p>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CC2613">
            <w:pPr>
              <w:autoSpaceDE w:val="0"/>
              <w:autoSpaceDN w:val="0"/>
              <w:spacing w:before="78" w:after="0" w:line="244" w:lineRule="auto"/>
              <w:ind w:left="72" w:right="144"/>
            </w:pPr>
            <w:r>
              <w:rPr>
                <w:rFonts w:ascii="Times New Roman" w:eastAsia="Times New Roman" w:hAnsi="Times New Roman"/>
                <w:color w:val="000000"/>
                <w:w w:val="97"/>
                <w:sz w:val="16"/>
              </w:rPr>
              <w:t xml:space="preserve">знакомятся с рекомендациями учителя по использованию подводящих и подготовительных упражнений для </w:t>
            </w:r>
            <w:r>
              <w:br/>
            </w:r>
            <w:r>
              <w:rPr>
                <w:rFonts w:ascii="Times New Roman" w:eastAsia="Times New Roman" w:hAnsi="Times New Roman"/>
                <w:color w:val="000000"/>
                <w:w w:val="97"/>
                <w:sz w:val="16"/>
              </w:rPr>
              <w:t xml:space="preserve">самостоятельного обучения стойке на голове с опорой на руки, разработке акробатической комбинации из хорошо освоенных упражнений; </w:t>
            </w:r>
            <w:r w:rsidR="00617560">
              <w:rPr>
                <w:rFonts w:ascii="Times New Roman" w:eastAsia="Times New Roman" w:hAnsi="Times New Roman"/>
                <w:color w:val="000000"/>
                <w:w w:val="97"/>
                <w:sz w:val="16"/>
              </w:rPr>
              <w:t xml:space="preserve">составляют акробатическую комбинацию из ранее </w:t>
            </w:r>
            <w:r w:rsidR="00617560">
              <w:br/>
            </w:r>
            <w:r w:rsidR="00617560">
              <w:rPr>
                <w:rFonts w:ascii="Times New Roman" w:eastAsia="Times New Roman" w:hAnsi="Times New Roman"/>
                <w:color w:val="000000"/>
                <w:w w:val="97"/>
                <w:sz w:val="16"/>
              </w:rPr>
              <w:t>освоенных упражнений и добавляют новые упражнения</w:t>
            </w:r>
            <w:proofErr w:type="gramStart"/>
            <w:r w:rsidR="00617560">
              <w:rPr>
                <w:rFonts w:ascii="Times New Roman" w:eastAsia="Times New Roman" w:hAnsi="Times New Roman"/>
                <w:color w:val="000000"/>
                <w:w w:val="97"/>
                <w:sz w:val="16"/>
              </w:rPr>
              <w:t>;;</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8" w:after="0" w:line="228" w:lineRule="auto"/>
              <w:ind w:left="72"/>
              <w:rPr>
                <w:lang w:val="en-US"/>
              </w:rPr>
            </w:pPr>
            <w:r>
              <w:rPr>
                <w:rFonts w:ascii="Times New Roman" w:eastAsia="Times New Roman" w:hAnsi="Times New Roman"/>
                <w:color w:val="000000"/>
                <w:w w:val="97"/>
                <w:sz w:val="16"/>
              </w:rPr>
              <w:t>Зачет;</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34D3D" w:rsidRDefault="005C7B05">
            <w:pPr>
              <w:rPr>
                <w:lang w:val="en-US"/>
              </w:rPr>
            </w:pPr>
            <w:hyperlink r:id="rId49" w:history="1">
              <w:r w:rsidR="004C18E5" w:rsidRPr="00550AE4">
                <w:rPr>
                  <w:rStyle w:val="a5"/>
                  <w:lang w:val="en-US"/>
                </w:rPr>
                <w:t>https://uchebnik.mos.ru/material_view/atomic_objects/259019?menuReferrer=catalogue</w:t>
              </w:r>
            </w:hyperlink>
          </w:p>
          <w:p w:rsidR="004C18E5" w:rsidRDefault="005C7B05">
            <w:pPr>
              <w:rPr>
                <w:lang w:val="en-US"/>
              </w:rPr>
            </w:pPr>
            <w:hyperlink r:id="rId50" w:history="1">
              <w:r w:rsidR="004C18E5" w:rsidRPr="00550AE4">
                <w:rPr>
                  <w:rStyle w:val="a5"/>
                  <w:lang w:val="en-US"/>
                </w:rPr>
                <w:t>https://uchebnik.mos.ru/material_view/atomic_objects/259045?menuReferrer=catalogue</w:t>
              </w:r>
            </w:hyperlink>
          </w:p>
          <w:p w:rsidR="004C18E5" w:rsidRPr="004C18E5" w:rsidRDefault="004C18E5">
            <w:pPr>
              <w:rPr>
                <w:lang w:val="en-US"/>
              </w:rPr>
            </w:pPr>
          </w:p>
        </w:tc>
      </w:tr>
      <w:tr w:rsidR="00617560" w:rsidRPr="00A73944" w:rsidTr="00617560">
        <w:trPr>
          <w:trHeight w:hRule="exact" w:val="73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01112">
            <w:pPr>
              <w:autoSpaceDE w:val="0"/>
              <w:autoSpaceDN w:val="0"/>
              <w:spacing w:before="76" w:after="0" w:line="232" w:lineRule="auto"/>
              <w:jc w:val="center"/>
              <w:rPr>
                <w:lang w:val="en-US"/>
              </w:rPr>
            </w:pPr>
            <w:r>
              <w:rPr>
                <w:rFonts w:ascii="Times New Roman" w:eastAsia="Times New Roman" w:hAnsi="Times New Roman"/>
                <w:color w:val="000000"/>
                <w:w w:val="97"/>
                <w:sz w:val="16"/>
              </w:rPr>
              <w:t>3.2</w:t>
            </w:r>
            <w:r w:rsidR="00617560">
              <w:rPr>
                <w:rFonts w:ascii="Times New Roman" w:eastAsia="Times New Roman" w:hAnsi="Times New Roman"/>
                <w:color w:val="000000"/>
                <w:w w:val="97"/>
                <w:sz w:val="16"/>
              </w:rPr>
              <w:t>.</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617560" w:rsidRDefault="00617560">
            <w:pPr>
              <w:autoSpaceDE w:val="0"/>
              <w:autoSpaceDN w:val="0"/>
              <w:spacing w:before="76" w:after="0" w:line="232"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Стойка на голове с опорой на руки</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617560" w:rsidRPr="000A3E80" w:rsidRDefault="000A3E80">
            <w:pPr>
              <w:autoSpaceDE w:val="0"/>
              <w:autoSpaceDN w:val="0"/>
              <w:spacing w:before="76" w:after="0" w:line="232" w:lineRule="auto"/>
              <w:ind w:left="70"/>
            </w:pPr>
            <w: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617560">
            <w:pPr>
              <w:autoSpaceDE w:val="0"/>
              <w:autoSpaceDN w:val="0"/>
              <w:spacing w:before="76" w:after="0" w:line="244" w:lineRule="auto"/>
              <w:jc w:val="center"/>
            </w:pPr>
          </w:p>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617560">
            <w:pPr>
              <w:autoSpaceDE w:val="0"/>
              <w:autoSpaceDN w:val="0"/>
              <w:spacing w:before="76" w:after="0" w:line="249" w:lineRule="auto"/>
              <w:ind w:left="72" w:right="288"/>
            </w:pPr>
            <w:r>
              <w:rPr>
                <w:rFonts w:ascii="Times New Roman" w:eastAsia="Times New Roman" w:hAnsi="Times New Roman"/>
                <w:color w:val="000000"/>
                <w:w w:val="97"/>
                <w:sz w:val="16"/>
              </w:rPr>
              <w:t>ведут наблюдения за техникой выполнения стойки другими учащимися, выявляют возможные ошибки и предлагают способы их устранения (работа в парах</w:t>
            </w:r>
            <w:proofErr w:type="gramStart"/>
            <w:r>
              <w:rPr>
                <w:rFonts w:ascii="Times New Roman" w:eastAsia="Times New Roman" w:hAnsi="Times New Roman"/>
                <w:color w:val="000000"/>
                <w:w w:val="97"/>
                <w:sz w:val="16"/>
              </w:rPr>
              <w:t>);;</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17560" w:rsidRDefault="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17560" w:rsidRDefault="005C7B05">
            <w:pPr>
              <w:rPr>
                <w:lang w:val="en-US"/>
              </w:rPr>
            </w:pPr>
            <w:hyperlink r:id="rId51" w:history="1">
              <w:r w:rsidR="004C18E5" w:rsidRPr="00550AE4">
                <w:rPr>
                  <w:rStyle w:val="a5"/>
                  <w:lang w:val="en-US"/>
                </w:rPr>
                <w:t>https://uchebnik.mos.ru/material_view/atomic_objects/9594126?menuReferrer=catalogue</w:t>
              </w:r>
            </w:hyperlink>
          </w:p>
          <w:p w:rsidR="004C18E5" w:rsidRPr="004C18E5" w:rsidRDefault="004C18E5">
            <w:pPr>
              <w:rPr>
                <w:lang w:val="en-US"/>
              </w:rPr>
            </w:pPr>
          </w:p>
        </w:tc>
      </w:tr>
      <w:tr w:rsidR="00357997" w:rsidRPr="00A73944" w:rsidTr="00534D3D">
        <w:trPr>
          <w:trHeight w:hRule="exact" w:val="1141"/>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601112" w:rsidP="00357997">
            <w:pPr>
              <w:autoSpaceDE w:val="0"/>
              <w:autoSpaceDN w:val="0"/>
              <w:spacing w:before="78" w:after="0" w:line="228" w:lineRule="auto"/>
              <w:jc w:val="center"/>
              <w:rPr>
                <w:lang w:val="en-US"/>
              </w:rPr>
            </w:pPr>
            <w:r>
              <w:rPr>
                <w:rFonts w:ascii="Times New Roman" w:eastAsia="Times New Roman" w:hAnsi="Times New Roman"/>
                <w:color w:val="000000"/>
                <w:w w:val="97"/>
                <w:sz w:val="16"/>
              </w:rPr>
              <w:t>3.3</w:t>
            </w:r>
            <w:r w:rsidR="00357997">
              <w:rPr>
                <w:rFonts w:ascii="Times New Roman" w:eastAsia="Times New Roman" w:hAnsi="Times New Roman"/>
                <w:color w:val="000000"/>
                <w:w w:val="97"/>
                <w:sz w:val="16"/>
              </w:rPr>
              <w:t>.</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Default="00357997" w:rsidP="00357997">
            <w:pPr>
              <w:autoSpaceDE w:val="0"/>
              <w:autoSpaceDN w:val="0"/>
              <w:spacing w:before="78" w:after="0" w:line="228" w:lineRule="auto"/>
              <w:ind w:left="72"/>
            </w:pPr>
            <w:r>
              <w:rPr>
                <w:rFonts w:ascii="Times New Roman" w:eastAsia="Times New Roman" w:hAnsi="Times New Roman"/>
                <w:i/>
                <w:color w:val="000000"/>
                <w:w w:val="97"/>
                <w:sz w:val="16"/>
              </w:rPr>
              <w:t xml:space="preserve">Модуль «Лёгкая атлетика». </w:t>
            </w:r>
            <w:r>
              <w:rPr>
                <w:rFonts w:ascii="Times New Roman" w:eastAsia="Times New Roman" w:hAnsi="Times New Roman"/>
                <w:b/>
                <w:color w:val="000000"/>
                <w:w w:val="97"/>
                <w:sz w:val="16"/>
              </w:rPr>
              <w:t xml:space="preserve">Знакомство с рекомендациями учителя по использованию подводящих и подготовительных упражнений для самостоятельного обучения технике </w:t>
            </w:r>
            <w:r>
              <w:br/>
            </w:r>
            <w:r>
              <w:rPr>
                <w:rFonts w:ascii="Times New Roman" w:eastAsia="Times New Roman" w:hAnsi="Times New Roman"/>
                <w:b/>
                <w:color w:val="000000"/>
                <w:w w:val="97"/>
                <w:sz w:val="16"/>
              </w:rPr>
              <w:t>преодоления препятствий способами «</w:t>
            </w:r>
            <w:proofErr w:type="spellStart"/>
            <w:r>
              <w:rPr>
                <w:rFonts w:ascii="Times New Roman" w:eastAsia="Times New Roman" w:hAnsi="Times New Roman"/>
                <w:b/>
                <w:color w:val="000000"/>
                <w:w w:val="97"/>
                <w:sz w:val="16"/>
              </w:rPr>
              <w:t>наступание</w:t>
            </w:r>
            <w:proofErr w:type="spellEnd"/>
            <w:r>
              <w:rPr>
                <w:rFonts w:ascii="Times New Roman" w:eastAsia="Times New Roman" w:hAnsi="Times New Roman"/>
                <w:b/>
                <w:color w:val="000000"/>
                <w:w w:val="97"/>
                <w:sz w:val="16"/>
              </w:rPr>
              <w:t>» и</w:t>
            </w:r>
            <w:r>
              <w:br/>
            </w:r>
            <w:r>
              <w:rPr>
                <w:rFonts w:ascii="Times New Roman" w:eastAsia="Times New Roman" w:hAnsi="Times New Roman"/>
                <w:b/>
                <w:color w:val="000000"/>
                <w:w w:val="97"/>
                <w:sz w:val="16"/>
              </w:rPr>
              <w:t xml:space="preserve">«прыжковый бег». </w:t>
            </w:r>
            <w:r>
              <w:rPr>
                <w:rFonts w:ascii="Times New Roman" w:eastAsia="Times New Roman" w:hAnsi="Times New Roman"/>
                <w:i/>
                <w:color w:val="000000"/>
                <w:w w:val="97"/>
                <w:sz w:val="16"/>
              </w:rPr>
              <w:t xml:space="preserve"> </w:t>
            </w:r>
            <w:r>
              <w:rPr>
                <w:rFonts w:ascii="Times New Roman" w:eastAsia="Times New Roman" w:hAnsi="Times New Roman"/>
                <w:b/>
                <w:color w:val="000000"/>
                <w:w w:val="97"/>
                <w:sz w:val="16"/>
              </w:rPr>
              <w:t>Бег с преодолением препятствий</w:t>
            </w:r>
            <w:r w:rsidR="00820780">
              <w:rPr>
                <w:rFonts w:ascii="Times New Roman" w:eastAsia="Times New Roman" w:hAnsi="Times New Roman"/>
                <w:b/>
                <w:color w:val="000000"/>
                <w:w w:val="97"/>
                <w:sz w:val="16"/>
              </w:rPr>
              <w:t xml:space="preserve">. </w:t>
            </w:r>
            <w:r w:rsidR="00820780" w:rsidRPr="00820780">
              <w:rPr>
                <w:rFonts w:ascii="Times New Roman" w:hAnsi="Times New Roman"/>
                <w:w w:val="105"/>
                <w:sz w:val="15"/>
              </w:rPr>
              <w:t>Прыжок</w:t>
            </w:r>
            <w:r w:rsidR="00820780" w:rsidRPr="00820780">
              <w:rPr>
                <w:rFonts w:ascii="Times New Roman" w:hAnsi="Times New Roman"/>
                <w:spacing w:val="-7"/>
                <w:w w:val="105"/>
                <w:sz w:val="15"/>
              </w:rPr>
              <w:t xml:space="preserve"> </w:t>
            </w:r>
            <w:r w:rsidR="00820780" w:rsidRPr="00820780">
              <w:rPr>
                <w:rFonts w:ascii="Times New Roman" w:hAnsi="Times New Roman"/>
                <w:w w:val="105"/>
                <w:sz w:val="15"/>
              </w:rPr>
              <w:t>в</w:t>
            </w:r>
            <w:r w:rsidR="00820780" w:rsidRPr="00820780">
              <w:rPr>
                <w:rFonts w:ascii="Times New Roman" w:hAnsi="Times New Roman"/>
                <w:spacing w:val="-8"/>
                <w:w w:val="105"/>
                <w:sz w:val="15"/>
              </w:rPr>
              <w:t xml:space="preserve"> </w:t>
            </w:r>
            <w:r w:rsidR="00820780" w:rsidRPr="00820780">
              <w:rPr>
                <w:rFonts w:ascii="Times New Roman" w:hAnsi="Times New Roman"/>
                <w:w w:val="105"/>
                <w:sz w:val="15"/>
              </w:rPr>
              <w:t>длину</w:t>
            </w:r>
            <w:r w:rsidR="00820780" w:rsidRPr="00820780">
              <w:rPr>
                <w:rFonts w:ascii="Times New Roman" w:hAnsi="Times New Roman"/>
                <w:spacing w:val="-7"/>
                <w:w w:val="105"/>
                <w:sz w:val="15"/>
              </w:rPr>
              <w:t xml:space="preserve"> </w:t>
            </w:r>
            <w:r w:rsidR="00820780" w:rsidRPr="00820780">
              <w:rPr>
                <w:rFonts w:ascii="Times New Roman" w:hAnsi="Times New Roman"/>
                <w:w w:val="105"/>
                <w:sz w:val="15"/>
              </w:rPr>
              <w:t>с</w:t>
            </w:r>
            <w:r w:rsidR="00820780" w:rsidRPr="00820780">
              <w:rPr>
                <w:rFonts w:ascii="Times New Roman" w:hAnsi="Times New Roman"/>
                <w:spacing w:val="-8"/>
                <w:w w:val="105"/>
                <w:sz w:val="15"/>
              </w:rPr>
              <w:t xml:space="preserve"> </w:t>
            </w:r>
            <w:r w:rsidR="00820780" w:rsidRPr="00820780">
              <w:rPr>
                <w:rFonts w:ascii="Times New Roman" w:hAnsi="Times New Roman"/>
                <w:w w:val="105"/>
                <w:sz w:val="15"/>
              </w:rPr>
              <w:t>разбега</w:t>
            </w:r>
            <w:r w:rsidR="00820780" w:rsidRPr="00820780">
              <w:rPr>
                <w:rFonts w:ascii="Times New Roman" w:hAnsi="Times New Roman"/>
                <w:spacing w:val="-36"/>
                <w:w w:val="105"/>
                <w:sz w:val="15"/>
              </w:rPr>
              <w:t xml:space="preserve"> </w:t>
            </w:r>
            <w:r w:rsidR="00820780" w:rsidRPr="00820780">
              <w:rPr>
                <w:rFonts w:ascii="Times New Roman" w:hAnsi="Times New Roman"/>
                <w:w w:val="105"/>
                <w:sz w:val="15"/>
              </w:rPr>
              <w:t>способом</w:t>
            </w:r>
            <w:r w:rsidR="00820780" w:rsidRPr="00820780">
              <w:rPr>
                <w:rFonts w:ascii="Times New Roman" w:hAnsi="Times New Roman"/>
                <w:spacing w:val="-2"/>
                <w:w w:val="105"/>
                <w:sz w:val="15"/>
              </w:rPr>
              <w:t xml:space="preserve"> </w:t>
            </w:r>
            <w:r w:rsidR="00820780" w:rsidRPr="00820780">
              <w:rPr>
                <w:rFonts w:ascii="Times New Roman" w:hAnsi="Times New Roman"/>
                <w:w w:val="105"/>
                <w:sz w:val="15"/>
              </w:rPr>
              <w:t>«согнув</w:t>
            </w:r>
            <w:r w:rsidR="00820780" w:rsidRPr="00820780">
              <w:rPr>
                <w:rFonts w:ascii="Times New Roman" w:hAnsi="Times New Roman"/>
                <w:spacing w:val="-1"/>
                <w:w w:val="105"/>
                <w:sz w:val="15"/>
              </w:rPr>
              <w:t xml:space="preserve"> </w:t>
            </w:r>
            <w:r w:rsidR="00820780" w:rsidRPr="00820780">
              <w:rPr>
                <w:rFonts w:ascii="Times New Roman" w:hAnsi="Times New Roman"/>
                <w:w w:val="105"/>
                <w:sz w:val="15"/>
              </w:rPr>
              <w:t>ноги</w:t>
            </w:r>
            <w:r w:rsidR="00820780" w:rsidRPr="00820780">
              <w:rPr>
                <w:rFonts w:ascii="Times New Roman" w:hAnsi="Times New Roman"/>
                <w:i/>
                <w:w w:val="105"/>
                <w:sz w:val="15"/>
              </w:rPr>
              <w:t>»</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9C7010" w:rsidP="00357997">
            <w:pPr>
              <w:autoSpaceDE w:val="0"/>
              <w:autoSpaceDN w:val="0"/>
              <w:spacing w:before="78" w:after="0" w:line="228" w:lineRule="auto"/>
              <w:ind w:left="70"/>
            </w:pPr>
            <w: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8" w:after="0" w:line="244" w:lineRule="auto"/>
              <w:jc w:val="center"/>
            </w:pPr>
          </w:p>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8" w:after="0" w:line="252" w:lineRule="auto"/>
              <w:ind w:left="72"/>
            </w:pPr>
            <w:r>
              <w:rPr>
                <w:rFonts w:ascii="Times New Roman" w:eastAsia="Times New Roman" w:hAnsi="Times New Roman"/>
                <w:color w:val="000000"/>
                <w:w w:val="97"/>
                <w:sz w:val="16"/>
              </w:rPr>
              <w:t xml:space="preserve">знакомятся с рекомендациями учителя по использованию подводящих и подготовительных упражнений для </w:t>
            </w:r>
            <w:r>
              <w:br/>
            </w:r>
            <w:r>
              <w:rPr>
                <w:rFonts w:ascii="Times New Roman" w:eastAsia="Times New Roman" w:hAnsi="Times New Roman"/>
                <w:color w:val="000000"/>
                <w:w w:val="97"/>
                <w:sz w:val="16"/>
              </w:rPr>
              <w:t xml:space="preserve">самостоятельного обучения технике преодоления </w:t>
            </w:r>
            <w:r>
              <w:br/>
            </w:r>
            <w:r>
              <w:rPr>
                <w:rFonts w:ascii="Times New Roman" w:eastAsia="Times New Roman" w:hAnsi="Times New Roman"/>
                <w:color w:val="000000"/>
                <w:w w:val="97"/>
                <w:sz w:val="16"/>
              </w:rPr>
              <w:t>препятствий способами «</w:t>
            </w:r>
            <w:proofErr w:type="spellStart"/>
            <w:r>
              <w:rPr>
                <w:rFonts w:ascii="Times New Roman" w:eastAsia="Times New Roman" w:hAnsi="Times New Roman"/>
                <w:color w:val="000000"/>
                <w:w w:val="97"/>
                <w:sz w:val="16"/>
              </w:rPr>
              <w:t>наступание</w:t>
            </w:r>
            <w:proofErr w:type="spellEnd"/>
            <w:r>
              <w:rPr>
                <w:rFonts w:ascii="Times New Roman" w:eastAsia="Times New Roman" w:hAnsi="Times New Roman"/>
                <w:color w:val="000000"/>
                <w:w w:val="97"/>
                <w:sz w:val="16"/>
              </w:rPr>
              <w:t>» и «прыжковый бег»; наблюдают и анализируют образец бега с преодолением гимнастической скамейки (препятствия) способом</w:t>
            </w:r>
            <w:r>
              <w:br/>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наступание</w:t>
            </w:r>
            <w:proofErr w:type="spellEnd"/>
            <w:r>
              <w:rPr>
                <w:rFonts w:ascii="Times New Roman" w:eastAsia="Times New Roman" w:hAnsi="Times New Roman"/>
                <w:color w:val="000000"/>
                <w:w w:val="97"/>
                <w:sz w:val="16"/>
              </w:rPr>
              <w:t>», определяют основные фазы движения и определяют их технические сложности, делают выводы по задачам самостоятельного обучения</w:t>
            </w:r>
            <w:proofErr w:type="gramStart"/>
            <w:r>
              <w:rPr>
                <w:rFonts w:ascii="Times New Roman" w:eastAsia="Times New Roman" w:hAnsi="Times New Roman"/>
                <w:color w:val="000000"/>
                <w:w w:val="97"/>
                <w:sz w:val="16"/>
              </w:rPr>
              <w:t>;;</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20780" w:rsidRPr="00820780" w:rsidRDefault="005C7B05" w:rsidP="00820780">
            <w:pPr>
              <w:rPr>
                <w:lang w:val="en-US"/>
              </w:rPr>
            </w:pPr>
            <w:hyperlink r:id="rId52" w:history="1">
              <w:r w:rsidR="00820780" w:rsidRPr="00820780">
                <w:rPr>
                  <w:rStyle w:val="a5"/>
                  <w:lang w:val="en-US"/>
                </w:rPr>
                <w:t>https://uchebnik.mos.ru/material_view/test_specifications/129762?menuReferrer=catalogue</w:t>
              </w:r>
            </w:hyperlink>
          </w:p>
          <w:p w:rsidR="00357997" w:rsidRPr="00820780" w:rsidRDefault="00357997" w:rsidP="00357997">
            <w:pPr>
              <w:rPr>
                <w:lang w:val="en-US"/>
              </w:rPr>
            </w:pPr>
          </w:p>
        </w:tc>
      </w:tr>
      <w:tr w:rsidR="00357997" w:rsidRPr="00A73944" w:rsidTr="00534D3D">
        <w:trPr>
          <w:trHeight w:hRule="exact" w:val="1142"/>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601112" w:rsidP="00357997">
            <w:pPr>
              <w:autoSpaceDE w:val="0"/>
              <w:autoSpaceDN w:val="0"/>
              <w:spacing w:before="76" w:after="0" w:line="232" w:lineRule="auto"/>
              <w:jc w:val="center"/>
              <w:rPr>
                <w:lang w:val="en-US"/>
              </w:rPr>
            </w:pPr>
            <w:r>
              <w:rPr>
                <w:rFonts w:ascii="Times New Roman" w:eastAsia="Times New Roman" w:hAnsi="Times New Roman"/>
                <w:color w:val="000000"/>
                <w:w w:val="97"/>
                <w:sz w:val="16"/>
              </w:rPr>
              <w:t>3.4</w:t>
            </w:r>
            <w:r w:rsidR="00357997">
              <w:rPr>
                <w:rFonts w:ascii="Times New Roman" w:eastAsia="Times New Roman" w:hAnsi="Times New Roman"/>
                <w:color w:val="000000"/>
                <w:w w:val="97"/>
                <w:sz w:val="16"/>
              </w:rPr>
              <w:t>.</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pPr>
            <w:r>
              <w:rPr>
                <w:rFonts w:ascii="Times New Roman" w:eastAsia="Times New Roman" w:hAnsi="Times New Roman"/>
                <w:i/>
                <w:color w:val="000000"/>
                <w:w w:val="97"/>
                <w:sz w:val="16"/>
              </w:rPr>
              <w:t xml:space="preserve">Модуль «Лёгкая атлетика». </w:t>
            </w:r>
            <w:r>
              <w:rPr>
                <w:rFonts w:ascii="Times New Roman" w:eastAsia="Times New Roman" w:hAnsi="Times New Roman"/>
                <w:b/>
                <w:color w:val="000000"/>
                <w:w w:val="97"/>
                <w:sz w:val="16"/>
              </w:rPr>
              <w:t xml:space="preserve">Знакомство с рекомендациями учителя по использованию подводящих и подготовительных упражнений для самостоятельного обучения технике </w:t>
            </w:r>
            <w:r>
              <w:br/>
            </w:r>
            <w:r>
              <w:rPr>
                <w:rFonts w:ascii="Times New Roman" w:eastAsia="Times New Roman" w:hAnsi="Times New Roman"/>
                <w:b/>
                <w:color w:val="000000"/>
                <w:w w:val="97"/>
                <w:sz w:val="16"/>
              </w:rPr>
              <w:t>эстафетного бега</w:t>
            </w:r>
            <w:r>
              <w:rPr>
                <w:rFonts w:ascii="Times New Roman" w:eastAsia="Times New Roman" w:hAnsi="Times New Roman"/>
                <w:i/>
                <w:color w:val="000000"/>
                <w:w w:val="97"/>
                <w:sz w:val="16"/>
              </w:rPr>
              <w:t xml:space="preserve">.  </w:t>
            </w:r>
            <w:r>
              <w:rPr>
                <w:rFonts w:ascii="Times New Roman" w:eastAsia="Times New Roman" w:hAnsi="Times New Roman"/>
                <w:b/>
                <w:color w:val="000000"/>
                <w:w w:val="97"/>
                <w:sz w:val="16"/>
              </w:rPr>
              <w:t>Эстафетный бег</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9C7010" w:rsidP="00357997">
            <w:pPr>
              <w:autoSpaceDE w:val="0"/>
              <w:autoSpaceDN w:val="0"/>
              <w:spacing w:before="76" w:after="0" w:line="232" w:lineRule="auto"/>
              <w:ind w:left="70"/>
            </w:pPr>
            <w: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49" w:lineRule="auto"/>
              <w:ind w:left="72" w:right="144"/>
            </w:pPr>
            <w:r>
              <w:rPr>
                <w:rFonts w:ascii="Times New Roman" w:eastAsia="Times New Roman" w:hAnsi="Times New Roman"/>
                <w:color w:val="000000"/>
                <w:w w:val="97"/>
                <w:sz w:val="16"/>
              </w:rPr>
              <w:t xml:space="preserve">наблюдают и анализируют образец техники эстафетного бега, определяют основные фазы движения и определяют их технические сложности, делают выводы по задачам самостоятельного обучения; знакомятся с рекомендациями учителя по использованию подводящих и подготовительных упражнений для </w:t>
            </w:r>
            <w:r>
              <w:br/>
            </w:r>
            <w:r>
              <w:rPr>
                <w:rFonts w:ascii="Times New Roman" w:eastAsia="Times New Roman" w:hAnsi="Times New Roman"/>
                <w:color w:val="000000"/>
                <w:w w:val="97"/>
                <w:sz w:val="16"/>
              </w:rPr>
              <w:t>самостоятельного обучения технике эстафетного бега</w:t>
            </w:r>
            <w:proofErr w:type="gramStart"/>
            <w:r>
              <w:rPr>
                <w:rFonts w:ascii="Times New Roman" w:eastAsia="Times New Roman" w:hAnsi="Times New Roman"/>
                <w:color w:val="000000"/>
                <w:w w:val="97"/>
                <w:sz w:val="16"/>
              </w:rPr>
              <w:t>;;</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20780" w:rsidRPr="00820780" w:rsidRDefault="005C7B05" w:rsidP="00820780">
            <w:pPr>
              <w:rPr>
                <w:color w:val="000000"/>
                <w:sz w:val="20"/>
                <w:szCs w:val="20"/>
                <w:lang w:val="en-US"/>
              </w:rPr>
            </w:pPr>
            <w:hyperlink r:id="rId53" w:history="1">
              <w:r w:rsidR="00820780" w:rsidRPr="00820780">
                <w:rPr>
                  <w:color w:val="0000FF"/>
                  <w:sz w:val="20"/>
                  <w:szCs w:val="20"/>
                  <w:u w:val="single"/>
                  <w:lang w:val="en-US"/>
                </w:rPr>
                <w:t>https://uchebnik.mos.ru/app_player/240694</w:t>
              </w:r>
            </w:hyperlink>
          </w:p>
          <w:p w:rsidR="00357997" w:rsidRPr="00820780" w:rsidRDefault="00357997" w:rsidP="00357997">
            <w:pPr>
              <w:rPr>
                <w:lang w:val="en-US"/>
              </w:rPr>
            </w:pPr>
          </w:p>
        </w:tc>
      </w:tr>
    </w:tbl>
    <w:p w:rsidR="00617560" w:rsidRPr="00820780" w:rsidRDefault="00617560" w:rsidP="00617560">
      <w:pPr>
        <w:autoSpaceDE w:val="0"/>
        <w:autoSpaceDN w:val="0"/>
        <w:spacing w:after="0" w:line="14" w:lineRule="exact"/>
        <w:rPr>
          <w:rFonts w:asciiTheme="minorHAnsi" w:hAnsiTheme="minorHAnsi" w:cstheme="minorBidi"/>
          <w:lang w:val="en-US"/>
        </w:rPr>
      </w:pPr>
    </w:p>
    <w:p w:rsidR="00617560" w:rsidRPr="00820780" w:rsidRDefault="00617560" w:rsidP="00617560">
      <w:pPr>
        <w:spacing w:after="0"/>
        <w:rPr>
          <w:lang w:val="en-US"/>
        </w:rPr>
        <w:sectPr w:rsidR="00617560" w:rsidRPr="00820780">
          <w:pgSz w:w="16840" w:h="11900"/>
          <w:pgMar w:top="284" w:right="640" w:bottom="550" w:left="666" w:header="720" w:footer="720" w:gutter="0"/>
          <w:cols w:space="720"/>
        </w:sectPr>
      </w:pPr>
    </w:p>
    <w:p w:rsidR="00617560" w:rsidRPr="00820780" w:rsidRDefault="00617560" w:rsidP="00617560">
      <w:pPr>
        <w:autoSpaceDE w:val="0"/>
        <w:autoSpaceDN w:val="0"/>
        <w:spacing w:after="66" w:line="220" w:lineRule="exact"/>
        <w:rPr>
          <w:lang w:val="en-US"/>
        </w:rPr>
      </w:pPr>
    </w:p>
    <w:tbl>
      <w:tblPr>
        <w:tblW w:w="0" w:type="auto"/>
        <w:tblInd w:w="6" w:type="dxa"/>
        <w:tblLayout w:type="fixed"/>
        <w:tblLook w:val="04A0" w:firstRow="1" w:lastRow="0" w:firstColumn="1" w:lastColumn="0" w:noHBand="0" w:noVBand="1"/>
      </w:tblPr>
      <w:tblGrid>
        <w:gridCol w:w="468"/>
        <w:gridCol w:w="4696"/>
        <w:gridCol w:w="528"/>
        <w:gridCol w:w="1104"/>
        <w:gridCol w:w="1140"/>
        <w:gridCol w:w="866"/>
        <w:gridCol w:w="4082"/>
        <w:gridCol w:w="1236"/>
        <w:gridCol w:w="1382"/>
      </w:tblGrid>
      <w:tr w:rsidR="00357997" w:rsidRPr="00A73944" w:rsidTr="00357997">
        <w:trPr>
          <w:trHeight w:hRule="exact" w:val="1116"/>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601112" w:rsidP="00357997">
            <w:pPr>
              <w:autoSpaceDE w:val="0"/>
              <w:autoSpaceDN w:val="0"/>
              <w:spacing w:before="78" w:after="0" w:line="228" w:lineRule="auto"/>
              <w:jc w:val="center"/>
              <w:rPr>
                <w:lang w:val="en-US"/>
              </w:rPr>
            </w:pPr>
            <w:r>
              <w:rPr>
                <w:rFonts w:ascii="Times New Roman" w:eastAsia="Times New Roman" w:hAnsi="Times New Roman"/>
                <w:color w:val="000000"/>
                <w:w w:val="97"/>
                <w:sz w:val="16"/>
              </w:rPr>
              <w:t>3.5</w:t>
            </w:r>
            <w:r w:rsidR="00357997">
              <w:rPr>
                <w:rFonts w:ascii="Times New Roman" w:eastAsia="Times New Roman" w:hAnsi="Times New Roman"/>
                <w:color w:val="000000"/>
                <w:w w:val="97"/>
                <w:sz w:val="16"/>
              </w:rPr>
              <w:t>.</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Default="00357997" w:rsidP="00357997">
            <w:pPr>
              <w:autoSpaceDE w:val="0"/>
              <w:autoSpaceDN w:val="0"/>
              <w:spacing w:before="78" w:after="0" w:line="244" w:lineRule="auto"/>
              <w:ind w:left="72" w:right="144"/>
            </w:pPr>
            <w:r>
              <w:rPr>
                <w:rFonts w:ascii="Times New Roman" w:eastAsia="Times New Roman" w:hAnsi="Times New Roman"/>
                <w:i/>
                <w:color w:val="000000"/>
                <w:w w:val="97"/>
                <w:sz w:val="16"/>
              </w:rPr>
              <w:t xml:space="preserve">Модуль «Лёгкая атлетика». </w:t>
            </w:r>
            <w:r>
              <w:rPr>
                <w:rFonts w:ascii="Times New Roman" w:eastAsia="Times New Roman" w:hAnsi="Times New Roman"/>
                <w:b/>
                <w:color w:val="000000"/>
                <w:w w:val="97"/>
                <w:sz w:val="16"/>
              </w:rPr>
              <w:t>Знакомство с рекомендациями учителя по использованию упражнений с малым мячом на развитие точности движений</w:t>
            </w:r>
            <w:r>
              <w:rPr>
                <w:rFonts w:ascii="Times New Roman" w:eastAsia="Times New Roman" w:hAnsi="Times New Roman"/>
                <w:i/>
                <w:color w:val="000000"/>
                <w:w w:val="97"/>
                <w:sz w:val="16"/>
              </w:rPr>
              <w:t xml:space="preserve">. </w:t>
            </w:r>
            <w:r>
              <w:rPr>
                <w:rFonts w:ascii="Times New Roman" w:eastAsia="Times New Roman" w:hAnsi="Times New Roman"/>
                <w:b/>
                <w:color w:val="000000"/>
                <w:w w:val="97"/>
                <w:sz w:val="16"/>
              </w:rPr>
              <w:t>Метание малого мяча в катящуюся мишень</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9C7010" w:rsidP="00357997">
            <w:pPr>
              <w:autoSpaceDE w:val="0"/>
              <w:autoSpaceDN w:val="0"/>
              <w:spacing w:before="78" w:after="0" w:line="228" w:lineRule="auto"/>
              <w:ind w:left="70"/>
            </w:pPr>
            <w: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8" w:after="0" w:line="244" w:lineRule="auto"/>
              <w:ind w:left="72" w:right="288"/>
            </w:pPr>
            <w:r>
              <w:rPr>
                <w:rFonts w:ascii="Times New Roman" w:eastAsia="Times New Roman" w:hAnsi="Times New Roman"/>
                <w:color w:val="000000"/>
                <w:w w:val="97"/>
                <w:sz w:val="16"/>
              </w:rPr>
              <w:t xml:space="preserve">анализируют результативность самообучения метанию малого мяча по точности попадания в мишень, вносят коррекцию в процесс самообучения; знакомятся с рекомендациями учителя по использованию упражнений с малым мячом на развитие точности </w:t>
            </w:r>
            <w:r>
              <w:br/>
            </w:r>
            <w:r>
              <w:rPr>
                <w:rFonts w:ascii="Times New Roman" w:eastAsia="Times New Roman" w:hAnsi="Times New Roman"/>
                <w:color w:val="000000"/>
                <w:w w:val="97"/>
                <w:sz w:val="16"/>
              </w:rPr>
              <w:t>движений;</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20780" w:rsidRPr="00820780" w:rsidRDefault="005C7B05" w:rsidP="00820780">
            <w:pPr>
              <w:rPr>
                <w:lang w:val="en-US"/>
              </w:rPr>
            </w:pPr>
            <w:hyperlink r:id="rId54" w:history="1">
              <w:r w:rsidR="00820780" w:rsidRPr="00820780">
                <w:rPr>
                  <w:rStyle w:val="a5"/>
                  <w:lang w:val="en-US"/>
                </w:rPr>
                <w:t>https://uchebnik.mos.ru/material_view/test_specifications/217638?menuReferrer=catalogue</w:t>
              </w:r>
            </w:hyperlink>
          </w:p>
          <w:p w:rsidR="00357997" w:rsidRPr="00820780" w:rsidRDefault="00357997" w:rsidP="00357997">
            <w:pPr>
              <w:rPr>
                <w:lang w:val="en-US"/>
              </w:rPr>
            </w:pPr>
          </w:p>
        </w:tc>
      </w:tr>
      <w:tr w:rsidR="00357997" w:rsidRPr="00A73944" w:rsidTr="00820780">
        <w:trPr>
          <w:trHeight w:hRule="exact" w:val="1159"/>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601112" w:rsidP="00357997">
            <w:pPr>
              <w:autoSpaceDE w:val="0"/>
              <w:autoSpaceDN w:val="0"/>
              <w:spacing w:before="76" w:after="0" w:line="232" w:lineRule="auto"/>
              <w:jc w:val="center"/>
              <w:rPr>
                <w:lang w:val="en-US"/>
              </w:rPr>
            </w:pPr>
            <w:r>
              <w:rPr>
                <w:rFonts w:ascii="Times New Roman" w:eastAsia="Times New Roman" w:hAnsi="Times New Roman"/>
                <w:color w:val="000000"/>
                <w:w w:val="97"/>
                <w:sz w:val="16"/>
              </w:rPr>
              <w:t>3.6</w:t>
            </w:r>
            <w:r w:rsidR="00357997">
              <w:rPr>
                <w:rFonts w:ascii="Times New Roman" w:eastAsia="Times New Roman" w:hAnsi="Times New Roman"/>
                <w:color w:val="000000"/>
                <w:w w:val="97"/>
                <w:sz w:val="16"/>
              </w:rPr>
              <w:t>.</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Default="00357997" w:rsidP="00357997">
            <w:pPr>
              <w:autoSpaceDE w:val="0"/>
              <w:autoSpaceDN w:val="0"/>
              <w:spacing w:before="76" w:after="0" w:line="244" w:lineRule="auto"/>
              <w:ind w:left="72" w:right="144"/>
            </w:pPr>
            <w:r>
              <w:rPr>
                <w:rFonts w:ascii="Times New Roman" w:eastAsia="Times New Roman" w:hAnsi="Times New Roman"/>
                <w:i/>
                <w:color w:val="000000"/>
                <w:w w:val="97"/>
                <w:sz w:val="16"/>
              </w:rPr>
              <w:t xml:space="preserve">Модуль «Зимние виды спорта». </w:t>
            </w:r>
            <w:r>
              <w:rPr>
                <w:rFonts w:ascii="Times New Roman" w:eastAsia="Times New Roman" w:hAnsi="Times New Roman"/>
                <w:b/>
                <w:color w:val="000000"/>
                <w:w w:val="97"/>
                <w:sz w:val="16"/>
              </w:rPr>
              <w:t xml:space="preserve">Знакомство с рекомендациями учителя по использованию подводящих и подготовительных упражнений для самостоятельного обучения технике </w:t>
            </w:r>
            <w:r>
              <w:br/>
            </w:r>
            <w:r>
              <w:rPr>
                <w:rFonts w:ascii="Times New Roman" w:eastAsia="Times New Roman" w:hAnsi="Times New Roman"/>
                <w:b/>
                <w:color w:val="000000"/>
                <w:w w:val="97"/>
                <w:sz w:val="16"/>
              </w:rPr>
              <w:t>торможения упором.</w:t>
            </w:r>
            <w:r>
              <w:rPr>
                <w:rFonts w:ascii="Times New Roman" w:eastAsia="Times New Roman" w:hAnsi="Times New Roman"/>
                <w:i/>
                <w:color w:val="000000"/>
                <w:w w:val="97"/>
                <w:sz w:val="16"/>
              </w:rPr>
              <w:t xml:space="preserve"> </w:t>
            </w:r>
            <w:r>
              <w:rPr>
                <w:rFonts w:ascii="Times New Roman" w:eastAsia="Times New Roman" w:hAnsi="Times New Roman"/>
                <w:b/>
                <w:color w:val="000000"/>
                <w:w w:val="97"/>
                <w:sz w:val="16"/>
              </w:rPr>
              <w:t>Торможение на лыжах способом «упор». Поворот упором при спуске с пологого склона</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534D3D" w:rsidP="00357997">
            <w:pPr>
              <w:autoSpaceDE w:val="0"/>
              <w:autoSpaceDN w:val="0"/>
              <w:spacing w:before="76" w:after="0" w:line="232" w:lineRule="auto"/>
              <w:ind w:left="70"/>
            </w:pPr>
            <w: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52" w:lineRule="auto"/>
              <w:ind w:left="72" w:right="144"/>
            </w:pPr>
            <w:r>
              <w:rPr>
                <w:rFonts w:ascii="Times New Roman" w:eastAsia="Times New Roman" w:hAnsi="Times New Roman"/>
                <w:color w:val="000000"/>
                <w:w w:val="97"/>
                <w:sz w:val="16"/>
              </w:rPr>
              <w:t xml:space="preserve">наблюдают и анализируют образец техники торможения упором, выделяют его основные элементы и определяют трудности в их исполнении, формулируют задачи для самостоятельного обучения торможения упором при спуске на лыжах с пологого склона; разучивают технику подводящих упражнений и </w:t>
            </w:r>
            <w:r>
              <w:br/>
            </w:r>
            <w:r>
              <w:rPr>
                <w:rFonts w:ascii="Times New Roman" w:eastAsia="Times New Roman" w:hAnsi="Times New Roman"/>
                <w:color w:val="000000"/>
                <w:w w:val="97"/>
                <w:sz w:val="16"/>
              </w:rPr>
              <w:t>торможение плугом в полной координации при спуске с пологого склона</w:t>
            </w:r>
            <w:proofErr w:type="gramStart"/>
            <w:r>
              <w:rPr>
                <w:rFonts w:ascii="Times New Roman" w:eastAsia="Times New Roman" w:hAnsi="Times New Roman"/>
                <w:color w:val="000000"/>
                <w:w w:val="97"/>
                <w:sz w:val="16"/>
              </w:rPr>
              <w:t>;;</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20780" w:rsidRPr="00820780" w:rsidRDefault="005C7B05" w:rsidP="00820780">
            <w:pPr>
              <w:rPr>
                <w:lang w:val="en-US"/>
              </w:rPr>
            </w:pPr>
            <w:hyperlink r:id="rId55" w:history="1">
              <w:r w:rsidR="00820780" w:rsidRPr="00820780">
                <w:rPr>
                  <w:rStyle w:val="a5"/>
                  <w:lang w:val="en-US"/>
                </w:rPr>
                <w:t>https://uchebnik.mos.ru/composer3/lesson/95541/view</w:t>
              </w:r>
            </w:hyperlink>
          </w:p>
          <w:p w:rsidR="00820780" w:rsidRPr="00820780" w:rsidRDefault="00820780" w:rsidP="00820780">
            <w:pPr>
              <w:rPr>
                <w:lang w:val="en-US"/>
              </w:rPr>
            </w:pPr>
          </w:p>
          <w:p w:rsidR="00820780" w:rsidRPr="00820780" w:rsidRDefault="005C7B05" w:rsidP="00820780">
            <w:pPr>
              <w:rPr>
                <w:lang w:val="en-US"/>
              </w:rPr>
            </w:pPr>
            <w:hyperlink r:id="rId56" w:history="1">
              <w:r w:rsidR="00820780" w:rsidRPr="00820780">
                <w:rPr>
                  <w:rStyle w:val="a5"/>
                  <w:lang w:val="en-US"/>
                </w:rPr>
                <w:t>https://uchebnik.mos.ru/material_view/test_specifications/278270?menuReferrer=catalogue</w:t>
              </w:r>
            </w:hyperlink>
          </w:p>
          <w:p w:rsidR="00357997" w:rsidRPr="00820780" w:rsidRDefault="00357997" w:rsidP="00357997">
            <w:pPr>
              <w:rPr>
                <w:lang w:val="en-US"/>
              </w:rPr>
            </w:pPr>
          </w:p>
        </w:tc>
      </w:tr>
      <w:tr w:rsidR="00357997" w:rsidRPr="00A73944" w:rsidTr="00357997">
        <w:trPr>
          <w:trHeight w:hRule="exact" w:val="1087"/>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0A3E80" w:rsidRDefault="00601112" w:rsidP="00357997">
            <w:pPr>
              <w:autoSpaceDE w:val="0"/>
              <w:autoSpaceDN w:val="0"/>
              <w:spacing w:before="76" w:after="0" w:line="232" w:lineRule="auto"/>
              <w:jc w:val="center"/>
              <w:rPr>
                <w:rFonts w:ascii="Times New Roman" w:eastAsia="Times New Roman" w:hAnsi="Times New Roman"/>
                <w:color w:val="000000"/>
                <w:w w:val="97"/>
                <w:sz w:val="16"/>
              </w:rPr>
            </w:pPr>
            <w:r>
              <w:rPr>
                <w:rFonts w:ascii="Times New Roman" w:eastAsia="Times New Roman" w:hAnsi="Times New Roman"/>
                <w:color w:val="000000"/>
                <w:w w:val="97"/>
                <w:sz w:val="16"/>
              </w:rPr>
              <w:t>3.7</w:t>
            </w:r>
            <w:r w:rsidR="00357997">
              <w:rPr>
                <w:rFonts w:ascii="Times New Roman" w:eastAsia="Times New Roman" w:hAnsi="Times New Roman"/>
                <w:color w:val="000000"/>
                <w:w w:val="97"/>
                <w:sz w:val="16"/>
              </w:rPr>
              <w:t>.</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Pr="000A3E80" w:rsidRDefault="00357997" w:rsidP="00357997">
            <w:pPr>
              <w:autoSpaceDE w:val="0"/>
              <w:autoSpaceDN w:val="0"/>
              <w:spacing w:before="76" w:after="0" w:line="244" w:lineRule="auto"/>
              <w:ind w:left="72" w:right="144"/>
              <w:rPr>
                <w:rFonts w:ascii="Times New Roman" w:eastAsia="Times New Roman" w:hAnsi="Times New Roman"/>
                <w:color w:val="000000"/>
                <w:w w:val="97"/>
                <w:sz w:val="16"/>
              </w:rPr>
            </w:pPr>
            <w:r w:rsidRPr="000A3E80">
              <w:rPr>
                <w:rFonts w:ascii="Times New Roman" w:eastAsia="Times New Roman" w:hAnsi="Times New Roman"/>
                <w:color w:val="000000"/>
                <w:w w:val="97"/>
                <w:sz w:val="16"/>
              </w:rPr>
              <w:t>Модуль «Зимние виды спорта». 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 Переход с одного хода на другой во время прохождения учебной дистанции</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9C7010" w:rsidP="00357997">
            <w:pPr>
              <w:autoSpaceDE w:val="0"/>
              <w:autoSpaceDN w:val="0"/>
              <w:spacing w:before="76" w:after="0" w:line="232" w:lineRule="auto"/>
              <w:ind w:left="70"/>
            </w:pPr>
            <w: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0A3E80" w:rsidRDefault="00357997" w:rsidP="00357997">
            <w:pPr>
              <w:autoSpaceDE w:val="0"/>
              <w:autoSpaceDN w:val="0"/>
              <w:spacing w:before="76" w:after="0" w:line="252" w:lineRule="auto"/>
              <w:ind w:left="72" w:right="144"/>
              <w:rPr>
                <w:rFonts w:ascii="Times New Roman" w:eastAsia="Times New Roman" w:hAnsi="Times New Roman"/>
                <w:color w:val="000000"/>
                <w:w w:val="97"/>
                <w:sz w:val="16"/>
              </w:rPr>
            </w:pPr>
            <w:r>
              <w:rPr>
                <w:rFonts w:ascii="Times New Roman" w:eastAsia="Times New Roman" w:hAnsi="Times New Roman"/>
                <w:color w:val="000000"/>
                <w:w w:val="97"/>
                <w:sz w:val="16"/>
              </w:rPr>
              <w:t xml:space="preserve">наблюдают и анализируют образец техники перехода с одновременного одношажного хода на попеременный </w:t>
            </w:r>
            <w:proofErr w:type="spellStart"/>
            <w:r>
              <w:rPr>
                <w:rFonts w:ascii="Times New Roman" w:eastAsia="Times New Roman" w:hAnsi="Times New Roman"/>
                <w:color w:val="000000"/>
                <w:w w:val="97"/>
                <w:sz w:val="16"/>
              </w:rPr>
              <w:t>двухшажный</w:t>
            </w:r>
            <w:proofErr w:type="spellEnd"/>
            <w:r>
              <w:rPr>
                <w:rFonts w:ascii="Times New Roman" w:eastAsia="Times New Roman" w:hAnsi="Times New Roman"/>
                <w:color w:val="000000"/>
                <w:w w:val="97"/>
                <w:sz w:val="16"/>
              </w:rPr>
              <w:t xml:space="preserve"> ход, обсуждают фазы перехода и </w:t>
            </w:r>
            <w:r w:rsidRPr="000A3E80">
              <w:rPr>
                <w:rFonts w:ascii="Times New Roman" w:eastAsia="Times New Roman" w:hAnsi="Times New Roman"/>
                <w:color w:val="000000"/>
                <w:w w:val="97"/>
                <w:sz w:val="16"/>
              </w:rPr>
              <w:br/>
            </w:r>
            <w:r>
              <w:rPr>
                <w:rFonts w:ascii="Times New Roman" w:eastAsia="Times New Roman" w:hAnsi="Times New Roman"/>
                <w:color w:val="000000"/>
                <w:w w:val="97"/>
                <w:sz w:val="16"/>
              </w:rPr>
              <w:t xml:space="preserve">сравнивают их с фазами перехода с попеременного </w:t>
            </w:r>
            <w:proofErr w:type="spellStart"/>
            <w:r>
              <w:rPr>
                <w:rFonts w:ascii="Times New Roman" w:eastAsia="Times New Roman" w:hAnsi="Times New Roman"/>
                <w:color w:val="000000"/>
                <w:w w:val="97"/>
                <w:sz w:val="16"/>
              </w:rPr>
              <w:t>двухшажного</w:t>
            </w:r>
            <w:proofErr w:type="spellEnd"/>
            <w:r>
              <w:rPr>
                <w:rFonts w:ascii="Times New Roman" w:eastAsia="Times New Roman" w:hAnsi="Times New Roman"/>
                <w:color w:val="000000"/>
                <w:w w:val="97"/>
                <w:sz w:val="16"/>
              </w:rPr>
              <w:t xml:space="preserve"> хода на одновременный одношажный ход, определяют особенности в движениях и технические трудности в их выполнении; составляют план самостоятельного обучения переходу с одновременного одношажного хода на попеременный </w:t>
            </w:r>
            <w:proofErr w:type="spellStart"/>
            <w:r>
              <w:rPr>
                <w:rFonts w:ascii="Times New Roman" w:eastAsia="Times New Roman" w:hAnsi="Times New Roman"/>
                <w:color w:val="000000"/>
                <w:w w:val="97"/>
                <w:sz w:val="16"/>
              </w:rPr>
              <w:t>двухшажный</w:t>
            </w:r>
            <w:proofErr w:type="spellEnd"/>
            <w:r>
              <w:rPr>
                <w:rFonts w:ascii="Times New Roman" w:eastAsia="Times New Roman" w:hAnsi="Times New Roman"/>
                <w:color w:val="000000"/>
                <w:w w:val="97"/>
                <w:sz w:val="16"/>
              </w:rPr>
              <w:t xml:space="preserve"> ход, разучивают подводящие и </w:t>
            </w:r>
            <w:r w:rsidRPr="000A3E80">
              <w:rPr>
                <w:rFonts w:ascii="Times New Roman" w:eastAsia="Times New Roman" w:hAnsi="Times New Roman"/>
                <w:color w:val="000000"/>
                <w:w w:val="97"/>
                <w:sz w:val="16"/>
              </w:rPr>
              <w:br/>
            </w:r>
            <w:r>
              <w:rPr>
                <w:rFonts w:ascii="Times New Roman" w:eastAsia="Times New Roman" w:hAnsi="Times New Roman"/>
                <w:color w:val="000000"/>
                <w:w w:val="97"/>
                <w:sz w:val="16"/>
              </w:rPr>
              <w:t>имитационные упражнения, фазы движения и переход в целом в полной координации</w:t>
            </w:r>
            <w:proofErr w:type="gramStart"/>
            <w:r>
              <w:rPr>
                <w:rFonts w:ascii="Times New Roman" w:eastAsia="Times New Roman" w:hAnsi="Times New Roman"/>
                <w:color w:val="000000"/>
                <w:w w:val="97"/>
                <w:sz w:val="16"/>
              </w:rPr>
              <w:t>;;</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proofErr w:type="gramEnd"/>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20780" w:rsidRPr="00820780" w:rsidRDefault="005C7B05" w:rsidP="00820780">
            <w:pPr>
              <w:rPr>
                <w:color w:val="000000"/>
                <w:sz w:val="20"/>
                <w:szCs w:val="20"/>
                <w:lang w:val="en-US"/>
              </w:rPr>
            </w:pPr>
            <w:hyperlink r:id="rId57" w:history="1">
              <w:r w:rsidR="00820780" w:rsidRPr="00820780">
                <w:rPr>
                  <w:rStyle w:val="a5"/>
                  <w:sz w:val="20"/>
                  <w:szCs w:val="20"/>
                  <w:lang w:val="en-US"/>
                </w:rPr>
                <w:t>https://uchebnik.mos.ru/material_view/lesson_templates/2174476?menuReferrer=catalogue</w:t>
              </w:r>
            </w:hyperlink>
          </w:p>
          <w:p w:rsidR="00357997" w:rsidRPr="00820780" w:rsidRDefault="00357997" w:rsidP="00357997">
            <w:pPr>
              <w:rPr>
                <w:lang w:val="en-US"/>
              </w:rPr>
            </w:pPr>
          </w:p>
        </w:tc>
      </w:tr>
      <w:tr w:rsidR="00357997" w:rsidRPr="00A73944" w:rsidTr="00357997">
        <w:trPr>
          <w:trHeight w:hRule="exact" w:val="1260"/>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0A3E80" w:rsidRDefault="00601112" w:rsidP="00357997">
            <w:pPr>
              <w:autoSpaceDE w:val="0"/>
              <w:autoSpaceDN w:val="0"/>
              <w:spacing w:before="76" w:after="0" w:line="232" w:lineRule="auto"/>
              <w:jc w:val="center"/>
              <w:rPr>
                <w:rFonts w:ascii="Times New Roman" w:eastAsia="Times New Roman" w:hAnsi="Times New Roman"/>
                <w:color w:val="000000"/>
                <w:w w:val="97"/>
                <w:sz w:val="16"/>
              </w:rPr>
            </w:pPr>
            <w:r>
              <w:rPr>
                <w:rFonts w:ascii="Times New Roman" w:eastAsia="Times New Roman" w:hAnsi="Times New Roman"/>
                <w:color w:val="000000"/>
                <w:w w:val="97"/>
                <w:sz w:val="16"/>
              </w:rPr>
              <w:t>3.8</w:t>
            </w:r>
            <w:r w:rsidR="00357997">
              <w:rPr>
                <w:rFonts w:ascii="Times New Roman" w:eastAsia="Times New Roman" w:hAnsi="Times New Roman"/>
                <w:color w:val="000000"/>
                <w:w w:val="97"/>
                <w:sz w:val="16"/>
              </w:rPr>
              <w:t>.</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Pr="000A3E80" w:rsidRDefault="00357997" w:rsidP="00357997">
            <w:pPr>
              <w:autoSpaceDE w:val="0"/>
              <w:autoSpaceDN w:val="0"/>
              <w:spacing w:before="76" w:after="0" w:line="244" w:lineRule="auto"/>
              <w:ind w:left="72" w:right="144"/>
              <w:rPr>
                <w:rFonts w:ascii="Times New Roman" w:eastAsia="Times New Roman" w:hAnsi="Times New Roman"/>
                <w:color w:val="000000"/>
                <w:w w:val="97"/>
                <w:sz w:val="16"/>
              </w:rPr>
            </w:pPr>
            <w:r w:rsidRPr="000A3E80">
              <w:rPr>
                <w:rFonts w:ascii="Times New Roman" w:eastAsia="Times New Roman" w:hAnsi="Times New Roman"/>
                <w:color w:val="000000"/>
                <w:w w:val="97"/>
                <w:sz w:val="16"/>
              </w:rPr>
              <w:t xml:space="preserve">Модуль «Спортивные игры. Баскетбол». Знакомство с </w:t>
            </w:r>
            <w:r w:rsidRPr="000A3E80">
              <w:rPr>
                <w:rFonts w:ascii="Times New Roman" w:eastAsia="Times New Roman" w:hAnsi="Times New Roman"/>
                <w:color w:val="000000"/>
                <w:w w:val="97"/>
                <w:sz w:val="16"/>
              </w:rPr>
              <w:br/>
              <w:t>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 Модуль «Спортивные игры. Баскетбол». Ловля мяча после отскока от пола</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9C7010" w:rsidP="00357997">
            <w:pPr>
              <w:autoSpaceDE w:val="0"/>
              <w:autoSpaceDN w:val="0"/>
              <w:spacing w:before="76" w:after="0" w:line="232" w:lineRule="auto"/>
              <w:ind w:left="70"/>
            </w:pPr>
            <w: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0A3E80" w:rsidRDefault="00357997" w:rsidP="00357997">
            <w:pPr>
              <w:autoSpaceDE w:val="0"/>
              <w:autoSpaceDN w:val="0"/>
              <w:spacing w:before="76" w:after="0" w:line="252" w:lineRule="auto"/>
              <w:ind w:left="72" w:right="144"/>
              <w:rPr>
                <w:rFonts w:ascii="Times New Roman" w:eastAsia="Times New Roman" w:hAnsi="Times New Roman"/>
                <w:color w:val="000000"/>
                <w:w w:val="97"/>
                <w:sz w:val="16"/>
              </w:rPr>
            </w:pPr>
            <w:r>
              <w:rPr>
                <w:rFonts w:ascii="Times New Roman" w:eastAsia="Times New Roman" w:hAnsi="Times New Roman"/>
                <w:color w:val="000000"/>
                <w:w w:val="97"/>
                <w:sz w:val="16"/>
              </w:rPr>
              <w:t>составляют план самостоятельного обучения технике ловли мяча после отскока от пола и разучивают её (обучение в парах</w:t>
            </w:r>
            <w:proofErr w:type="gramStart"/>
            <w:r>
              <w:rPr>
                <w:rFonts w:ascii="Times New Roman" w:eastAsia="Times New Roman" w:hAnsi="Times New Roman"/>
                <w:color w:val="000000"/>
                <w:w w:val="97"/>
                <w:sz w:val="16"/>
              </w:rPr>
              <w:t xml:space="preserve">).; </w:t>
            </w:r>
            <w:proofErr w:type="gramEnd"/>
            <w:r>
              <w:rPr>
                <w:rFonts w:ascii="Times New Roman" w:eastAsia="Times New Roman" w:hAnsi="Times New Roman"/>
                <w:color w:val="000000"/>
                <w:w w:val="97"/>
                <w:sz w:val="16"/>
              </w:rPr>
              <w:t>составляют план самостоятельного обучения технике ловли мяча после отскока от пола и разучивают её (обучение в парах).;</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20780" w:rsidRPr="00820780" w:rsidRDefault="005C7B05" w:rsidP="00820780">
            <w:pPr>
              <w:rPr>
                <w:lang w:val="en-US"/>
              </w:rPr>
            </w:pPr>
            <w:hyperlink r:id="rId58" w:history="1">
              <w:r w:rsidR="00820780" w:rsidRPr="00820780">
                <w:rPr>
                  <w:rStyle w:val="a5"/>
                  <w:lang w:val="en-US"/>
                </w:rPr>
                <w:t>https://uchebnik.mos.ru/material_view/test_specifications/282442?menuReferrer=catalogue</w:t>
              </w:r>
            </w:hyperlink>
          </w:p>
          <w:p w:rsidR="00357997" w:rsidRPr="00820780" w:rsidRDefault="00357997" w:rsidP="00357997">
            <w:pPr>
              <w:rPr>
                <w:lang w:val="en-US"/>
              </w:rPr>
            </w:pPr>
          </w:p>
        </w:tc>
      </w:tr>
      <w:tr w:rsidR="00357997" w:rsidRPr="00A73944" w:rsidTr="00357997">
        <w:trPr>
          <w:trHeight w:hRule="exact" w:val="866"/>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0A3E80" w:rsidRDefault="00601112" w:rsidP="00357997">
            <w:pPr>
              <w:autoSpaceDE w:val="0"/>
              <w:autoSpaceDN w:val="0"/>
              <w:spacing w:before="76" w:after="0" w:line="232" w:lineRule="auto"/>
              <w:jc w:val="center"/>
              <w:rPr>
                <w:rFonts w:ascii="Times New Roman" w:eastAsia="Times New Roman" w:hAnsi="Times New Roman"/>
                <w:color w:val="000000"/>
                <w:w w:val="97"/>
                <w:sz w:val="16"/>
              </w:rPr>
            </w:pPr>
            <w:r>
              <w:rPr>
                <w:rFonts w:ascii="Times New Roman" w:eastAsia="Times New Roman" w:hAnsi="Times New Roman"/>
                <w:color w:val="000000"/>
                <w:w w:val="97"/>
                <w:sz w:val="16"/>
              </w:rPr>
              <w:t>3.9</w:t>
            </w:r>
            <w:r w:rsidR="00357997">
              <w:rPr>
                <w:rFonts w:ascii="Times New Roman" w:eastAsia="Times New Roman" w:hAnsi="Times New Roman"/>
                <w:color w:val="000000"/>
                <w:w w:val="97"/>
                <w:sz w:val="16"/>
              </w:rPr>
              <w:t>.</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Pr="000A3E80" w:rsidRDefault="00357997" w:rsidP="00357997">
            <w:pPr>
              <w:autoSpaceDE w:val="0"/>
              <w:autoSpaceDN w:val="0"/>
              <w:spacing w:before="76" w:after="0" w:line="244" w:lineRule="auto"/>
              <w:ind w:left="72" w:right="144"/>
              <w:rPr>
                <w:rFonts w:ascii="Times New Roman" w:eastAsia="Times New Roman" w:hAnsi="Times New Roman"/>
                <w:color w:val="000000"/>
                <w:w w:val="97"/>
                <w:sz w:val="16"/>
              </w:rPr>
            </w:pPr>
            <w:r w:rsidRPr="000A3E80">
              <w:rPr>
                <w:rFonts w:ascii="Times New Roman" w:eastAsia="Times New Roman" w:hAnsi="Times New Roman"/>
                <w:color w:val="000000"/>
                <w:w w:val="97"/>
                <w:sz w:val="16"/>
              </w:rPr>
              <w:t>Модуль «Спортивные игры. Баскетбол». Бросок мяча в корзину двумя руками снизу после ведения. Бросок мяча в корзину двумя руками от груди после ведения. Верхняя прямая подача мяча</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534D3D" w:rsidP="00357997">
            <w:pPr>
              <w:autoSpaceDE w:val="0"/>
              <w:autoSpaceDN w:val="0"/>
              <w:spacing w:before="76" w:after="0" w:line="232" w:lineRule="auto"/>
              <w:ind w:left="70"/>
            </w:pPr>
            <w:r>
              <w:t>4</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0A3E80" w:rsidRDefault="00357997" w:rsidP="00357997">
            <w:pPr>
              <w:autoSpaceDE w:val="0"/>
              <w:autoSpaceDN w:val="0"/>
              <w:spacing w:before="76" w:after="0" w:line="252" w:lineRule="auto"/>
              <w:ind w:left="72" w:right="144"/>
              <w:rPr>
                <w:rFonts w:ascii="Times New Roman" w:eastAsia="Times New Roman" w:hAnsi="Times New Roman"/>
                <w:color w:val="000000"/>
                <w:w w:val="97"/>
                <w:sz w:val="16"/>
              </w:rPr>
            </w:pPr>
            <w:r>
              <w:rPr>
                <w:rFonts w:ascii="Times New Roman" w:eastAsia="Times New Roman" w:hAnsi="Times New Roman"/>
                <w:color w:val="000000"/>
                <w:w w:val="97"/>
                <w:sz w:val="16"/>
              </w:rPr>
              <w:t xml:space="preserve">контролируют технику броска мяча в корзину двумя руками снизу после ведения другими учащимися, </w:t>
            </w:r>
            <w:r w:rsidRPr="000A3E80">
              <w:rPr>
                <w:rFonts w:ascii="Times New Roman" w:eastAsia="Times New Roman" w:hAnsi="Times New Roman"/>
                <w:color w:val="000000"/>
                <w:w w:val="97"/>
                <w:sz w:val="16"/>
              </w:rPr>
              <w:br/>
            </w:r>
            <w:r>
              <w:rPr>
                <w:rFonts w:ascii="Times New Roman" w:eastAsia="Times New Roman" w:hAnsi="Times New Roman"/>
                <w:color w:val="000000"/>
                <w:w w:val="97"/>
                <w:sz w:val="16"/>
              </w:rPr>
              <w:t>выявляют возможные ошибки и предлагают способы их устранения (работа в парах</w:t>
            </w:r>
            <w:proofErr w:type="gramStart"/>
            <w:r>
              <w:rPr>
                <w:rFonts w:ascii="Times New Roman" w:eastAsia="Times New Roman" w:hAnsi="Times New Roman"/>
                <w:color w:val="000000"/>
                <w:w w:val="97"/>
                <w:sz w:val="16"/>
              </w:rPr>
              <w:t xml:space="preserve">).; </w:t>
            </w:r>
            <w:proofErr w:type="gramEnd"/>
            <w:r>
              <w:rPr>
                <w:rFonts w:ascii="Times New Roman" w:eastAsia="Times New Roman" w:hAnsi="Times New Roman"/>
                <w:color w:val="000000"/>
                <w:w w:val="97"/>
                <w:sz w:val="16"/>
              </w:rPr>
              <w:t>закрепляют и совершенствуют бросок мяча двумя руками от груди, изменяя расстояние и угол броска по отношению к корзине; рассматривают, обсуждают и анализируют образец техники верхней прямой подачи мяча, определяют фазы движения и особенности их технического выполнения, делают выводы</w:t>
            </w:r>
            <w:proofErr w:type="gramStart"/>
            <w:r>
              <w:rPr>
                <w:rFonts w:ascii="Times New Roman" w:eastAsia="Times New Roman" w:hAnsi="Times New Roman"/>
                <w:color w:val="000000"/>
                <w:w w:val="97"/>
                <w:sz w:val="16"/>
              </w:rPr>
              <w:t>;;</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820780" w:rsidRDefault="005C7B05" w:rsidP="00357997">
            <w:pPr>
              <w:rPr>
                <w:lang w:val="en-US"/>
              </w:rPr>
            </w:pPr>
            <w:hyperlink r:id="rId59" w:history="1">
              <w:r w:rsidR="00820780" w:rsidRPr="00820780">
                <w:rPr>
                  <w:rStyle w:val="a5"/>
                  <w:lang w:val="en-US"/>
                </w:rPr>
                <w:t>https://uchebnik.mos.ru/material_view/atomic_objects/8886925?menuReferrer=catalogue</w:t>
              </w:r>
            </w:hyperlink>
          </w:p>
        </w:tc>
      </w:tr>
      <w:tr w:rsidR="00357997" w:rsidRPr="00A73944" w:rsidTr="00357997">
        <w:trPr>
          <w:trHeight w:hRule="exact" w:val="708"/>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0A3E80" w:rsidRDefault="00601112" w:rsidP="00357997">
            <w:pPr>
              <w:autoSpaceDE w:val="0"/>
              <w:autoSpaceDN w:val="0"/>
              <w:spacing w:before="76" w:after="0" w:line="232" w:lineRule="auto"/>
              <w:jc w:val="center"/>
              <w:rPr>
                <w:rFonts w:ascii="Times New Roman" w:eastAsia="Times New Roman" w:hAnsi="Times New Roman"/>
                <w:color w:val="000000"/>
                <w:w w:val="97"/>
                <w:sz w:val="16"/>
              </w:rPr>
            </w:pPr>
            <w:r>
              <w:rPr>
                <w:rFonts w:ascii="Times New Roman" w:eastAsia="Times New Roman" w:hAnsi="Times New Roman"/>
                <w:color w:val="000000"/>
                <w:w w:val="97"/>
                <w:sz w:val="16"/>
              </w:rPr>
              <w:t>3.10.</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Default="00357997" w:rsidP="00357997">
            <w:pPr>
              <w:autoSpaceDE w:val="0"/>
              <w:autoSpaceDN w:val="0"/>
              <w:spacing w:before="78" w:after="0" w:line="249" w:lineRule="auto"/>
              <w:ind w:left="72"/>
            </w:pPr>
            <w:r>
              <w:rPr>
                <w:rFonts w:ascii="Times New Roman" w:eastAsia="Times New Roman" w:hAnsi="Times New Roman"/>
                <w:i/>
                <w:color w:val="000000"/>
                <w:w w:val="97"/>
                <w:sz w:val="16"/>
              </w:rPr>
              <w:t xml:space="preserve">Модуль «Спортивные игры. Волейбол». </w:t>
            </w:r>
            <w:r>
              <w:rPr>
                <w:rFonts w:ascii="Times New Roman" w:eastAsia="Times New Roman" w:hAnsi="Times New Roman"/>
                <w:b/>
                <w:color w:val="000000"/>
                <w:w w:val="97"/>
                <w:sz w:val="16"/>
              </w:rPr>
              <w:t xml:space="preserve">Знакомство с </w:t>
            </w:r>
            <w:r>
              <w:br/>
            </w:r>
            <w:r>
              <w:rPr>
                <w:rFonts w:ascii="Times New Roman" w:eastAsia="Times New Roman" w:hAnsi="Times New Roman"/>
                <w:b/>
                <w:color w:val="000000"/>
                <w:w w:val="97"/>
                <w:sz w:val="16"/>
              </w:rPr>
              <w:t>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подача мяча через сетку</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357997" w:rsidRDefault="00357997" w:rsidP="00357997">
            <w:pPr>
              <w:autoSpaceDE w:val="0"/>
              <w:autoSpaceDN w:val="0"/>
              <w:spacing w:before="78" w:after="0" w:line="228" w:lineRule="auto"/>
              <w:ind w:left="70"/>
            </w:pPr>
            <w:r>
              <w:t>6</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8" w:after="0" w:line="249" w:lineRule="auto"/>
              <w:ind w:left="72" w:right="288"/>
            </w:pPr>
            <w:r>
              <w:rPr>
                <w:rFonts w:ascii="Times New Roman" w:eastAsia="Times New Roman" w:hAnsi="Times New Roman"/>
                <w:color w:val="000000"/>
                <w:w w:val="97"/>
                <w:sz w:val="16"/>
              </w:rPr>
              <w:t>планируют задачи для самостоятельного освоения техники верхней прямой подачи мяча, разучивают подводящие упражнения, технику броска по фазам и в полной координации</w:t>
            </w:r>
            <w:proofErr w:type="gramStart"/>
            <w:r>
              <w:rPr>
                <w:rFonts w:ascii="Times New Roman" w:eastAsia="Times New Roman" w:hAnsi="Times New Roman"/>
                <w:color w:val="000000"/>
                <w:w w:val="97"/>
                <w:sz w:val="16"/>
              </w:rPr>
              <w:t>;;</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5C7B05" w:rsidP="00357997">
            <w:pPr>
              <w:rPr>
                <w:lang w:val="en-US"/>
              </w:rPr>
            </w:pPr>
            <w:hyperlink r:id="rId60" w:history="1">
              <w:r w:rsidR="004C18E5" w:rsidRPr="00550AE4">
                <w:rPr>
                  <w:rStyle w:val="a5"/>
                  <w:lang w:val="en-US"/>
                </w:rPr>
                <w:t>https://uchebnik.mos.ru/composer3/lesson/2219225/view</w:t>
              </w:r>
            </w:hyperlink>
          </w:p>
          <w:p w:rsidR="004C18E5" w:rsidRPr="004C18E5" w:rsidRDefault="004C18E5" w:rsidP="00357997">
            <w:pPr>
              <w:rPr>
                <w:lang w:val="en-US"/>
              </w:rPr>
            </w:pPr>
          </w:p>
        </w:tc>
      </w:tr>
      <w:tr w:rsidR="00357997" w:rsidRPr="00A73944" w:rsidTr="004C18E5">
        <w:trPr>
          <w:trHeight w:hRule="exact" w:val="4687"/>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0A3E80" w:rsidRDefault="00601112" w:rsidP="00357997">
            <w:pPr>
              <w:autoSpaceDE w:val="0"/>
              <w:autoSpaceDN w:val="0"/>
              <w:spacing w:before="76" w:after="0" w:line="232" w:lineRule="auto"/>
              <w:jc w:val="center"/>
              <w:rPr>
                <w:rFonts w:ascii="Times New Roman" w:eastAsia="Times New Roman" w:hAnsi="Times New Roman"/>
                <w:color w:val="000000"/>
                <w:w w:val="97"/>
                <w:sz w:val="16"/>
              </w:rPr>
            </w:pPr>
            <w:r>
              <w:rPr>
                <w:rFonts w:ascii="Times New Roman" w:eastAsia="Times New Roman" w:hAnsi="Times New Roman"/>
                <w:color w:val="000000"/>
                <w:w w:val="97"/>
                <w:sz w:val="16"/>
              </w:rPr>
              <w:lastRenderedPageBreak/>
              <w:t>3.11.</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Default="00357997" w:rsidP="00357997">
            <w:pPr>
              <w:autoSpaceDE w:val="0"/>
              <w:autoSpaceDN w:val="0"/>
              <w:spacing w:before="78" w:after="0" w:line="244" w:lineRule="auto"/>
              <w:ind w:left="72"/>
            </w:pPr>
            <w:r>
              <w:rPr>
                <w:rFonts w:ascii="Times New Roman" w:eastAsia="Times New Roman" w:hAnsi="Times New Roman"/>
                <w:i/>
                <w:color w:val="000000"/>
                <w:w w:val="97"/>
                <w:sz w:val="16"/>
              </w:rPr>
              <w:t xml:space="preserve">Модуль «Спортивные игры. Волейбол». </w:t>
            </w:r>
            <w:r>
              <w:rPr>
                <w:rFonts w:ascii="Times New Roman" w:eastAsia="Times New Roman" w:hAnsi="Times New Roman"/>
                <w:b/>
                <w:color w:val="000000"/>
                <w:w w:val="97"/>
                <w:sz w:val="16"/>
              </w:rPr>
              <w:t>Перевод мяча через сетку, способом неожиданной (скрытой) передачи за голову</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357997" w:rsidRDefault="00357997" w:rsidP="00357997">
            <w:pPr>
              <w:autoSpaceDE w:val="0"/>
              <w:autoSpaceDN w:val="0"/>
              <w:spacing w:before="78" w:after="0" w:line="228" w:lineRule="auto"/>
              <w:ind w:left="70"/>
            </w:pPr>
            <w:r>
              <w:t>5</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8" w:after="0" w:line="249" w:lineRule="auto"/>
              <w:ind w:left="72" w:right="144"/>
            </w:pPr>
            <w:r>
              <w:rPr>
                <w:rFonts w:ascii="Times New Roman" w:eastAsia="Times New Roman" w:hAnsi="Times New Roman"/>
                <w:color w:val="000000"/>
                <w:w w:val="97"/>
                <w:sz w:val="16"/>
              </w:rPr>
              <w:t>разучивают технику перевода мяча через сетку способом передачи за голову стоя на месте и с поворотом на 180°(обучение в парах</w:t>
            </w:r>
            <w:proofErr w:type="gramStart"/>
            <w:r>
              <w:rPr>
                <w:rFonts w:ascii="Times New Roman" w:eastAsia="Times New Roman" w:hAnsi="Times New Roman"/>
                <w:color w:val="000000"/>
                <w:w w:val="97"/>
                <w:sz w:val="16"/>
              </w:rPr>
              <w:t>);;</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C18E5" w:rsidRPr="004C18E5" w:rsidRDefault="005C7B05" w:rsidP="004C18E5">
            <w:pPr>
              <w:rPr>
                <w:lang w:val="en-US"/>
              </w:rPr>
            </w:pPr>
            <w:hyperlink r:id="rId61" w:history="1">
              <w:r w:rsidR="004C18E5" w:rsidRPr="00820780">
                <w:rPr>
                  <w:rStyle w:val="a5"/>
                  <w:lang w:val="en-US"/>
                </w:rPr>
                <w:t>https://uchebnik.mos.ru/composer3/lesson/2027763/view</w:t>
              </w:r>
            </w:hyperlink>
          </w:p>
          <w:p w:rsidR="004C18E5" w:rsidRDefault="004C18E5" w:rsidP="004C18E5">
            <w:pPr>
              <w:rPr>
                <w:lang w:val="en-US"/>
              </w:rPr>
            </w:pPr>
          </w:p>
          <w:p w:rsidR="004C18E5" w:rsidRPr="004C18E5" w:rsidRDefault="004C18E5" w:rsidP="004C18E5">
            <w:pPr>
              <w:rPr>
                <w:lang w:val="en-US"/>
              </w:rPr>
            </w:pPr>
          </w:p>
          <w:p w:rsidR="004C18E5" w:rsidRPr="004C18E5" w:rsidRDefault="005C7B05" w:rsidP="004C18E5">
            <w:pPr>
              <w:rPr>
                <w:lang w:val="en-US"/>
              </w:rPr>
            </w:pPr>
            <w:hyperlink r:id="rId62" w:history="1">
              <w:r w:rsidR="004C18E5" w:rsidRPr="00820780">
                <w:rPr>
                  <w:rStyle w:val="a5"/>
                  <w:lang w:val="en-US"/>
                </w:rPr>
                <w:t>https://uchebnik.mos.ru/material_view/lesson_templates/2091451?menuReferrer=catalogue</w:t>
              </w:r>
            </w:hyperlink>
          </w:p>
          <w:p w:rsidR="00357997" w:rsidRDefault="00357997" w:rsidP="00357997">
            <w:pPr>
              <w:rPr>
                <w:lang w:val="en-US"/>
              </w:rPr>
            </w:pPr>
          </w:p>
          <w:p w:rsidR="004C18E5" w:rsidRPr="004C18E5" w:rsidRDefault="004C18E5" w:rsidP="00357997">
            <w:pPr>
              <w:rPr>
                <w:lang w:val="en-US"/>
              </w:rPr>
            </w:pPr>
          </w:p>
        </w:tc>
      </w:tr>
      <w:tr w:rsidR="00357997" w:rsidRPr="00A73944" w:rsidTr="00357997">
        <w:trPr>
          <w:trHeight w:hRule="exact" w:val="700"/>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601112" w:rsidP="00357997">
            <w:pPr>
              <w:autoSpaceDE w:val="0"/>
              <w:autoSpaceDN w:val="0"/>
              <w:spacing w:before="76" w:after="0" w:line="232" w:lineRule="auto"/>
              <w:jc w:val="center"/>
              <w:rPr>
                <w:rFonts w:ascii="Times New Roman" w:eastAsia="Times New Roman" w:hAnsi="Times New Roman"/>
                <w:color w:val="000000"/>
                <w:w w:val="97"/>
                <w:sz w:val="16"/>
              </w:rPr>
            </w:pPr>
            <w:r>
              <w:rPr>
                <w:rFonts w:ascii="Times New Roman" w:eastAsia="Times New Roman" w:hAnsi="Times New Roman"/>
                <w:color w:val="000000"/>
                <w:w w:val="97"/>
                <w:sz w:val="16"/>
              </w:rPr>
              <w:t>3.12.</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Default="00357997" w:rsidP="00357997">
            <w:pPr>
              <w:autoSpaceDE w:val="0"/>
              <w:autoSpaceDN w:val="0"/>
              <w:spacing w:before="76" w:after="0" w:line="244" w:lineRule="auto"/>
              <w:ind w:left="72" w:right="576"/>
            </w:pPr>
            <w:r>
              <w:rPr>
                <w:rFonts w:ascii="Times New Roman" w:eastAsia="Times New Roman" w:hAnsi="Times New Roman"/>
                <w:i/>
                <w:color w:val="000000"/>
                <w:w w:val="97"/>
                <w:sz w:val="16"/>
              </w:rPr>
              <w:t xml:space="preserve">Модуль «Спортивные игры. Футбол». </w:t>
            </w:r>
            <w:r>
              <w:rPr>
                <w:rFonts w:ascii="Times New Roman" w:eastAsia="Times New Roman" w:hAnsi="Times New Roman"/>
                <w:b/>
                <w:color w:val="000000"/>
                <w:w w:val="97"/>
                <w:sz w:val="16"/>
              </w:rPr>
              <w:t xml:space="preserve">Средние и длинные передачи футбольного мяча. </w:t>
            </w:r>
            <w:r>
              <w:rPr>
                <w:rFonts w:ascii="Times New Roman" w:eastAsia="Times New Roman" w:hAnsi="Times New Roman"/>
                <w:i/>
                <w:color w:val="000000"/>
                <w:w w:val="97"/>
                <w:sz w:val="16"/>
              </w:rPr>
              <w:t xml:space="preserve"> </w:t>
            </w:r>
            <w:r>
              <w:rPr>
                <w:rFonts w:ascii="Times New Roman" w:eastAsia="Times New Roman" w:hAnsi="Times New Roman"/>
                <w:b/>
                <w:color w:val="000000"/>
                <w:w w:val="97"/>
                <w:sz w:val="16"/>
              </w:rPr>
              <w:t>Тактические действия игры футбол</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357997" w:rsidP="00357997">
            <w:pPr>
              <w:autoSpaceDE w:val="0"/>
              <w:autoSpaceDN w:val="0"/>
              <w:spacing w:before="76" w:after="0" w:line="232" w:lineRule="auto"/>
              <w:ind w:left="70"/>
            </w:pPr>
            <w:r>
              <w:t>2</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52" w:lineRule="auto"/>
              <w:ind w:left="72" w:right="144"/>
            </w:pPr>
            <w:r>
              <w:rPr>
                <w:rFonts w:ascii="Times New Roman" w:eastAsia="Times New Roman" w:hAnsi="Times New Roman"/>
                <w:color w:val="000000"/>
                <w:w w:val="97"/>
                <w:sz w:val="16"/>
              </w:rPr>
              <w:t xml:space="preserve">рассматривают, обсуждают и анализируют образец </w:t>
            </w:r>
            <w:r>
              <w:br/>
            </w:r>
            <w:r>
              <w:rPr>
                <w:rFonts w:ascii="Times New Roman" w:eastAsia="Times New Roman" w:hAnsi="Times New Roman"/>
                <w:color w:val="000000"/>
                <w:w w:val="97"/>
                <w:sz w:val="16"/>
              </w:rPr>
              <w:t xml:space="preserve">техники средних и длинных передач мяча, сравнивают между собой и с техникой коротких передач, определяют отличительные признаки, делают выводы по </w:t>
            </w:r>
            <w:r>
              <w:br/>
            </w:r>
            <w:r>
              <w:rPr>
                <w:rFonts w:ascii="Times New Roman" w:eastAsia="Times New Roman" w:hAnsi="Times New Roman"/>
                <w:color w:val="000000"/>
                <w:w w:val="97"/>
                <w:sz w:val="16"/>
              </w:rPr>
              <w:t>планированию задач для самостоятельного обучения; разучивают тактические действия в стандартных игровых ситуациях (обучение в командах</w:t>
            </w:r>
            <w:proofErr w:type="gramStart"/>
            <w:r>
              <w:rPr>
                <w:rFonts w:ascii="Times New Roman" w:eastAsia="Times New Roman" w:hAnsi="Times New Roman"/>
                <w:color w:val="000000"/>
                <w:w w:val="97"/>
                <w:sz w:val="16"/>
              </w:rPr>
              <w:t>);;</w:t>
            </w:r>
            <w:proofErr w:type="gramEnd"/>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6" w:after="0" w:line="232" w:lineRule="auto"/>
              <w:ind w:left="72"/>
              <w:rPr>
                <w:lang w:val="en-US"/>
              </w:rPr>
            </w:pPr>
            <w:r>
              <w:rPr>
                <w:rFonts w:ascii="Times New Roman" w:eastAsia="Times New Roman" w:hAnsi="Times New Roman"/>
                <w:color w:val="000000"/>
                <w:w w:val="97"/>
                <w:sz w:val="16"/>
              </w:rPr>
              <w:t>Практика</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5C7B05" w:rsidP="00357997">
            <w:pPr>
              <w:rPr>
                <w:lang w:val="en-US"/>
              </w:rPr>
            </w:pPr>
            <w:hyperlink r:id="rId63" w:history="1">
              <w:r w:rsidR="004C18E5" w:rsidRPr="00550AE4">
                <w:rPr>
                  <w:rStyle w:val="a5"/>
                  <w:lang w:val="en-US"/>
                </w:rPr>
                <w:t>https://uchebnik.mos.ru/material_view/atomic_objects/8427450?menuReferrer=catalogue</w:t>
              </w:r>
            </w:hyperlink>
          </w:p>
          <w:p w:rsidR="004C18E5" w:rsidRPr="004C18E5" w:rsidRDefault="004C18E5" w:rsidP="00357997">
            <w:pPr>
              <w:rPr>
                <w:lang w:val="en-US"/>
              </w:rPr>
            </w:pPr>
          </w:p>
        </w:tc>
      </w:tr>
      <w:tr w:rsidR="000A3E80" w:rsidTr="00357997">
        <w:trPr>
          <w:trHeight w:hRule="exact" w:val="427"/>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A3E80" w:rsidRPr="004C18E5" w:rsidRDefault="000A3E80" w:rsidP="000A3E80">
            <w:pPr>
              <w:autoSpaceDE w:val="0"/>
              <w:autoSpaceDN w:val="0"/>
              <w:spacing w:before="76" w:after="0" w:line="232" w:lineRule="auto"/>
              <w:jc w:val="center"/>
              <w:rPr>
                <w:rFonts w:ascii="Times New Roman" w:eastAsia="Times New Roman" w:hAnsi="Times New Roman"/>
                <w:color w:val="000000"/>
                <w:w w:val="97"/>
                <w:sz w:val="16"/>
                <w:lang w:val="en-US"/>
              </w:rPr>
            </w:pP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0A3E80" w:rsidRPr="000A3E80" w:rsidRDefault="00357997" w:rsidP="000A3E80">
            <w:pPr>
              <w:autoSpaceDE w:val="0"/>
              <w:autoSpaceDN w:val="0"/>
              <w:spacing w:before="76" w:after="0" w:line="244" w:lineRule="auto"/>
              <w:ind w:left="72" w:right="144"/>
              <w:rPr>
                <w:rFonts w:ascii="Times New Roman" w:eastAsia="Times New Roman" w:hAnsi="Times New Roman"/>
                <w:color w:val="000000"/>
                <w:w w:val="97"/>
                <w:sz w:val="16"/>
              </w:rPr>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0A3E80" w:rsidRPr="000A3E80" w:rsidRDefault="00075D38" w:rsidP="000A3E80">
            <w:pPr>
              <w:autoSpaceDE w:val="0"/>
              <w:autoSpaceDN w:val="0"/>
              <w:spacing w:before="76" w:after="0" w:line="232" w:lineRule="auto"/>
              <w:ind w:left="70"/>
            </w:pPr>
            <w:r>
              <w:t>53</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A3E80" w:rsidRDefault="000A3E80" w:rsidP="00356B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A3E80" w:rsidRDefault="000A3E80" w:rsidP="00356B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A3E80" w:rsidRDefault="000A3E80" w:rsidP="00356B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A3E80" w:rsidRDefault="000A3E80" w:rsidP="000A3E80">
            <w:pPr>
              <w:autoSpaceDE w:val="0"/>
              <w:autoSpaceDN w:val="0"/>
              <w:spacing w:before="76" w:after="0" w:line="252" w:lineRule="auto"/>
              <w:ind w:left="72" w:right="144"/>
              <w:rPr>
                <w:rFonts w:ascii="Times New Roman" w:eastAsia="Times New Roman" w:hAnsi="Times New Roman"/>
                <w:color w:val="000000"/>
                <w:w w:val="97"/>
                <w:sz w:val="16"/>
              </w:rPr>
            </w:pP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A3E80" w:rsidRDefault="000A3E80" w:rsidP="00356B97"/>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A3E80" w:rsidRDefault="000A3E80" w:rsidP="00356B97"/>
        </w:tc>
      </w:tr>
      <w:tr w:rsidR="00357997" w:rsidTr="00357997">
        <w:trPr>
          <w:trHeight w:hRule="exact" w:val="291"/>
        </w:trPr>
        <w:tc>
          <w:tcPr>
            <w:tcW w:w="15502" w:type="dxa"/>
            <w:gridSpan w:val="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6B97">
            <w:r>
              <w:rPr>
                <w:rFonts w:ascii="Times New Roman" w:eastAsia="Times New Roman" w:hAnsi="Times New Roman"/>
                <w:b/>
                <w:color w:val="000000"/>
                <w:w w:val="97"/>
                <w:sz w:val="16"/>
              </w:rPr>
              <w:t>Раздел 4. СПОРТ</w:t>
            </w:r>
          </w:p>
        </w:tc>
      </w:tr>
      <w:tr w:rsidR="00357997" w:rsidTr="000A3E80">
        <w:trPr>
          <w:trHeight w:hRule="exact" w:val="1260"/>
        </w:trPr>
        <w:tc>
          <w:tcPr>
            <w:tcW w:w="4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8" w:after="0" w:line="228" w:lineRule="auto"/>
              <w:jc w:val="center"/>
            </w:pPr>
            <w:r>
              <w:rPr>
                <w:rFonts w:ascii="Times New Roman" w:eastAsia="Times New Roman" w:hAnsi="Times New Roman"/>
                <w:color w:val="000000"/>
                <w:w w:val="97"/>
                <w:sz w:val="16"/>
              </w:rPr>
              <w:t>4.1.</w:t>
            </w:r>
          </w:p>
        </w:tc>
        <w:tc>
          <w:tcPr>
            <w:tcW w:w="4696"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Default="00357997" w:rsidP="00357997">
            <w:pPr>
              <w:autoSpaceDE w:val="0"/>
              <w:autoSpaceDN w:val="0"/>
              <w:spacing w:before="78" w:after="0" w:line="244" w:lineRule="auto"/>
              <w:ind w:left="72" w:right="144"/>
            </w:pPr>
            <w:r>
              <w:rPr>
                <w:rFonts w:ascii="Times New Roman" w:eastAsia="Times New Roman" w:hAnsi="Times New Roman"/>
                <w:b/>
                <w:color w:val="000000"/>
                <w:w w:val="97"/>
                <w:sz w:val="16"/>
              </w:rPr>
              <w:t xml:space="preserve">Физическая подготовка: освоение содержания программы, демонстрация приростов в показателях физической </w:t>
            </w:r>
            <w:r>
              <w:br/>
            </w:r>
            <w:r>
              <w:rPr>
                <w:rFonts w:ascii="Times New Roman" w:eastAsia="Times New Roman" w:hAnsi="Times New Roman"/>
                <w:b/>
                <w:color w:val="000000"/>
                <w:w w:val="97"/>
                <w:sz w:val="16"/>
              </w:rPr>
              <w:t>подготовленности и нормативных требований комплекса ГТО</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357997" w:rsidRDefault="00534D3D" w:rsidP="00357997">
            <w:pPr>
              <w:autoSpaceDE w:val="0"/>
              <w:autoSpaceDN w:val="0"/>
              <w:spacing w:before="78" w:after="0" w:line="228" w:lineRule="auto"/>
              <w:ind w:left="70"/>
            </w:pPr>
            <w:r>
              <w:t>6</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8" w:after="0" w:line="228" w:lineRule="auto"/>
              <w:ind w:left="72"/>
            </w:pPr>
          </w:p>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7997">
            <w:pPr>
              <w:autoSpaceDE w:val="0"/>
              <w:autoSpaceDN w:val="0"/>
              <w:spacing w:before="78" w:after="0" w:line="244" w:lineRule="auto"/>
              <w:ind w:left="72" w:right="144"/>
            </w:pPr>
            <w:r>
              <w:rPr>
                <w:rFonts w:ascii="Times New Roman" w:eastAsia="Times New Roman" w:hAnsi="Times New Roman"/>
                <w:color w:val="000000"/>
                <w:w w:val="97"/>
                <w:sz w:val="16"/>
              </w:rPr>
              <w:t>демонстрируют приросты в показателях физической подготовленности и нормативных требований комплекса ГТО;</w:t>
            </w: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Pr="00357997" w:rsidRDefault="00357997" w:rsidP="00357997">
            <w:pPr>
              <w:rPr>
                <w:rFonts w:ascii="Times New Roman" w:hAnsi="Times New Roman"/>
                <w:sz w:val="16"/>
                <w:szCs w:val="16"/>
              </w:rPr>
            </w:pPr>
            <w:r w:rsidRPr="00357997">
              <w:rPr>
                <w:rFonts w:ascii="Times New Roman" w:hAnsi="Times New Roman"/>
                <w:sz w:val="16"/>
                <w:szCs w:val="16"/>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5C7B05" w:rsidP="00357997">
            <w:hyperlink r:id="rId64" w:anchor="https://uchebnik.mos.ru/material_view/atomic_objects/7856179?menuReferrer=catalogue" w:history="1">
              <w:r w:rsidR="00F548D5" w:rsidRPr="00485990">
                <w:rPr>
                  <w:rStyle w:val="a5"/>
                  <w:rFonts w:ascii="Times New Roman" w:hAnsi="Times New Roman"/>
                  <w:sz w:val="16"/>
                  <w:szCs w:val="16"/>
                </w:rPr>
                <w:t>https://uchebnik.mos.ru/material_view/atomic_objects/7856179?menuReferrer=catalogue - https://uchebnik.mos.ru/material_view/atomic_objects/7856179?menuReferrer=catalogue</w:t>
              </w:r>
            </w:hyperlink>
          </w:p>
        </w:tc>
      </w:tr>
      <w:tr w:rsidR="00357997" w:rsidTr="00356B97">
        <w:trPr>
          <w:trHeight w:hRule="exact" w:val="427"/>
        </w:trPr>
        <w:tc>
          <w:tcPr>
            <w:tcW w:w="5164" w:type="dxa"/>
            <w:gridSpan w:val="2"/>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Pr="000A3E80" w:rsidRDefault="00357997" w:rsidP="000A3E80">
            <w:pPr>
              <w:autoSpaceDE w:val="0"/>
              <w:autoSpaceDN w:val="0"/>
              <w:spacing w:before="76" w:after="0" w:line="244" w:lineRule="auto"/>
              <w:ind w:left="72" w:right="144"/>
              <w:rPr>
                <w:rFonts w:ascii="Times New Roman" w:eastAsia="Times New Roman" w:hAnsi="Times New Roman"/>
                <w:color w:val="000000"/>
                <w:w w:val="97"/>
                <w:sz w:val="16"/>
              </w:rPr>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534D3D" w:rsidP="000A3E80">
            <w:pPr>
              <w:autoSpaceDE w:val="0"/>
              <w:autoSpaceDN w:val="0"/>
              <w:spacing w:before="76" w:after="0" w:line="232" w:lineRule="auto"/>
              <w:ind w:left="70"/>
            </w:pPr>
            <w:r>
              <w:t>6</w:t>
            </w:r>
          </w:p>
        </w:tc>
        <w:tc>
          <w:tcPr>
            <w:tcW w:w="981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6B97"/>
        </w:tc>
      </w:tr>
      <w:tr w:rsidR="00357997" w:rsidTr="00356B97">
        <w:trPr>
          <w:trHeight w:hRule="exact" w:val="427"/>
        </w:trPr>
        <w:tc>
          <w:tcPr>
            <w:tcW w:w="5164" w:type="dxa"/>
            <w:gridSpan w:val="2"/>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357997" w:rsidRPr="000A3E80" w:rsidRDefault="00357997" w:rsidP="000A3E80">
            <w:pPr>
              <w:autoSpaceDE w:val="0"/>
              <w:autoSpaceDN w:val="0"/>
              <w:spacing w:before="76" w:after="0" w:line="244" w:lineRule="auto"/>
              <w:ind w:left="72" w:right="144"/>
              <w:rPr>
                <w:rFonts w:ascii="Times New Roman" w:eastAsia="Times New Roman" w:hAnsi="Times New Roman"/>
                <w:color w:val="000000"/>
                <w:w w:val="97"/>
                <w:sz w:val="16"/>
              </w:rPr>
            </w:pPr>
            <w:r>
              <w:rPr>
                <w:rFonts w:ascii="Times New Roman" w:eastAsia="Times New Roman" w:hAnsi="Times New Roman"/>
                <w:color w:val="000000"/>
                <w:w w:val="97"/>
                <w:sz w:val="16"/>
              </w:rPr>
              <w:t>ОБЩЕЕ КОЛИЧЕСТВО ЧАСОВ ПО ПРОГРАММЕ</w:t>
            </w:r>
          </w:p>
        </w:tc>
        <w:tc>
          <w:tcPr>
            <w:tcW w:w="528"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357997" w:rsidRPr="000A3E80" w:rsidRDefault="00357997" w:rsidP="000A3E80">
            <w:pPr>
              <w:autoSpaceDE w:val="0"/>
              <w:autoSpaceDN w:val="0"/>
              <w:spacing w:before="76" w:after="0" w:line="232" w:lineRule="auto"/>
              <w:ind w:left="70"/>
            </w:pPr>
            <w:r>
              <w:t>68</w:t>
            </w:r>
          </w:p>
        </w:tc>
        <w:tc>
          <w:tcPr>
            <w:tcW w:w="110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6B97"/>
        </w:tc>
        <w:tc>
          <w:tcPr>
            <w:tcW w:w="11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6B97"/>
        </w:tc>
        <w:tc>
          <w:tcPr>
            <w:tcW w:w="8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6B97"/>
        </w:tc>
        <w:tc>
          <w:tcPr>
            <w:tcW w:w="40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0A3E80">
            <w:pPr>
              <w:autoSpaceDE w:val="0"/>
              <w:autoSpaceDN w:val="0"/>
              <w:spacing w:before="76" w:after="0" w:line="252" w:lineRule="auto"/>
              <w:ind w:left="72" w:right="144"/>
              <w:rPr>
                <w:rFonts w:ascii="Times New Roman" w:eastAsia="Times New Roman" w:hAnsi="Times New Roman"/>
                <w:color w:val="000000"/>
                <w:w w:val="97"/>
                <w:sz w:val="16"/>
              </w:rPr>
            </w:pPr>
          </w:p>
        </w:tc>
        <w:tc>
          <w:tcPr>
            <w:tcW w:w="123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6B97"/>
        </w:tc>
        <w:tc>
          <w:tcPr>
            <w:tcW w:w="13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57997" w:rsidRDefault="00357997" w:rsidP="00356B97"/>
        </w:tc>
      </w:tr>
    </w:tbl>
    <w:p w:rsidR="00617560" w:rsidRDefault="00617560" w:rsidP="00617560">
      <w:pPr>
        <w:spacing w:after="0"/>
        <w:sectPr w:rsidR="00617560" w:rsidSect="000A3E80">
          <w:pgSz w:w="16840" w:h="11900"/>
          <w:pgMar w:top="284" w:right="640" w:bottom="568" w:left="666" w:header="720" w:footer="720" w:gutter="0"/>
          <w:cols w:space="720"/>
        </w:sectPr>
      </w:pPr>
    </w:p>
    <w:tbl>
      <w:tblPr>
        <w:tblpPr w:leftFromText="180" w:rightFromText="180" w:horzAnchor="margin" w:tblpY="600"/>
        <w:tblW w:w="0" w:type="auto"/>
        <w:tblLayout w:type="fixed"/>
        <w:tblLook w:val="04A0" w:firstRow="1" w:lastRow="0" w:firstColumn="1" w:lastColumn="0" w:noHBand="0" w:noVBand="1"/>
      </w:tblPr>
      <w:tblGrid>
        <w:gridCol w:w="468"/>
        <w:gridCol w:w="27"/>
        <w:gridCol w:w="4890"/>
        <w:gridCol w:w="43"/>
        <w:gridCol w:w="528"/>
        <w:gridCol w:w="1104"/>
        <w:gridCol w:w="6"/>
        <w:gridCol w:w="1134"/>
        <w:gridCol w:w="6"/>
        <w:gridCol w:w="860"/>
        <w:gridCol w:w="3938"/>
        <w:gridCol w:w="22"/>
        <w:gridCol w:w="1065"/>
        <w:gridCol w:w="29"/>
        <w:gridCol w:w="1388"/>
      </w:tblGrid>
      <w:tr w:rsidR="00356B97" w:rsidTr="00601112">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45" w:lineRule="auto"/>
              <w:ind w:right="144"/>
              <w:jc w:val="center"/>
            </w:pPr>
            <w:r>
              <w:rPr>
                <w:rFonts w:ascii="Times New Roman" w:eastAsia="Times New Roman" w:hAnsi="Times New Roman"/>
                <w:b/>
                <w:color w:val="000000"/>
                <w:w w:val="97"/>
                <w:sz w:val="16"/>
              </w:rPr>
              <w:lastRenderedPageBreak/>
              <w:t>№</w:t>
            </w:r>
            <w:r>
              <w:br/>
            </w:r>
            <w:proofErr w:type="gramStart"/>
            <w:r>
              <w:rPr>
                <w:rFonts w:ascii="Times New Roman" w:eastAsia="Times New Roman" w:hAnsi="Times New Roman"/>
                <w:b/>
                <w:color w:val="000000"/>
                <w:w w:val="97"/>
                <w:sz w:val="16"/>
              </w:rPr>
              <w:t>п</w:t>
            </w:r>
            <w:proofErr w:type="gramEnd"/>
            <w:r>
              <w:rPr>
                <w:rFonts w:ascii="Times New Roman" w:eastAsia="Times New Roman" w:hAnsi="Times New Roman"/>
                <w:b/>
                <w:color w:val="000000"/>
                <w:w w:val="97"/>
                <w:sz w:val="16"/>
              </w:rPr>
              <w:t>/п</w:t>
            </w:r>
          </w:p>
        </w:tc>
        <w:tc>
          <w:tcPr>
            <w:tcW w:w="4960" w:type="dxa"/>
            <w:gridSpan w:val="3"/>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ind w:left="72"/>
            </w:pPr>
            <w:r>
              <w:rPr>
                <w:rFonts w:ascii="Times New Roman" w:eastAsia="Times New Roman" w:hAnsi="Times New Roman"/>
                <w:b/>
                <w:color w:val="000000"/>
                <w:w w:val="97"/>
                <w:sz w:val="16"/>
              </w:rPr>
              <w:t>Наименование разделов и тем программы</w:t>
            </w:r>
          </w:p>
        </w:tc>
        <w:tc>
          <w:tcPr>
            <w:tcW w:w="2772"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66" w:type="dxa"/>
            <w:gridSpan w:val="2"/>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393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116" w:type="dxa"/>
            <w:gridSpan w:val="3"/>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356B97" w:rsidTr="00601112">
        <w:trPr>
          <w:trHeight w:hRule="exact" w:val="576"/>
        </w:trPr>
        <w:tc>
          <w:tcPr>
            <w:tcW w:w="468" w:type="dxa"/>
            <w:vMerge/>
            <w:tcBorders>
              <w:top w:val="single" w:sz="4" w:space="0" w:color="000000"/>
              <w:left w:val="single" w:sz="4" w:space="0" w:color="000000"/>
              <w:bottom w:val="single" w:sz="4" w:space="0" w:color="000000"/>
              <w:right w:val="single" w:sz="4" w:space="0" w:color="000000"/>
            </w:tcBorders>
          </w:tcPr>
          <w:p w:rsidR="00356B97" w:rsidRDefault="00356B97" w:rsidP="00356B97"/>
        </w:tc>
        <w:tc>
          <w:tcPr>
            <w:tcW w:w="4960" w:type="dxa"/>
            <w:gridSpan w:val="3"/>
            <w:vMerge/>
            <w:tcBorders>
              <w:top w:val="single" w:sz="4" w:space="0" w:color="000000"/>
              <w:left w:val="single" w:sz="4" w:space="0" w:color="000000"/>
              <w:bottom w:val="single" w:sz="4" w:space="0" w:color="000000"/>
              <w:right w:val="single" w:sz="4" w:space="0" w:color="000000"/>
            </w:tcBorders>
          </w:tcPr>
          <w:p w:rsidR="00356B97" w:rsidRDefault="00356B97" w:rsidP="00356B97"/>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866" w:type="dxa"/>
            <w:gridSpan w:val="2"/>
            <w:vMerge/>
            <w:tcBorders>
              <w:top w:val="single" w:sz="4" w:space="0" w:color="000000"/>
              <w:left w:val="single" w:sz="4" w:space="0" w:color="000000"/>
              <w:bottom w:val="single" w:sz="4" w:space="0" w:color="000000"/>
              <w:right w:val="single" w:sz="4" w:space="0" w:color="000000"/>
            </w:tcBorders>
          </w:tcPr>
          <w:p w:rsidR="00356B97" w:rsidRDefault="00356B97" w:rsidP="00356B97"/>
        </w:tc>
        <w:tc>
          <w:tcPr>
            <w:tcW w:w="3938" w:type="dxa"/>
            <w:vMerge/>
            <w:tcBorders>
              <w:top w:val="single" w:sz="4" w:space="0" w:color="000000"/>
              <w:left w:val="single" w:sz="4" w:space="0" w:color="000000"/>
              <w:bottom w:val="single" w:sz="4" w:space="0" w:color="000000"/>
              <w:right w:val="single" w:sz="4" w:space="0" w:color="000000"/>
            </w:tcBorders>
          </w:tcPr>
          <w:p w:rsidR="00356B97" w:rsidRDefault="00356B97" w:rsidP="00356B97"/>
        </w:tc>
        <w:tc>
          <w:tcPr>
            <w:tcW w:w="1116" w:type="dxa"/>
            <w:gridSpan w:val="3"/>
            <w:vMerge/>
            <w:tcBorders>
              <w:top w:val="single" w:sz="4" w:space="0" w:color="000000"/>
              <w:left w:val="single" w:sz="4" w:space="0" w:color="000000"/>
              <w:bottom w:val="single" w:sz="4" w:space="0" w:color="000000"/>
              <w:right w:val="single" w:sz="4" w:space="0" w:color="000000"/>
            </w:tcBorders>
          </w:tcPr>
          <w:p w:rsidR="00356B97" w:rsidRDefault="00356B97" w:rsidP="00356B97"/>
        </w:tc>
        <w:tc>
          <w:tcPr>
            <w:tcW w:w="1388" w:type="dxa"/>
            <w:vMerge/>
            <w:tcBorders>
              <w:top w:val="single" w:sz="4" w:space="0" w:color="000000"/>
              <w:left w:val="single" w:sz="4" w:space="0" w:color="000000"/>
              <w:bottom w:val="single" w:sz="4" w:space="0" w:color="000000"/>
              <w:right w:val="single" w:sz="4" w:space="0" w:color="000000"/>
            </w:tcBorders>
          </w:tcPr>
          <w:p w:rsidR="00356B97" w:rsidRDefault="00356B97" w:rsidP="00356B97"/>
        </w:tc>
      </w:tr>
      <w:tr w:rsidR="00356B97" w:rsidTr="00601112">
        <w:trPr>
          <w:trHeight w:hRule="exact" w:val="348"/>
        </w:trPr>
        <w:tc>
          <w:tcPr>
            <w:tcW w:w="15508" w:type="dxa"/>
            <w:gridSpan w:val="15"/>
            <w:tcBorders>
              <w:top w:val="single" w:sz="4" w:space="0" w:color="000000"/>
              <w:left w:val="single" w:sz="4" w:space="0" w:color="000000"/>
              <w:bottom w:val="single" w:sz="5"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ind w:left="72"/>
            </w:pPr>
            <w:r>
              <w:rPr>
                <w:rFonts w:ascii="Times New Roman" w:eastAsia="Times New Roman" w:hAnsi="Times New Roman"/>
                <w:b/>
                <w:color w:val="000000"/>
                <w:w w:val="97"/>
                <w:sz w:val="16"/>
              </w:rPr>
              <w:t xml:space="preserve">Раздел 1.  ЗНАНИЯ О ФИЗИЧЕСКОЙ КУЛЬТУРЕ  </w:t>
            </w:r>
          </w:p>
        </w:tc>
      </w:tr>
      <w:tr w:rsidR="00356B97" w:rsidTr="00601112">
        <w:trPr>
          <w:trHeight w:hRule="exact" w:val="1287"/>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30" w:lineRule="auto"/>
              <w:jc w:val="center"/>
            </w:pPr>
            <w:r>
              <w:rPr>
                <w:rFonts w:ascii="Times New Roman" w:eastAsia="Times New Roman" w:hAnsi="Times New Roman"/>
                <w:color w:val="000000"/>
                <w:w w:val="97"/>
                <w:sz w:val="16"/>
              </w:rPr>
              <w:t>1.1.</w:t>
            </w:r>
          </w:p>
        </w:tc>
        <w:tc>
          <w:tcPr>
            <w:tcW w:w="4960" w:type="dxa"/>
            <w:gridSpan w:val="3"/>
            <w:tcBorders>
              <w:top w:val="single" w:sz="5"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30" w:lineRule="auto"/>
              <w:ind w:left="72"/>
            </w:pPr>
            <w:r>
              <w:rPr>
                <w:rFonts w:ascii="Times New Roman" w:eastAsia="Times New Roman" w:hAnsi="Times New Roman"/>
                <w:b/>
                <w:color w:val="000000"/>
                <w:w w:val="97"/>
                <w:sz w:val="16"/>
              </w:rPr>
              <w:t>Физическая культура в современном обществе.  Всестороннее и гармоничное физическое развитие.  Коррекция нарушения осанки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356B97" w:rsidRDefault="00601112" w:rsidP="00356B97">
            <w:pPr>
              <w:autoSpaceDE w:val="0"/>
              <w:autoSpaceDN w:val="0"/>
              <w:spacing w:before="76" w:after="0" w:line="230" w:lineRule="auto"/>
              <w:ind w:left="72"/>
            </w:pPr>
            <w:r>
              <w:t>2</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30" w:lineRule="auto"/>
              <w:ind w:left="72"/>
            </w:pPr>
          </w:p>
        </w:tc>
        <w:tc>
          <w:tcPr>
            <w:tcW w:w="1140"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30" w:lineRule="auto"/>
              <w:ind w:left="72"/>
            </w:pPr>
          </w:p>
        </w:tc>
        <w:tc>
          <w:tcPr>
            <w:tcW w:w="866"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tc>
        <w:tc>
          <w:tcPr>
            <w:tcW w:w="3938" w:type="dxa"/>
            <w:tcBorders>
              <w:top w:val="single" w:sz="5"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50" w:lineRule="auto"/>
              <w:ind w:left="72"/>
              <w:rPr>
                <w:rFonts w:ascii="Times New Roman" w:eastAsia="Times New Roman" w:hAnsi="Times New Roman"/>
                <w:color w:val="000000"/>
                <w:w w:val="97"/>
                <w:sz w:val="16"/>
              </w:rPr>
            </w:pPr>
            <w:r>
              <w:rPr>
                <w:rFonts w:ascii="Times New Roman" w:eastAsia="Times New Roman" w:hAnsi="Times New Roman"/>
                <w:color w:val="000000"/>
                <w:w w:val="97"/>
                <w:sz w:val="16"/>
              </w:rPr>
              <w:t xml:space="preserve">готовят рефераты по темам: «Связь занятий физической культурой с всесторонним и гармоничным физическим развитием», «Характеристика основных критериев всестороннего и гармоничного физического развития и их историческая обусловленность», «Всестороннее и гармоничное физическое развитие современного </w:t>
            </w:r>
            <w:r>
              <w:br/>
            </w:r>
            <w:r>
              <w:rPr>
                <w:rFonts w:ascii="Times New Roman" w:eastAsia="Times New Roman" w:hAnsi="Times New Roman"/>
                <w:color w:val="000000"/>
                <w:w w:val="97"/>
                <w:sz w:val="16"/>
              </w:rPr>
              <w:t xml:space="preserve">человека»;  анализируют и осмысливают понятие «всестороннее физическое развитие», определяют основные </w:t>
            </w:r>
            <w:r>
              <w:br/>
            </w:r>
          </w:p>
          <w:p w:rsidR="00356B97" w:rsidRDefault="00356B97" w:rsidP="00356B97">
            <w:pPr>
              <w:autoSpaceDE w:val="0"/>
              <w:autoSpaceDN w:val="0"/>
              <w:spacing w:before="76" w:after="0" w:line="250" w:lineRule="auto"/>
              <w:ind w:left="72"/>
            </w:pPr>
          </w:p>
        </w:tc>
        <w:tc>
          <w:tcPr>
            <w:tcW w:w="1116" w:type="dxa"/>
            <w:gridSpan w:val="3"/>
            <w:tcBorders>
              <w:top w:val="single" w:sz="5" w:space="0" w:color="000000"/>
              <w:left w:val="single" w:sz="4" w:space="0" w:color="000000"/>
              <w:bottom w:val="single" w:sz="4" w:space="0" w:color="000000"/>
              <w:right w:val="single" w:sz="4" w:space="0" w:color="000000"/>
            </w:tcBorders>
            <w:tcMar>
              <w:left w:w="0" w:type="dxa"/>
              <w:right w:w="0" w:type="dxa"/>
            </w:tcMar>
          </w:tcPr>
          <w:p w:rsidR="00356B97" w:rsidRDefault="00601112" w:rsidP="00356B97">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8" w:type="dxa"/>
            <w:tcBorders>
              <w:top w:val="single" w:sz="5" w:space="0" w:color="000000"/>
              <w:left w:val="single" w:sz="4" w:space="0" w:color="000000"/>
              <w:bottom w:val="single" w:sz="4" w:space="0" w:color="000000"/>
              <w:right w:val="single" w:sz="4" w:space="0" w:color="000000"/>
            </w:tcBorders>
            <w:tcMar>
              <w:left w:w="0" w:type="dxa"/>
              <w:right w:w="0" w:type="dxa"/>
            </w:tcMar>
          </w:tcPr>
          <w:p w:rsidR="00356B97" w:rsidRDefault="005C7B05" w:rsidP="00356B97">
            <w:hyperlink r:id="rId65" w:anchor="https://uchebnik.mos.ru/material_view/lesson_templates/1729571?menuReferrer=catalogue" w:history="1">
              <w:r w:rsidR="00F548D5" w:rsidRPr="00F80338">
                <w:rPr>
                  <w:rStyle w:val="a5"/>
                  <w:rFonts w:ascii="Times New Roman" w:hAnsi="Times New Roman"/>
                  <w:sz w:val="16"/>
                  <w:szCs w:val="16"/>
                </w:rPr>
                <w:t>https://uchebnik.mos.ru/material_view/lesson_templates/1729571?menuReferrer=catalogue - https://uchebnik.mos.ru/material_view/lesson_templates/1729571?menuReferrer=catalogue</w:t>
              </w:r>
            </w:hyperlink>
          </w:p>
        </w:tc>
      </w:tr>
      <w:tr w:rsidR="00356B97" w:rsidTr="00601112">
        <w:trPr>
          <w:trHeight w:hRule="exact" w:val="350"/>
        </w:trPr>
        <w:tc>
          <w:tcPr>
            <w:tcW w:w="542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601112" w:rsidP="00356B97">
            <w:pPr>
              <w:autoSpaceDE w:val="0"/>
              <w:autoSpaceDN w:val="0"/>
              <w:spacing w:before="78" w:after="0" w:line="230" w:lineRule="auto"/>
              <w:ind w:left="72"/>
            </w:pPr>
            <w:r>
              <w:rPr>
                <w:rFonts w:ascii="Times New Roman" w:eastAsia="Times New Roman" w:hAnsi="Times New Roman"/>
                <w:color w:val="000000"/>
                <w:w w:val="97"/>
                <w:sz w:val="16"/>
              </w:rPr>
              <w:t>2</w:t>
            </w:r>
          </w:p>
        </w:tc>
        <w:tc>
          <w:tcPr>
            <w:tcW w:w="9552"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tc>
      </w:tr>
      <w:tr w:rsidR="00356B97" w:rsidTr="00601112">
        <w:trPr>
          <w:trHeight w:hRule="exact" w:val="348"/>
        </w:trPr>
        <w:tc>
          <w:tcPr>
            <w:tcW w:w="15508" w:type="dxa"/>
            <w:gridSpan w:val="15"/>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F548D5" w:rsidTr="00601112">
        <w:trPr>
          <w:trHeight w:hRule="exact" w:val="114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jc w:val="center"/>
            </w:pPr>
            <w:r>
              <w:rPr>
                <w:rFonts w:ascii="Times New Roman" w:eastAsia="Times New Roman" w:hAnsi="Times New Roman"/>
                <w:color w:val="000000"/>
                <w:w w:val="97"/>
                <w:sz w:val="16"/>
              </w:rPr>
              <w:t>2.1.</w:t>
            </w:r>
          </w:p>
        </w:tc>
        <w:tc>
          <w:tcPr>
            <w:tcW w:w="49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r>
              <w:rPr>
                <w:rFonts w:ascii="Times New Roman" w:eastAsia="Times New Roman" w:hAnsi="Times New Roman"/>
                <w:b/>
                <w:color w:val="000000"/>
                <w:w w:val="97"/>
                <w:sz w:val="16"/>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тренированных занятий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p>
        </w:tc>
        <w:tc>
          <w:tcPr>
            <w:tcW w:w="86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jc w:val="center"/>
            </w:pPr>
          </w:p>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Pr="00601112" w:rsidRDefault="00F548D5" w:rsidP="00F548D5">
            <w:pPr>
              <w:autoSpaceDE w:val="0"/>
              <w:autoSpaceDN w:val="0"/>
              <w:spacing w:before="76" w:after="0" w:line="254" w:lineRule="auto"/>
              <w:ind w:left="72"/>
              <w:rPr>
                <w:rFonts w:ascii="Times New Roman" w:eastAsia="Times New Roman" w:hAnsi="Times New Roman"/>
                <w:color w:val="000000"/>
                <w:w w:val="97"/>
                <w:sz w:val="16"/>
              </w:rPr>
            </w:pPr>
            <w:r>
              <w:rPr>
                <w:rFonts w:ascii="Times New Roman" w:eastAsia="Times New Roman" w:hAnsi="Times New Roman"/>
                <w:color w:val="000000"/>
                <w:w w:val="97"/>
                <w:sz w:val="16"/>
              </w:rPr>
              <w:t xml:space="preserve">изучают формы осанки и выясняют их отличительные признаки, знакомятся с возможными причинами </w:t>
            </w:r>
            <w:r>
              <w:br/>
            </w:r>
            <w:r>
              <w:rPr>
                <w:rFonts w:ascii="Times New Roman" w:eastAsia="Times New Roman" w:hAnsi="Times New Roman"/>
                <w:color w:val="000000"/>
                <w:w w:val="97"/>
                <w:sz w:val="16"/>
              </w:rPr>
              <w:t xml:space="preserve">нарушения и их последствиями для здоровья человека; </w:t>
            </w:r>
            <w:r w:rsidRPr="00601112">
              <w:rPr>
                <w:rFonts w:ascii="Times New Roman" w:hAnsi="Times New Roman"/>
                <w:sz w:val="16"/>
                <w:szCs w:val="16"/>
              </w:rPr>
              <w:t>планируют индивидуальные занятия по корригирующей гимнастике и разрабатывают для них планы-конспекты.;</w:t>
            </w:r>
          </w:p>
        </w:tc>
        <w:tc>
          <w:tcPr>
            <w:tcW w:w="111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Pr="00F80338" w:rsidRDefault="005C7B05" w:rsidP="00F548D5">
            <w:pPr>
              <w:autoSpaceDE w:val="0"/>
              <w:autoSpaceDN w:val="0"/>
              <w:spacing w:before="76" w:after="0" w:line="233" w:lineRule="auto"/>
              <w:jc w:val="center"/>
              <w:rPr>
                <w:rFonts w:ascii="Times New Roman" w:hAnsi="Times New Roman"/>
              </w:rPr>
            </w:pPr>
            <w:hyperlink r:id="rId66" w:anchor="https://uchebnik.mos.ru/material_view/atomic_objects/7334694?menuReferrer=catalogue" w:history="1">
              <w:r w:rsidR="00F548D5" w:rsidRPr="00F80338">
                <w:rPr>
                  <w:rStyle w:val="a5"/>
                  <w:rFonts w:ascii="Times New Roman" w:hAnsi="Times New Roman"/>
                  <w:sz w:val="16"/>
                  <w:szCs w:val="16"/>
                </w:rPr>
                <w:t>https://uchebnik.mos.ru/material_view/atomic_objects/7334694?menuReferrer=catalogu</w:t>
              </w:r>
            </w:hyperlink>
          </w:p>
        </w:tc>
      </w:tr>
      <w:tr w:rsidR="00F548D5" w:rsidTr="00601112">
        <w:trPr>
          <w:trHeight w:hRule="exact" w:val="348"/>
        </w:trPr>
        <w:tc>
          <w:tcPr>
            <w:tcW w:w="542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r>
              <w:rPr>
                <w:rFonts w:ascii="Times New Roman" w:eastAsia="Times New Roman" w:hAnsi="Times New Roman"/>
                <w:color w:val="000000"/>
                <w:w w:val="97"/>
                <w:sz w:val="16"/>
              </w:rPr>
              <w:t>2</w:t>
            </w:r>
          </w:p>
        </w:tc>
        <w:tc>
          <w:tcPr>
            <w:tcW w:w="9552"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tc>
      </w:tr>
      <w:tr w:rsidR="00F548D5" w:rsidTr="00601112">
        <w:trPr>
          <w:trHeight w:hRule="exact" w:val="348"/>
        </w:trPr>
        <w:tc>
          <w:tcPr>
            <w:tcW w:w="15508" w:type="dxa"/>
            <w:gridSpan w:val="15"/>
            <w:tcBorders>
              <w:top w:val="single" w:sz="4" w:space="0" w:color="000000"/>
              <w:left w:val="single" w:sz="4" w:space="0" w:color="000000"/>
              <w:bottom w:val="single" w:sz="4" w:space="0" w:color="auto"/>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r>
              <w:rPr>
                <w:rFonts w:ascii="Times New Roman" w:eastAsia="Times New Roman" w:hAnsi="Times New Roman"/>
                <w:b/>
                <w:color w:val="000000"/>
                <w:w w:val="97"/>
                <w:sz w:val="16"/>
              </w:rPr>
              <w:t>Раздел 3. ФИЗИЧЕСКОЕ СОВЕРШЕНСТВОВАНИЕ</w:t>
            </w:r>
          </w:p>
        </w:tc>
      </w:tr>
      <w:tr w:rsidR="00F548D5" w:rsidTr="007807D5">
        <w:trPr>
          <w:trHeight w:hRule="exact" w:val="1283"/>
        </w:trPr>
        <w:tc>
          <w:tcPr>
            <w:tcW w:w="495" w:type="dxa"/>
            <w:gridSpan w:val="2"/>
            <w:tcBorders>
              <w:top w:val="single" w:sz="4" w:space="0" w:color="auto"/>
              <w:left w:val="single" w:sz="4" w:space="0" w:color="auto"/>
              <w:bottom w:val="single" w:sz="4" w:space="0" w:color="auto"/>
              <w:right w:val="single" w:sz="4" w:space="0" w:color="auto"/>
            </w:tcBorders>
            <w:tcMar>
              <w:left w:w="0" w:type="dxa"/>
              <w:right w:w="0" w:type="dxa"/>
            </w:tcMar>
          </w:tcPr>
          <w:p w:rsidR="00F548D5" w:rsidRDefault="00F548D5" w:rsidP="00F548D5">
            <w:pPr>
              <w:autoSpaceDE w:val="0"/>
              <w:autoSpaceDN w:val="0"/>
              <w:spacing w:before="78" w:after="0" w:line="230" w:lineRule="auto"/>
              <w:jc w:val="center"/>
            </w:pPr>
            <w:r>
              <w:rPr>
                <w:rFonts w:ascii="Times New Roman" w:eastAsia="Times New Roman" w:hAnsi="Times New Roman"/>
                <w:color w:val="000000"/>
                <w:w w:val="97"/>
                <w:sz w:val="16"/>
              </w:rPr>
              <w:t>3.1.</w:t>
            </w:r>
          </w:p>
        </w:tc>
        <w:tc>
          <w:tcPr>
            <w:tcW w:w="4890" w:type="dxa"/>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45" w:lineRule="auto"/>
              <w:ind w:left="72" w:right="864"/>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Акробатическая комбинация</w:t>
            </w:r>
          </w:p>
        </w:tc>
        <w:tc>
          <w:tcPr>
            <w:tcW w:w="571"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r>
              <w:t>10</w:t>
            </w:r>
          </w:p>
        </w:tc>
        <w:tc>
          <w:tcPr>
            <w:tcW w:w="111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p>
        </w:tc>
        <w:tc>
          <w:tcPr>
            <w:tcW w:w="114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p>
        </w:tc>
        <w:tc>
          <w:tcPr>
            <w:tcW w:w="860" w:type="dxa"/>
            <w:tcBorders>
              <w:top w:val="single" w:sz="4" w:space="0" w:color="auto"/>
              <w:left w:val="single" w:sz="4" w:space="0" w:color="auto"/>
              <w:bottom w:val="single" w:sz="4" w:space="0" w:color="auto"/>
              <w:right w:val="single" w:sz="4" w:space="0" w:color="auto"/>
            </w:tcBorders>
          </w:tcPr>
          <w:p w:rsidR="00F548D5" w:rsidRDefault="00F548D5" w:rsidP="00F548D5"/>
        </w:tc>
        <w:tc>
          <w:tcPr>
            <w:tcW w:w="3960" w:type="dxa"/>
            <w:gridSpan w:val="2"/>
            <w:tcBorders>
              <w:top w:val="single" w:sz="4" w:space="0" w:color="auto"/>
              <w:left w:val="single" w:sz="4" w:space="0" w:color="auto"/>
              <w:bottom w:val="single" w:sz="4" w:space="0" w:color="auto"/>
              <w:right w:val="single" w:sz="4" w:space="0" w:color="auto"/>
            </w:tcBorders>
          </w:tcPr>
          <w:p w:rsidR="00F548D5" w:rsidRPr="00601112" w:rsidRDefault="00F548D5" w:rsidP="00F548D5">
            <w:pPr>
              <w:autoSpaceDE w:val="0"/>
              <w:autoSpaceDN w:val="0"/>
              <w:spacing w:before="78" w:after="0" w:line="254" w:lineRule="auto"/>
              <w:ind w:left="72"/>
              <w:rPr>
                <w:rFonts w:ascii="Times New Roman" w:eastAsia="Times New Roman" w:hAnsi="Times New Roman"/>
                <w:color w:val="000000"/>
                <w:w w:val="97"/>
                <w:sz w:val="16"/>
              </w:rPr>
            </w:pPr>
            <w:r>
              <w:rPr>
                <w:rFonts w:ascii="Times New Roman" w:eastAsia="Times New Roman" w:hAnsi="Times New Roman"/>
                <w:color w:val="000000"/>
                <w:w w:val="97"/>
                <w:sz w:val="16"/>
              </w:rPr>
              <w:t>разучивают упражнения комбинации по фазам и в полной координации</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составляют комбинацию из хорошо освоенных </w:t>
            </w:r>
            <w:r>
              <w:br/>
            </w:r>
            <w:r>
              <w:rPr>
                <w:rFonts w:ascii="Times New Roman" w:eastAsia="Times New Roman" w:hAnsi="Times New Roman"/>
                <w:color w:val="000000"/>
                <w:w w:val="97"/>
                <w:sz w:val="16"/>
              </w:rPr>
              <w:t xml:space="preserve">упражнений и разучивают её в полной координации; контролируют технику выполнения упражнений </w:t>
            </w:r>
            <w:r>
              <w:br/>
            </w:r>
            <w:r>
              <w:rPr>
                <w:rFonts w:ascii="Times New Roman" w:eastAsia="Times New Roman" w:hAnsi="Times New Roman"/>
                <w:color w:val="000000"/>
                <w:w w:val="97"/>
                <w:sz w:val="16"/>
              </w:rPr>
              <w:t>другими учащимися, сравнивают их с иллюстративным образцом и выявляют возможные ошибки, предлагают способы её устранения (обучение в группах</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знакомятся с образцом гимнастических упражнений комбинации учителя, наблюдают и анализируют их выполнение, описывают фазы движения и определяют их технические трудности;;</w:t>
            </w:r>
          </w:p>
        </w:tc>
        <w:tc>
          <w:tcPr>
            <w:tcW w:w="1065" w:type="dxa"/>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417" w:type="dxa"/>
            <w:gridSpan w:val="2"/>
            <w:tcBorders>
              <w:top w:val="single" w:sz="4" w:space="0" w:color="auto"/>
              <w:left w:val="single" w:sz="4" w:space="0" w:color="auto"/>
              <w:bottom w:val="single" w:sz="4" w:space="0" w:color="auto"/>
              <w:right w:val="single" w:sz="4" w:space="0" w:color="auto"/>
            </w:tcBorders>
          </w:tcPr>
          <w:p w:rsidR="00F548D5" w:rsidRPr="00F548D5" w:rsidRDefault="005C7B05" w:rsidP="00F548D5">
            <w:pPr>
              <w:autoSpaceDE w:val="0"/>
              <w:autoSpaceDN w:val="0"/>
              <w:spacing w:before="78" w:after="0" w:line="230" w:lineRule="auto"/>
              <w:jc w:val="center"/>
              <w:rPr>
                <w:rFonts w:ascii="Times New Roman" w:hAnsi="Times New Roman"/>
                <w:sz w:val="16"/>
                <w:szCs w:val="16"/>
              </w:rPr>
            </w:pPr>
            <w:hyperlink r:id="rId67" w:anchor="https://uchebnik.mos.ru/material/app/166151?menuReferrer=catalogue" w:history="1">
              <w:r w:rsidR="00F548D5" w:rsidRPr="00F548D5">
                <w:rPr>
                  <w:rFonts w:ascii="Times New Roman" w:hAnsi="Times New Roman"/>
                  <w:color w:val="0000FF"/>
                  <w:sz w:val="16"/>
                  <w:szCs w:val="16"/>
                  <w:u w:val="single"/>
                </w:rPr>
                <w:t>https://uchebnik.mos.ru/material/app/166151?menuReferrer=catalogue - https://uchebnik.mos.ru/material/app/166151?menuReferrer=catalogue</w:t>
              </w:r>
            </w:hyperlink>
          </w:p>
          <w:p w:rsidR="00F548D5" w:rsidRPr="00F548D5" w:rsidRDefault="00F548D5" w:rsidP="00F548D5">
            <w:pPr>
              <w:autoSpaceDE w:val="0"/>
              <w:autoSpaceDN w:val="0"/>
              <w:spacing w:before="78" w:after="0" w:line="230" w:lineRule="auto"/>
              <w:jc w:val="center"/>
              <w:rPr>
                <w:rFonts w:ascii="Times New Roman" w:hAnsi="Times New Roman"/>
                <w:sz w:val="16"/>
                <w:szCs w:val="16"/>
              </w:rPr>
            </w:pPr>
          </w:p>
          <w:p w:rsidR="00F548D5" w:rsidRDefault="005C7B05" w:rsidP="00F548D5">
            <w:pPr>
              <w:autoSpaceDE w:val="0"/>
              <w:autoSpaceDN w:val="0"/>
              <w:spacing w:before="78" w:after="0" w:line="230" w:lineRule="auto"/>
              <w:jc w:val="center"/>
            </w:pPr>
            <w:hyperlink r:id="rId68" w:anchor="https://uchebnik.mos.ru/material_view/atomic_objects/259019?menuReferrer=catalogue" w:history="1">
              <w:r w:rsidR="00F548D5" w:rsidRPr="00F548D5">
                <w:rPr>
                  <w:rFonts w:ascii="Times New Roman" w:hAnsi="Times New Roman"/>
                  <w:color w:val="0000FF"/>
                  <w:sz w:val="16"/>
                  <w:szCs w:val="16"/>
                  <w:u w:val="single"/>
                </w:rPr>
                <w:t>https://uchebnik.mos.ru/material_view/atomic_objects/259019?menuReferrer=catalogue - https://uchebnik.mos.ru/material_view/atomic_objects/259019?menuReferrer=catalogue</w:t>
              </w:r>
            </w:hyperlink>
          </w:p>
        </w:tc>
      </w:tr>
      <w:tr w:rsidR="00F548D5" w:rsidTr="007807D5">
        <w:trPr>
          <w:trHeight w:hRule="exact" w:val="1145"/>
        </w:trPr>
        <w:tc>
          <w:tcPr>
            <w:tcW w:w="495" w:type="dxa"/>
            <w:gridSpan w:val="2"/>
            <w:tcBorders>
              <w:top w:val="single" w:sz="4" w:space="0" w:color="auto"/>
              <w:left w:val="single" w:sz="4" w:space="0" w:color="auto"/>
              <w:bottom w:val="single" w:sz="4" w:space="0" w:color="auto"/>
              <w:right w:val="single" w:sz="4" w:space="0" w:color="auto"/>
            </w:tcBorders>
            <w:tcMar>
              <w:left w:w="0" w:type="dxa"/>
              <w:right w:w="0" w:type="dxa"/>
            </w:tcMar>
          </w:tcPr>
          <w:p w:rsidR="00F548D5" w:rsidRDefault="00F548D5" w:rsidP="00F548D5">
            <w:pPr>
              <w:autoSpaceDE w:val="0"/>
              <w:autoSpaceDN w:val="0"/>
              <w:spacing w:before="78" w:after="0" w:line="230" w:lineRule="auto"/>
              <w:jc w:val="center"/>
            </w:pPr>
            <w:r>
              <w:rPr>
                <w:rFonts w:ascii="Times New Roman" w:eastAsia="Times New Roman" w:hAnsi="Times New Roman"/>
                <w:color w:val="000000"/>
                <w:w w:val="97"/>
                <w:sz w:val="16"/>
              </w:rPr>
              <w:t>3.2.</w:t>
            </w:r>
          </w:p>
        </w:tc>
        <w:tc>
          <w:tcPr>
            <w:tcW w:w="4890" w:type="dxa"/>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r>
              <w:rPr>
                <w:rFonts w:ascii="Times New Roman" w:eastAsia="Times New Roman" w:hAnsi="Times New Roman"/>
                <w:i/>
                <w:color w:val="000000"/>
                <w:w w:val="97"/>
                <w:sz w:val="16"/>
              </w:rPr>
              <w:t xml:space="preserve">Модуль «Лёгкая атлетика». </w:t>
            </w:r>
            <w:r>
              <w:rPr>
                <w:rFonts w:ascii="Times New Roman" w:eastAsia="Times New Roman" w:hAnsi="Times New Roman"/>
                <w:b/>
                <w:color w:val="000000"/>
                <w:w w:val="97"/>
                <w:sz w:val="16"/>
              </w:rPr>
              <w:t>Кроссовый бег</w:t>
            </w:r>
          </w:p>
        </w:tc>
        <w:tc>
          <w:tcPr>
            <w:tcW w:w="571"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r>
              <w:t>4</w:t>
            </w:r>
          </w:p>
        </w:tc>
        <w:tc>
          <w:tcPr>
            <w:tcW w:w="111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p>
        </w:tc>
        <w:tc>
          <w:tcPr>
            <w:tcW w:w="114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p>
        </w:tc>
        <w:tc>
          <w:tcPr>
            <w:tcW w:w="860" w:type="dxa"/>
            <w:tcBorders>
              <w:top w:val="single" w:sz="4" w:space="0" w:color="auto"/>
              <w:left w:val="single" w:sz="4" w:space="0" w:color="auto"/>
              <w:bottom w:val="single" w:sz="4" w:space="0" w:color="auto"/>
              <w:right w:val="single" w:sz="4" w:space="0" w:color="auto"/>
            </w:tcBorders>
          </w:tcPr>
          <w:p w:rsidR="00F548D5" w:rsidRDefault="00F548D5" w:rsidP="00F548D5"/>
        </w:tc>
        <w:tc>
          <w:tcPr>
            <w:tcW w:w="396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54" w:lineRule="auto"/>
              <w:ind w:left="72"/>
            </w:pPr>
            <w:r>
              <w:rPr>
                <w:rFonts w:ascii="Times New Roman" w:eastAsia="Times New Roman" w:hAnsi="Times New Roman"/>
                <w:color w:val="000000"/>
                <w:w w:val="97"/>
                <w:sz w:val="16"/>
              </w:rPr>
              <w:t xml:space="preserve">знакомятся с кроссовым бегом как видом лёгкой </w:t>
            </w:r>
            <w:r>
              <w:br/>
            </w:r>
            <w:r>
              <w:rPr>
                <w:rFonts w:ascii="Times New Roman" w:eastAsia="Times New Roman" w:hAnsi="Times New Roman"/>
                <w:color w:val="000000"/>
                <w:w w:val="97"/>
                <w:sz w:val="16"/>
              </w:rPr>
              <w:t xml:space="preserve">атлетики, анализируют его общность и отличие от бега на длинные дистанции; определяют технические </w:t>
            </w:r>
            <w:r>
              <w:br/>
            </w:r>
            <w:r>
              <w:rPr>
                <w:rFonts w:ascii="Times New Roman" w:eastAsia="Times New Roman" w:hAnsi="Times New Roman"/>
                <w:color w:val="000000"/>
                <w:w w:val="97"/>
                <w:sz w:val="16"/>
              </w:rPr>
              <w:t>сложности в технике выполнения</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знакомятся с образцом техники бега по изменяющемуся грунту, по наклонному склону (вверх и вниз); </w:t>
            </w:r>
            <w:r>
              <w:br/>
            </w:r>
            <w:r>
              <w:rPr>
                <w:rFonts w:ascii="Times New Roman" w:eastAsia="Times New Roman" w:hAnsi="Times New Roman"/>
                <w:color w:val="000000"/>
                <w:w w:val="97"/>
                <w:sz w:val="16"/>
              </w:rPr>
              <w:t xml:space="preserve">сравнивают его технику с техникой гладкого бега, </w:t>
            </w:r>
            <w:r>
              <w:br/>
            </w:r>
            <w:r>
              <w:rPr>
                <w:rFonts w:ascii="Times New Roman" w:eastAsia="Times New Roman" w:hAnsi="Times New Roman"/>
                <w:color w:val="000000"/>
                <w:w w:val="97"/>
                <w:sz w:val="16"/>
              </w:rPr>
              <w:t>выделяют специфические особенности в выполнении</w:t>
            </w:r>
            <w:proofErr w:type="gramStart"/>
            <w:r>
              <w:rPr>
                <w:rFonts w:ascii="Times New Roman" w:eastAsia="Times New Roman" w:hAnsi="Times New Roman"/>
                <w:color w:val="000000"/>
                <w:w w:val="97"/>
                <w:sz w:val="16"/>
              </w:rPr>
              <w:t xml:space="preserve">;; </w:t>
            </w:r>
            <w:proofErr w:type="gramEnd"/>
            <w:r>
              <w:rPr>
                <w:rFonts w:ascii="Times New Roman" w:eastAsia="Times New Roman" w:hAnsi="Times New Roman"/>
                <w:color w:val="000000"/>
                <w:w w:val="97"/>
                <w:sz w:val="16"/>
              </w:rPr>
              <w:t xml:space="preserve">разучивают подводящие упражнения к освоению </w:t>
            </w:r>
            <w:r>
              <w:br/>
            </w:r>
            <w:r>
              <w:rPr>
                <w:rFonts w:ascii="Times New Roman" w:eastAsia="Times New Roman" w:hAnsi="Times New Roman"/>
                <w:color w:val="000000"/>
                <w:w w:val="97"/>
                <w:sz w:val="16"/>
              </w:rPr>
              <w:t xml:space="preserve">техники бега по изменяющемуся грунту, выполняют его в полной координации;; </w:t>
            </w:r>
            <w:r>
              <w:br/>
            </w:r>
            <w:r>
              <w:rPr>
                <w:rFonts w:ascii="Times New Roman" w:eastAsia="Times New Roman" w:hAnsi="Times New Roman"/>
                <w:color w:val="000000"/>
                <w:w w:val="97"/>
                <w:sz w:val="16"/>
              </w:rPr>
              <w:t xml:space="preserve">разучивают подводящие упражнения к освоению </w:t>
            </w:r>
            <w:r>
              <w:br/>
            </w:r>
            <w:r>
              <w:rPr>
                <w:rFonts w:ascii="Times New Roman" w:eastAsia="Times New Roman" w:hAnsi="Times New Roman"/>
                <w:color w:val="000000"/>
                <w:w w:val="97"/>
                <w:sz w:val="16"/>
              </w:rPr>
              <w:t>техники бега по наклонному склону, выполняют его в полной координации.;</w:t>
            </w:r>
          </w:p>
        </w:tc>
        <w:tc>
          <w:tcPr>
            <w:tcW w:w="1065" w:type="dxa"/>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417" w:type="dxa"/>
            <w:gridSpan w:val="2"/>
            <w:tcBorders>
              <w:top w:val="single" w:sz="4" w:space="0" w:color="auto"/>
              <w:left w:val="single" w:sz="4" w:space="0" w:color="auto"/>
              <w:bottom w:val="single" w:sz="4" w:space="0" w:color="auto"/>
              <w:right w:val="single" w:sz="4" w:space="0" w:color="auto"/>
            </w:tcBorders>
          </w:tcPr>
          <w:p w:rsidR="00F548D5" w:rsidRDefault="005C7B05" w:rsidP="00F548D5">
            <w:pPr>
              <w:autoSpaceDE w:val="0"/>
              <w:autoSpaceDN w:val="0"/>
              <w:spacing w:before="78" w:after="0" w:line="230" w:lineRule="auto"/>
              <w:jc w:val="center"/>
            </w:pPr>
            <w:hyperlink r:id="rId69" w:anchor="https://uchebnik.mos.ru/material_view/atomic_objects/7725715?menuReferrer=catalogue" w:history="1">
              <w:r w:rsidR="00F548D5" w:rsidRPr="00F80338">
                <w:rPr>
                  <w:rStyle w:val="a5"/>
                  <w:rFonts w:ascii="Times New Roman" w:hAnsi="Times New Roman"/>
                  <w:sz w:val="16"/>
                  <w:szCs w:val="16"/>
                </w:rPr>
                <w:t>https://uchebnik.mos.ru/material_view/atomic_objects/7725715?menuReferrer=catalogue - https://uchebnik.mos.ru/material_view/atomic_objects/7725715?menuReferrer=catalogue</w:t>
              </w:r>
            </w:hyperlink>
          </w:p>
        </w:tc>
      </w:tr>
      <w:tr w:rsidR="00F548D5" w:rsidTr="007807D5">
        <w:trPr>
          <w:trHeight w:hRule="exact" w:val="708"/>
        </w:trPr>
        <w:tc>
          <w:tcPr>
            <w:tcW w:w="495" w:type="dxa"/>
            <w:gridSpan w:val="2"/>
            <w:tcBorders>
              <w:top w:val="single" w:sz="4" w:space="0" w:color="auto"/>
              <w:left w:val="single" w:sz="4" w:space="0" w:color="auto"/>
              <w:bottom w:val="single" w:sz="4" w:space="0" w:color="auto"/>
              <w:right w:val="single" w:sz="4" w:space="0" w:color="auto"/>
            </w:tcBorders>
            <w:tcMar>
              <w:left w:w="0" w:type="dxa"/>
              <w:right w:w="0" w:type="dxa"/>
            </w:tcMar>
          </w:tcPr>
          <w:p w:rsidR="00F548D5" w:rsidRDefault="00F548D5" w:rsidP="00F548D5">
            <w:pPr>
              <w:autoSpaceDE w:val="0"/>
              <w:autoSpaceDN w:val="0"/>
              <w:spacing w:before="78" w:after="0" w:line="230" w:lineRule="auto"/>
              <w:jc w:val="center"/>
            </w:pPr>
            <w:r>
              <w:rPr>
                <w:rFonts w:ascii="Times New Roman" w:eastAsia="Times New Roman" w:hAnsi="Times New Roman"/>
                <w:color w:val="000000"/>
                <w:w w:val="97"/>
                <w:sz w:val="16"/>
              </w:rPr>
              <w:t>3.3.</w:t>
            </w:r>
          </w:p>
        </w:tc>
        <w:tc>
          <w:tcPr>
            <w:tcW w:w="4890" w:type="dxa"/>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45" w:lineRule="auto"/>
              <w:ind w:left="72" w:right="288"/>
            </w:pPr>
            <w:r>
              <w:rPr>
                <w:rFonts w:ascii="Times New Roman" w:eastAsia="Times New Roman" w:hAnsi="Times New Roman"/>
                <w:i/>
                <w:color w:val="000000"/>
                <w:w w:val="97"/>
                <w:sz w:val="16"/>
              </w:rPr>
              <w:t xml:space="preserve">Модуль «Лёгкая атлетика». </w:t>
            </w:r>
            <w:r>
              <w:rPr>
                <w:rFonts w:ascii="Times New Roman" w:eastAsia="Times New Roman" w:hAnsi="Times New Roman"/>
                <w:b/>
                <w:color w:val="000000"/>
                <w:w w:val="97"/>
                <w:sz w:val="16"/>
              </w:rPr>
              <w:t>Прыжок в длину с разбега способом «прогнувшись»</w:t>
            </w:r>
          </w:p>
        </w:tc>
        <w:tc>
          <w:tcPr>
            <w:tcW w:w="571"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r>
              <w:t>4</w:t>
            </w:r>
          </w:p>
        </w:tc>
        <w:tc>
          <w:tcPr>
            <w:tcW w:w="111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p>
        </w:tc>
        <w:tc>
          <w:tcPr>
            <w:tcW w:w="114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p>
        </w:tc>
        <w:tc>
          <w:tcPr>
            <w:tcW w:w="860" w:type="dxa"/>
            <w:tcBorders>
              <w:top w:val="single" w:sz="4" w:space="0" w:color="auto"/>
              <w:left w:val="single" w:sz="4" w:space="0" w:color="auto"/>
              <w:bottom w:val="single" w:sz="4" w:space="0" w:color="auto"/>
              <w:right w:val="single" w:sz="4" w:space="0" w:color="auto"/>
            </w:tcBorders>
          </w:tcPr>
          <w:p w:rsidR="00F548D5" w:rsidRDefault="00F548D5" w:rsidP="00F548D5"/>
        </w:tc>
        <w:tc>
          <w:tcPr>
            <w:tcW w:w="396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45" w:lineRule="auto"/>
              <w:ind w:left="72"/>
            </w:pPr>
            <w:r>
              <w:rPr>
                <w:rFonts w:ascii="Times New Roman" w:eastAsia="Times New Roman" w:hAnsi="Times New Roman"/>
                <w:color w:val="000000"/>
                <w:w w:val="97"/>
                <w:sz w:val="16"/>
              </w:rPr>
              <w:t>закрепляют и совершенствуют технику прыжка в длину способом «согнув ноги</w:t>
            </w:r>
            <w:proofErr w:type="gramStart"/>
            <w:r>
              <w:rPr>
                <w:rFonts w:ascii="Times New Roman" w:eastAsia="Times New Roman" w:hAnsi="Times New Roman"/>
                <w:color w:val="000000"/>
                <w:w w:val="97"/>
                <w:sz w:val="16"/>
              </w:rPr>
              <w:t>»;;</w:t>
            </w:r>
            <w:proofErr w:type="gramEnd"/>
          </w:p>
        </w:tc>
        <w:tc>
          <w:tcPr>
            <w:tcW w:w="1065" w:type="dxa"/>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417" w:type="dxa"/>
            <w:gridSpan w:val="2"/>
            <w:tcBorders>
              <w:top w:val="single" w:sz="4" w:space="0" w:color="auto"/>
              <w:left w:val="single" w:sz="4" w:space="0" w:color="auto"/>
              <w:bottom w:val="single" w:sz="4" w:space="0" w:color="auto"/>
              <w:right w:val="single" w:sz="4" w:space="0" w:color="auto"/>
            </w:tcBorders>
          </w:tcPr>
          <w:p w:rsidR="00F548D5" w:rsidRPr="00F80338" w:rsidRDefault="005C7B05" w:rsidP="00F548D5">
            <w:pPr>
              <w:autoSpaceDE w:val="0"/>
              <w:autoSpaceDN w:val="0"/>
              <w:spacing w:before="78" w:after="0" w:line="230" w:lineRule="auto"/>
              <w:jc w:val="center"/>
              <w:rPr>
                <w:rFonts w:ascii="Times New Roman" w:hAnsi="Times New Roman"/>
                <w:sz w:val="16"/>
                <w:szCs w:val="16"/>
              </w:rPr>
            </w:pPr>
            <w:hyperlink r:id="rId70" w:anchor="https://uchebnik.mos.ru/material/app/212017?menuReferrer=catalogue" w:history="1">
              <w:r w:rsidR="00F548D5" w:rsidRPr="00F80338">
                <w:rPr>
                  <w:rStyle w:val="a5"/>
                  <w:rFonts w:ascii="Times New Roman" w:hAnsi="Times New Roman"/>
                  <w:sz w:val="16"/>
                  <w:szCs w:val="16"/>
                </w:rPr>
                <w:t>https://uchebnik.mos.ru/material/app/212017?menuReferrer=catalogue - https://uchebnik.mos.ru/material/app/212017?menuReferrer=catalogue</w:t>
              </w:r>
            </w:hyperlink>
          </w:p>
        </w:tc>
      </w:tr>
      <w:tr w:rsidR="00F548D5" w:rsidTr="007807D5">
        <w:trPr>
          <w:trHeight w:hRule="exact" w:val="1412"/>
        </w:trPr>
        <w:tc>
          <w:tcPr>
            <w:tcW w:w="495" w:type="dxa"/>
            <w:gridSpan w:val="2"/>
            <w:tcBorders>
              <w:top w:val="single" w:sz="4" w:space="0" w:color="auto"/>
              <w:left w:val="single" w:sz="4" w:space="0" w:color="auto"/>
              <w:bottom w:val="single" w:sz="4" w:space="0" w:color="auto"/>
              <w:right w:val="single" w:sz="4" w:space="0" w:color="auto"/>
            </w:tcBorders>
            <w:tcMar>
              <w:left w:w="0" w:type="dxa"/>
              <w:right w:w="0" w:type="dxa"/>
            </w:tcMar>
          </w:tcPr>
          <w:p w:rsidR="00F548D5" w:rsidRDefault="00F548D5" w:rsidP="00F548D5">
            <w:pPr>
              <w:autoSpaceDE w:val="0"/>
              <w:autoSpaceDN w:val="0"/>
              <w:spacing w:before="78" w:after="0" w:line="230" w:lineRule="auto"/>
              <w:jc w:val="center"/>
            </w:pPr>
            <w:r>
              <w:rPr>
                <w:rFonts w:ascii="Times New Roman" w:eastAsia="Times New Roman" w:hAnsi="Times New Roman"/>
                <w:color w:val="000000"/>
                <w:w w:val="97"/>
                <w:sz w:val="16"/>
              </w:rPr>
              <w:t>3.4.</w:t>
            </w:r>
          </w:p>
        </w:tc>
        <w:tc>
          <w:tcPr>
            <w:tcW w:w="4890" w:type="dxa"/>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45" w:lineRule="auto"/>
              <w:ind w:left="72" w:right="144"/>
            </w:pPr>
            <w:r>
              <w:rPr>
                <w:rFonts w:ascii="Times New Roman" w:eastAsia="Times New Roman" w:hAnsi="Times New Roman"/>
                <w:i/>
                <w:color w:val="000000"/>
                <w:w w:val="97"/>
                <w:sz w:val="16"/>
              </w:rPr>
              <w:t xml:space="preserve">Модуль «Лёгкая атлетика». </w:t>
            </w:r>
            <w:r>
              <w:rPr>
                <w:rFonts w:ascii="Times New Roman" w:eastAsia="Times New Roman" w:hAnsi="Times New Roman"/>
                <w:b/>
                <w:color w:val="000000"/>
                <w:w w:val="97"/>
                <w:sz w:val="16"/>
              </w:rPr>
              <w:t>Правила проведения соревнований по лёгкой атлетике</w:t>
            </w:r>
          </w:p>
        </w:tc>
        <w:tc>
          <w:tcPr>
            <w:tcW w:w="571"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r>
              <w:t>2</w:t>
            </w:r>
          </w:p>
        </w:tc>
        <w:tc>
          <w:tcPr>
            <w:tcW w:w="111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p>
        </w:tc>
        <w:tc>
          <w:tcPr>
            <w:tcW w:w="114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ind w:left="72"/>
            </w:pPr>
          </w:p>
        </w:tc>
        <w:tc>
          <w:tcPr>
            <w:tcW w:w="860" w:type="dxa"/>
            <w:tcBorders>
              <w:top w:val="single" w:sz="4" w:space="0" w:color="auto"/>
              <w:left w:val="single" w:sz="4" w:space="0" w:color="auto"/>
              <w:bottom w:val="single" w:sz="4" w:space="0" w:color="auto"/>
              <w:right w:val="single" w:sz="4" w:space="0" w:color="auto"/>
            </w:tcBorders>
          </w:tcPr>
          <w:p w:rsidR="00F548D5" w:rsidRDefault="00F548D5" w:rsidP="00F548D5"/>
        </w:tc>
        <w:tc>
          <w:tcPr>
            <w:tcW w:w="3960" w:type="dxa"/>
            <w:gridSpan w:val="2"/>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52" w:lineRule="auto"/>
              <w:ind w:left="72" w:right="288"/>
            </w:pPr>
            <w:r>
              <w:rPr>
                <w:rFonts w:ascii="Times New Roman" w:eastAsia="Times New Roman" w:hAnsi="Times New Roman"/>
                <w:color w:val="000000"/>
                <w:w w:val="97"/>
                <w:sz w:val="16"/>
              </w:rPr>
              <w:t>знакомятся с основными разделами Положения о соревнованиях, правилах допуска к их участию и оформления необходимых документов</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знакомятся с правилами соревнований по беговым и техническим дисциплинам </w:t>
            </w:r>
          </w:p>
        </w:tc>
        <w:tc>
          <w:tcPr>
            <w:tcW w:w="1065" w:type="dxa"/>
            <w:tcBorders>
              <w:top w:val="single" w:sz="4" w:space="0" w:color="auto"/>
              <w:left w:val="single" w:sz="4" w:space="0" w:color="auto"/>
              <w:bottom w:val="single" w:sz="4" w:space="0" w:color="auto"/>
              <w:right w:val="single" w:sz="4" w:space="0" w:color="auto"/>
            </w:tcBorders>
          </w:tcPr>
          <w:p w:rsidR="00F548D5" w:rsidRDefault="00F548D5" w:rsidP="00F548D5">
            <w:pPr>
              <w:autoSpaceDE w:val="0"/>
              <w:autoSpaceDN w:val="0"/>
              <w:spacing w:before="78" w:after="0" w:line="230" w:lineRule="auto"/>
              <w:jc w:val="center"/>
            </w:pPr>
            <w:r>
              <w:rPr>
                <w:rFonts w:ascii="Times New Roman" w:eastAsia="Times New Roman" w:hAnsi="Times New Roman"/>
                <w:color w:val="000000"/>
                <w:w w:val="97"/>
                <w:sz w:val="16"/>
              </w:rPr>
              <w:t>Тестирование;</w:t>
            </w:r>
          </w:p>
        </w:tc>
        <w:tc>
          <w:tcPr>
            <w:tcW w:w="1417" w:type="dxa"/>
            <w:gridSpan w:val="2"/>
            <w:tcBorders>
              <w:top w:val="single" w:sz="4" w:space="0" w:color="auto"/>
              <w:left w:val="single" w:sz="4" w:space="0" w:color="auto"/>
              <w:bottom w:val="single" w:sz="4" w:space="0" w:color="auto"/>
              <w:right w:val="single" w:sz="4" w:space="0" w:color="auto"/>
            </w:tcBorders>
          </w:tcPr>
          <w:p w:rsidR="00F548D5" w:rsidRPr="00F80338" w:rsidRDefault="005C7B05" w:rsidP="00F548D5">
            <w:pPr>
              <w:autoSpaceDE w:val="0"/>
              <w:autoSpaceDN w:val="0"/>
              <w:spacing w:before="78" w:after="0" w:line="230" w:lineRule="auto"/>
              <w:jc w:val="center"/>
              <w:rPr>
                <w:rFonts w:ascii="Times New Roman" w:hAnsi="Times New Roman"/>
                <w:sz w:val="16"/>
                <w:szCs w:val="16"/>
              </w:rPr>
            </w:pPr>
            <w:hyperlink r:id="rId71" w:anchor="https://uchebnik.mos.ru/material_view/test_specifications/245568?menuReferrer=catalogue" w:history="1">
              <w:r w:rsidR="00F548D5" w:rsidRPr="00F80338">
                <w:rPr>
                  <w:rStyle w:val="a5"/>
                  <w:rFonts w:ascii="Times New Roman" w:hAnsi="Times New Roman"/>
                  <w:sz w:val="16"/>
                  <w:szCs w:val="16"/>
                </w:rPr>
                <w:t>https://uchebnik.mos.ru/material_view/test_specifications/245568?menuReferrer=catalogue - https://uchebnik.mos.ru/material_view/test_specifications/245568?menuReferrer=catalogue</w:t>
              </w:r>
            </w:hyperlink>
          </w:p>
        </w:tc>
      </w:tr>
    </w:tbl>
    <w:p w:rsidR="00356B97" w:rsidRDefault="00356B97" w:rsidP="00356B97">
      <w:pPr>
        <w:autoSpaceDE w:val="0"/>
        <w:autoSpaceDN w:val="0"/>
        <w:spacing w:after="0" w:line="14" w:lineRule="exact"/>
      </w:pPr>
    </w:p>
    <w:p w:rsidR="00356B97" w:rsidRPr="00356B97" w:rsidRDefault="00356B97" w:rsidP="00356B97">
      <w:pPr>
        <w:tabs>
          <w:tab w:val="left" w:pos="975"/>
        </w:tabs>
        <w:jc w:val="center"/>
        <w:rPr>
          <w:rFonts w:ascii="Times New Roman" w:hAnsi="Times New Roman"/>
          <w:sz w:val="28"/>
          <w:szCs w:val="28"/>
        </w:rPr>
      </w:pPr>
      <w:r>
        <w:rPr>
          <w:rFonts w:ascii="Times New Roman" w:eastAsia="Times New Roman" w:hAnsi="Times New Roman"/>
          <w:b/>
          <w:color w:val="000000"/>
          <w:w w:val="101"/>
          <w:sz w:val="19"/>
        </w:rPr>
        <w:t xml:space="preserve">ТЕМАТИЧЕСКОЕ ПЛАНИРОВАНИЕ </w:t>
      </w:r>
      <w:r w:rsidRPr="00356B97">
        <w:rPr>
          <w:rFonts w:ascii="Times New Roman" w:hAnsi="Times New Roman"/>
          <w:b/>
          <w:sz w:val="28"/>
          <w:szCs w:val="28"/>
        </w:rPr>
        <w:t>8 класс</w:t>
      </w:r>
    </w:p>
    <w:p w:rsidR="00356B97" w:rsidRPr="00356B97" w:rsidRDefault="00356B97" w:rsidP="00356B97">
      <w:pPr>
        <w:tabs>
          <w:tab w:val="left" w:pos="975"/>
        </w:tabs>
        <w:sectPr w:rsidR="00356B97" w:rsidRPr="00356B97">
          <w:pgSz w:w="16840" w:h="11900"/>
          <w:pgMar w:top="282" w:right="640" w:bottom="394" w:left="666" w:header="720" w:footer="720" w:gutter="0"/>
          <w:cols w:space="720" w:equalWidth="0">
            <w:col w:w="15534" w:space="0"/>
          </w:cols>
          <w:docGrid w:linePitch="360"/>
        </w:sectPr>
      </w:pPr>
    </w:p>
    <w:p w:rsidR="00356B97" w:rsidRDefault="00356B97" w:rsidP="00356B97">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4960"/>
        <w:gridCol w:w="528"/>
        <w:gridCol w:w="1104"/>
        <w:gridCol w:w="1140"/>
        <w:gridCol w:w="866"/>
        <w:gridCol w:w="3938"/>
        <w:gridCol w:w="1116"/>
        <w:gridCol w:w="1382"/>
      </w:tblGrid>
      <w:tr w:rsidR="00601112" w:rsidTr="007807D5">
        <w:trPr>
          <w:trHeight w:hRule="exact" w:val="115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01112" w:rsidRDefault="0051131B" w:rsidP="00601112">
            <w:pPr>
              <w:autoSpaceDE w:val="0"/>
              <w:autoSpaceDN w:val="0"/>
              <w:spacing w:before="76" w:after="0" w:line="233" w:lineRule="auto"/>
              <w:jc w:val="center"/>
            </w:pPr>
            <w:r>
              <w:rPr>
                <w:rFonts w:ascii="Times New Roman" w:eastAsia="Times New Roman" w:hAnsi="Times New Roman"/>
                <w:color w:val="000000"/>
                <w:w w:val="97"/>
                <w:sz w:val="16"/>
              </w:rPr>
              <w:t>3.5</w:t>
            </w:r>
            <w:r w:rsidR="00601112">
              <w:rPr>
                <w:rFonts w:ascii="Times New Roman" w:eastAsia="Times New Roman" w:hAnsi="Times New Roman"/>
                <w:color w:val="000000"/>
                <w:w w:val="97"/>
                <w:sz w:val="16"/>
              </w:rPr>
              <w:t>.</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601112" w:rsidRDefault="00601112" w:rsidP="00601112">
            <w:pPr>
              <w:autoSpaceDE w:val="0"/>
              <w:autoSpaceDN w:val="0"/>
              <w:spacing w:before="76" w:after="0" w:line="245" w:lineRule="auto"/>
              <w:ind w:left="72" w:right="432"/>
            </w:pPr>
            <w:r>
              <w:rPr>
                <w:rFonts w:ascii="Times New Roman" w:eastAsia="Times New Roman" w:hAnsi="Times New Roman"/>
                <w:color w:val="000000"/>
                <w:w w:val="97"/>
                <w:sz w:val="16"/>
              </w:rPr>
              <w:t xml:space="preserve">Модуль «Зимние виды спорта». Техника передвижения на лыжах одновременным </w:t>
            </w:r>
            <w:proofErr w:type="spellStart"/>
            <w:r>
              <w:rPr>
                <w:rFonts w:ascii="Times New Roman" w:eastAsia="Times New Roman" w:hAnsi="Times New Roman"/>
                <w:color w:val="000000"/>
                <w:w w:val="97"/>
                <w:sz w:val="16"/>
              </w:rPr>
              <w:t>бесшажным</w:t>
            </w:r>
            <w:proofErr w:type="spellEnd"/>
            <w:r>
              <w:rPr>
                <w:rFonts w:ascii="Times New Roman" w:eastAsia="Times New Roman" w:hAnsi="Times New Roman"/>
                <w:color w:val="000000"/>
                <w:w w:val="97"/>
                <w:sz w:val="16"/>
              </w:rPr>
              <w:t xml:space="preserve">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01112" w:rsidRDefault="007807D5" w:rsidP="00601112">
            <w:pPr>
              <w:autoSpaceDE w:val="0"/>
              <w:autoSpaceDN w:val="0"/>
              <w:spacing w:before="76" w:after="0" w:line="233" w:lineRule="auto"/>
              <w:ind w:left="72"/>
            </w:pPr>
            <w: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01112" w:rsidRDefault="00601112" w:rsidP="00601112">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601112" w:rsidRDefault="00601112" w:rsidP="00601112">
            <w:pPr>
              <w:autoSpaceDE w:val="0"/>
              <w:autoSpaceDN w:val="0"/>
              <w:spacing w:before="76" w:after="0" w:line="233"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601112" w:rsidRDefault="00601112" w:rsidP="00601112"/>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601112" w:rsidRDefault="00601112" w:rsidP="00601112">
            <w:pPr>
              <w:autoSpaceDE w:val="0"/>
              <w:autoSpaceDN w:val="0"/>
              <w:spacing w:before="76" w:after="0" w:line="252" w:lineRule="auto"/>
              <w:ind w:left="72" w:right="288"/>
            </w:pPr>
            <w:r>
              <w:rPr>
                <w:rFonts w:ascii="Times New Roman" w:eastAsia="Times New Roman" w:hAnsi="Times New Roman"/>
                <w:color w:val="000000"/>
                <w:w w:val="97"/>
                <w:sz w:val="16"/>
              </w:rPr>
              <w:t xml:space="preserve">знакомятся с образцом учителя, анализируют и сравнивают технику передвижения на лыжах </w:t>
            </w:r>
            <w:r>
              <w:br/>
            </w:r>
            <w:r>
              <w:rPr>
                <w:rFonts w:ascii="Times New Roman" w:eastAsia="Times New Roman" w:hAnsi="Times New Roman"/>
                <w:color w:val="000000"/>
                <w:w w:val="97"/>
                <w:sz w:val="16"/>
              </w:rPr>
              <w:t xml:space="preserve">одновременным </w:t>
            </w:r>
            <w:proofErr w:type="spellStart"/>
            <w:r>
              <w:rPr>
                <w:rFonts w:ascii="Times New Roman" w:eastAsia="Times New Roman" w:hAnsi="Times New Roman"/>
                <w:color w:val="000000"/>
                <w:w w:val="97"/>
                <w:sz w:val="16"/>
              </w:rPr>
              <w:t>бесшажным</w:t>
            </w:r>
            <w:proofErr w:type="spellEnd"/>
            <w:r>
              <w:rPr>
                <w:rFonts w:ascii="Times New Roman" w:eastAsia="Times New Roman" w:hAnsi="Times New Roman"/>
                <w:color w:val="000000"/>
                <w:w w:val="97"/>
                <w:sz w:val="16"/>
              </w:rPr>
              <w:t xml:space="preserve"> ходом с техникой попеременного одношажного хода, выделяют фазы движения и оценивают технические трудности их выполнения</w:t>
            </w:r>
            <w:proofErr w:type="gramStart"/>
            <w:r>
              <w:rPr>
                <w:rFonts w:ascii="Times New Roman" w:eastAsia="Times New Roman" w:hAnsi="Times New Roman"/>
                <w:color w:val="000000"/>
                <w:w w:val="97"/>
                <w:sz w:val="16"/>
              </w:rPr>
              <w:t>;;</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601112" w:rsidRDefault="00601112" w:rsidP="00601112">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Pr="00F548D5" w:rsidRDefault="005C7B05" w:rsidP="00F548D5">
            <w:pPr>
              <w:autoSpaceDE w:val="0"/>
              <w:autoSpaceDN w:val="0"/>
              <w:spacing w:before="76" w:after="0" w:line="233" w:lineRule="auto"/>
              <w:jc w:val="center"/>
              <w:rPr>
                <w:rFonts w:ascii="Times New Roman" w:hAnsi="Times New Roman"/>
                <w:sz w:val="16"/>
                <w:szCs w:val="16"/>
              </w:rPr>
            </w:pPr>
            <w:hyperlink r:id="rId72" w:anchor="https://uchebnik.mos.ru/material/app/267900?menuReferrer=catalogue" w:history="1">
              <w:r w:rsidR="00F548D5" w:rsidRPr="00F548D5">
                <w:rPr>
                  <w:rFonts w:ascii="Times New Roman" w:hAnsi="Times New Roman"/>
                  <w:color w:val="0000FF"/>
                  <w:sz w:val="16"/>
                  <w:szCs w:val="16"/>
                  <w:u w:val="single"/>
                </w:rPr>
                <w:t>https://uchebnik.mos.ru/material/app/267900?menuReferrer=catalogue - https://uchebnik.mos.ru/material/app/267900?menuReferrer=catalogue</w:t>
              </w:r>
            </w:hyperlink>
          </w:p>
          <w:p w:rsidR="00F548D5" w:rsidRPr="00F548D5" w:rsidRDefault="00F548D5" w:rsidP="00F548D5">
            <w:pPr>
              <w:autoSpaceDE w:val="0"/>
              <w:autoSpaceDN w:val="0"/>
              <w:spacing w:before="76" w:after="0" w:line="233" w:lineRule="auto"/>
              <w:jc w:val="center"/>
              <w:rPr>
                <w:rFonts w:ascii="Times New Roman" w:hAnsi="Times New Roman"/>
                <w:sz w:val="16"/>
                <w:szCs w:val="16"/>
              </w:rPr>
            </w:pPr>
          </w:p>
          <w:p w:rsidR="00601112" w:rsidRDefault="005C7B05" w:rsidP="00F548D5">
            <w:pPr>
              <w:autoSpaceDE w:val="0"/>
              <w:autoSpaceDN w:val="0"/>
              <w:spacing w:before="76" w:after="0" w:line="233" w:lineRule="auto"/>
              <w:jc w:val="center"/>
            </w:pPr>
            <w:hyperlink r:id="rId73" w:anchor="https://uchebnik.mos.ru/material_view/atomic_objects/10374943?menuReferrer=catalogue" w:history="1">
              <w:r w:rsidR="00F548D5" w:rsidRPr="00F548D5">
                <w:rPr>
                  <w:rFonts w:ascii="Times New Roman" w:hAnsi="Times New Roman"/>
                  <w:color w:val="0000FF"/>
                  <w:sz w:val="16"/>
                  <w:szCs w:val="16"/>
                  <w:u w:val="single"/>
                </w:rPr>
                <w:t>https://uchebnik.mos.ru/material_view/atomic_objects/10374943?menuReferrer=catalogue - https://uchebnik.mos.ru/material_view/atomic_objects/10374943?menuReferrer=catalogue</w:t>
              </w:r>
            </w:hyperlink>
          </w:p>
        </w:tc>
      </w:tr>
      <w:tr w:rsidR="00F548D5" w:rsidTr="007807D5">
        <w:trPr>
          <w:trHeight w:hRule="exact" w:val="7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jc w:val="center"/>
            </w:pPr>
            <w:r>
              <w:rPr>
                <w:rFonts w:ascii="Times New Roman" w:eastAsia="Times New Roman" w:hAnsi="Times New Roman"/>
                <w:color w:val="000000"/>
                <w:w w:val="97"/>
                <w:sz w:val="16"/>
              </w:rPr>
              <w:t>3.6.</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45" w:lineRule="auto"/>
              <w:ind w:left="72" w:right="144"/>
            </w:pPr>
            <w:r>
              <w:rPr>
                <w:rFonts w:ascii="Times New Roman" w:eastAsia="Times New Roman" w:hAnsi="Times New Roman"/>
                <w:color w:val="000000"/>
                <w:w w:val="97"/>
                <w:sz w:val="16"/>
              </w:rPr>
              <w:t>Модуль «Зимние виды спорта». Способы преодоления естественных препятствий на лыжах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ind w:left="72"/>
            </w:pPr>
            <w: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47" w:lineRule="auto"/>
              <w:ind w:left="72" w:right="144"/>
            </w:pPr>
            <w:r>
              <w:rPr>
                <w:rFonts w:ascii="Times New Roman" w:eastAsia="Times New Roman" w:hAnsi="Times New Roman"/>
                <w:color w:val="000000"/>
                <w:w w:val="97"/>
                <w:sz w:val="16"/>
              </w:rPr>
              <w:t xml:space="preserve">разучивают подводящие упражнения, фазы движения одновременного </w:t>
            </w:r>
            <w:proofErr w:type="spellStart"/>
            <w:r>
              <w:rPr>
                <w:rFonts w:ascii="Times New Roman" w:eastAsia="Times New Roman" w:hAnsi="Times New Roman"/>
                <w:color w:val="000000"/>
                <w:w w:val="97"/>
                <w:sz w:val="16"/>
              </w:rPr>
              <w:t>бесшажного</w:t>
            </w:r>
            <w:proofErr w:type="spellEnd"/>
            <w:r>
              <w:rPr>
                <w:rFonts w:ascii="Times New Roman" w:eastAsia="Times New Roman" w:hAnsi="Times New Roman"/>
                <w:color w:val="000000"/>
                <w:w w:val="97"/>
                <w:sz w:val="16"/>
              </w:rPr>
              <w:t xml:space="preserve"> хода и передвижение в полной координации</w:t>
            </w:r>
            <w:proofErr w:type="gramStart"/>
            <w:r>
              <w:rPr>
                <w:rFonts w:ascii="Times New Roman" w:eastAsia="Times New Roman" w:hAnsi="Times New Roman"/>
                <w:color w:val="000000"/>
                <w:w w:val="97"/>
                <w:sz w:val="16"/>
              </w:rPr>
              <w:t>;;</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Pr="00F80338" w:rsidRDefault="005C7B05" w:rsidP="00F548D5">
            <w:pPr>
              <w:autoSpaceDE w:val="0"/>
              <w:autoSpaceDN w:val="0"/>
              <w:spacing w:before="78" w:after="0" w:line="230" w:lineRule="auto"/>
              <w:jc w:val="center"/>
              <w:rPr>
                <w:rFonts w:ascii="Times New Roman" w:hAnsi="Times New Roman"/>
                <w:sz w:val="16"/>
                <w:szCs w:val="16"/>
              </w:rPr>
            </w:pPr>
            <w:hyperlink r:id="rId74" w:anchor="https://uchebnik.mos.ru/composer3/lesson/95537/view" w:history="1">
              <w:r w:rsidR="00F548D5" w:rsidRPr="00F80338">
                <w:rPr>
                  <w:rStyle w:val="a5"/>
                  <w:rFonts w:ascii="Times New Roman" w:hAnsi="Times New Roman"/>
                  <w:sz w:val="16"/>
                  <w:szCs w:val="16"/>
                </w:rPr>
                <w:t>https://uchebnik.mos.ru/composer3/lesson/95537/view - https://uchebnik.mos.ru/composer3/lesson/95537/view</w:t>
              </w:r>
            </w:hyperlink>
          </w:p>
        </w:tc>
      </w:tr>
      <w:tr w:rsidR="00F548D5" w:rsidTr="00356B97">
        <w:trPr>
          <w:trHeight w:hRule="exact" w:val="12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jc w:val="center"/>
            </w:pPr>
            <w:r>
              <w:rPr>
                <w:rFonts w:ascii="Times New Roman" w:eastAsia="Times New Roman" w:hAnsi="Times New Roman"/>
                <w:color w:val="000000"/>
                <w:w w:val="97"/>
                <w:sz w:val="16"/>
              </w:rPr>
              <w:t>3.7.</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r>
              <w:rPr>
                <w:rFonts w:ascii="Times New Roman" w:eastAsia="Times New Roman" w:hAnsi="Times New Roman"/>
                <w:i/>
                <w:color w:val="000000"/>
                <w:w w:val="97"/>
                <w:sz w:val="16"/>
              </w:rPr>
              <w:t xml:space="preserve">Модуль «Зимние виды спорта». </w:t>
            </w:r>
            <w:r>
              <w:rPr>
                <w:rFonts w:ascii="Times New Roman" w:eastAsia="Times New Roman" w:hAnsi="Times New Roman"/>
                <w:b/>
                <w:color w:val="000000"/>
                <w:w w:val="97"/>
                <w:sz w:val="16"/>
              </w:rPr>
              <w:t>Торможение боковым скольжением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52" w:lineRule="auto"/>
              <w:ind w:left="72" w:right="144"/>
            </w:pPr>
            <w:r>
              <w:rPr>
                <w:rFonts w:ascii="Times New Roman" w:eastAsia="Times New Roman" w:hAnsi="Times New Roman"/>
                <w:color w:val="000000"/>
                <w:w w:val="97"/>
                <w:sz w:val="16"/>
              </w:rPr>
              <w:t>разучивают подводящие и имитационные упражнения, технику торможения боковым скольжением при спуске с пологого склона</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закрепляют и совершенствуют технику перехода с попеременного </w:t>
            </w:r>
            <w:proofErr w:type="spellStart"/>
            <w:r>
              <w:rPr>
                <w:rFonts w:ascii="Times New Roman" w:eastAsia="Times New Roman" w:hAnsi="Times New Roman"/>
                <w:color w:val="000000"/>
                <w:w w:val="97"/>
                <w:sz w:val="16"/>
              </w:rPr>
              <w:t>двухшажного</w:t>
            </w:r>
            <w:proofErr w:type="spellEnd"/>
            <w:r>
              <w:rPr>
                <w:rFonts w:ascii="Times New Roman" w:eastAsia="Times New Roman" w:hAnsi="Times New Roman"/>
                <w:color w:val="000000"/>
                <w:w w:val="97"/>
                <w:sz w:val="16"/>
              </w:rPr>
              <w:t xml:space="preserve"> хода на одновременный одношажный ход и обратно;;</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Pr="00F80338" w:rsidRDefault="005C7B05" w:rsidP="00F548D5">
            <w:pPr>
              <w:autoSpaceDE w:val="0"/>
              <w:autoSpaceDN w:val="0"/>
              <w:spacing w:before="76" w:after="0" w:line="233" w:lineRule="auto"/>
              <w:jc w:val="center"/>
              <w:rPr>
                <w:rFonts w:ascii="Times New Roman" w:hAnsi="Times New Roman"/>
                <w:sz w:val="16"/>
                <w:szCs w:val="16"/>
              </w:rPr>
            </w:pPr>
            <w:hyperlink r:id="rId75" w:anchor="https://uchebnik.mos.ru/material/app/326551?menuReferrer=catalogue" w:history="1">
              <w:r w:rsidR="00F548D5" w:rsidRPr="00F80338">
                <w:rPr>
                  <w:rStyle w:val="a5"/>
                  <w:rFonts w:ascii="Times New Roman" w:hAnsi="Times New Roman"/>
                  <w:sz w:val="16"/>
                  <w:szCs w:val="16"/>
                </w:rPr>
                <w:t>https://uchebnik.mos.ru/material/app/326551?menuReferrer=catalogue - https://uchebnik.mos.ru/material/app/326551?menuReferrer=catalogue</w:t>
              </w:r>
            </w:hyperlink>
          </w:p>
        </w:tc>
      </w:tr>
      <w:tr w:rsidR="00F548D5" w:rsidTr="007807D5">
        <w:trPr>
          <w:trHeight w:hRule="exact" w:val="9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jc w:val="center"/>
            </w:pPr>
            <w:r>
              <w:rPr>
                <w:rFonts w:ascii="Times New Roman" w:eastAsia="Times New Roman" w:hAnsi="Times New Roman"/>
                <w:color w:val="000000"/>
                <w:w w:val="97"/>
                <w:sz w:val="16"/>
              </w:rPr>
              <w:t>3.8.</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45" w:lineRule="auto"/>
              <w:ind w:left="72" w:right="288"/>
            </w:pPr>
            <w:r>
              <w:rPr>
                <w:rFonts w:ascii="Times New Roman" w:eastAsia="Times New Roman" w:hAnsi="Times New Roman"/>
                <w:color w:val="000000"/>
                <w:w w:val="97"/>
                <w:sz w:val="16"/>
              </w:rPr>
              <w:t>Модуль «Зимние виды спорта». Переход с одного лыжного хода на другой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52" w:lineRule="auto"/>
              <w:ind w:left="72" w:right="144"/>
            </w:pPr>
            <w:r>
              <w:rPr>
                <w:rFonts w:ascii="Times New Roman" w:eastAsia="Times New Roman" w:hAnsi="Times New Roman"/>
                <w:color w:val="000000"/>
                <w:w w:val="97"/>
                <w:sz w:val="16"/>
              </w:rPr>
              <w:t xml:space="preserve">знакомятся с образцом техники преодоления </w:t>
            </w:r>
            <w:r>
              <w:br/>
            </w:r>
            <w:r>
              <w:rPr>
                <w:rFonts w:ascii="Times New Roman" w:eastAsia="Times New Roman" w:hAnsi="Times New Roman"/>
                <w:color w:val="000000"/>
                <w:w w:val="97"/>
                <w:sz w:val="16"/>
              </w:rPr>
              <w:t xml:space="preserve">препятствие широким шагом, анализируют и </w:t>
            </w:r>
            <w:r>
              <w:br/>
            </w:r>
            <w:r>
              <w:rPr>
                <w:rFonts w:ascii="Times New Roman" w:eastAsia="Times New Roman" w:hAnsi="Times New Roman"/>
                <w:color w:val="000000"/>
                <w:w w:val="97"/>
                <w:sz w:val="16"/>
              </w:rPr>
              <w:t xml:space="preserve">определяют технические трудности его выполнения, разучивают в полной координации при передвижении </w:t>
            </w:r>
            <w:proofErr w:type="spellStart"/>
            <w:r>
              <w:rPr>
                <w:rFonts w:ascii="Times New Roman" w:eastAsia="Times New Roman" w:hAnsi="Times New Roman"/>
                <w:color w:val="000000"/>
                <w:w w:val="97"/>
                <w:sz w:val="16"/>
              </w:rPr>
              <w:t>двухшажным</w:t>
            </w:r>
            <w:proofErr w:type="spellEnd"/>
            <w:r>
              <w:rPr>
                <w:rFonts w:ascii="Times New Roman" w:eastAsia="Times New Roman" w:hAnsi="Times New Roman"/>
                <w:color w:val="000000"/>
                <w:w w:val="97"/>
                <w:sz w:val="16"/>
              </w:rPr>
              <w:t xml:space="preserve"> попеременным ходом</w:t>
            </w:r>
            <w:proofErr w:type="gramStart"/>
            <w:r>
              <w:rPr>
                <w:rFonts w:ascii="Times New Roman" w:eastAsia="Times New Roman" w:hAnsi="Times New Roman"/>
                <w:color w:val="000000"/>
                <w:w w:val="97"/>
                <w:sz w:val="16"/>
              </w:rPr>
              <w:t>;;</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5C7B05" w:rsidP="00F548D5">
            <w:pPr>
              <w:autoSpaceDE w:val="0"/>
              <w:autoSpaceDN w:val="0"/>
              <w:spacing w:before="76" w:after="0" w:line="233" w:lineRule="auto"/>
              <w:jc w:val="center"/>
            </w:pPr>
            <w:hyperlink r:id="rId76" w:anchor="https://uchebnik.mos.ru/composer3/lesson/95537/view" w:history="1">
              <w:r w:rsidR="00F548D5" w:rsidRPr="00F80338">
                <w:rPr>
                  <w:rStyle w:val="a5"/>
                  <w:rFonts w:ascii="Times New Roman" w:hAnsi="Times New Roman"/>
                  <w:sz w:val="16"/>
                  <w:szCs w:val="16"/>
                </w:rPr>
                <w:t>https://uchebnik.mos.ru/composer3/lesson/95537/view - https://uchebnik.mos.ru/composer3/lesson/95537/view</w:t>
              </w:r>
            </w:hyperlink>
          </w:p>
        </w:tc>
      </w:tr>
      <w:tr w:rsidR="00F548D5" w:rsidTr="007807D5">
        <w:trPr>
          <w:trHeight w:hRule="exact" w:val="9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jc w:val="center"/>
            </w:pPr>
            <w:r>
              <w:rPr>
                <w:rFonts w:ascii="Times New Roman" w:eastAsia="Times New Roman" w:hAnsi="Times New Roman"/>
                <w:color w:val="000000"/>
                <w:w w:val="97"/>
                <w:sz w:val="16"/>
              </w:rPr>
              <w:t>3.9.</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jc w:val="center"/>
            </w:pPr>
            <w:r>
              <w:rPr>
                <w:rFonts w:ascii="Times New Roman" w:eastAsia="Times New Roman" w:hAnsi="Times New Roman"/>
                <w:i/>
                <w:color w:val="000000"/>
                <w:w w:val="97"/>
                <w:sz w:val="16"/>
              </w:rPr>
              <w:t xml:space="preserve">Модуль «Спортивные игры. Баскетбол». </w:t>
            </w:r>
            <w:r>
              <w:rPr>
                <w:rFonts w:ascii="Times New Roman" w:eastAsia="Times New Roman" w:hAnsi="Times New Roman"/>
                <w:b/>
                <w:color w:val="000000"/>
                <w:w w:val="97"/>
                <w:sz w:val="16"/>
              </w:rPr>
              <w:t>Повороты с мячом на месте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52" w:lineRule="auto"/>
              <w:ind w:left="72" w:right="288"/>
            </w:pPr>
            <w:r>
              <w:rPr>
                <w:rFonts w:ascii="Times New Roman" w:eastAsia="Times New Roman" w:hAnsi="Times New Roman"/>
                <w:color w:val="000000"/>
                <w:w w:val="97"/>
                <w:sz w:val="16"/>
              </w:rPr>
              <w:t>закрепляют и совершенствуют технические передачи мяча двумя руками от груди и снизу</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знакомятся с образцом техники передачи мяча одной рукой от плеча, анализируют фазы движения и </w:t>
            </w:r>
            <w:r>
              <w:br/>
            </w:r>
            <w:r>
              <w:rPr>
                <w:rFonts w:ascii="Times New Roman" w:eastAsia="Times New Roman" w:hAnsi="Times New Roman"/>
                <w:color w:val="000000"/>
                <w:w w:val="97"/>
                <w:sz w:val="16"/>
              </w:rPr>
              <w:t>технические особенности их выполнения;;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6" w:after="0" w:line="233" w:lineRule="auto"/>
              <w:jc w:val="center"/>
            </w:pPr>
            <w:r>
              <w:rPr>
                <w:rFonts w:ascii="Times New Roman" w:eastAsia="Times New Roman" w:hAnsi="Times New Roman"/>
                <w:color w:val="000000"/>
                <w:w w:val="97"/>
                <w:sz w:val="16"/>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Pr="001516E1" w:rsidRDefault="005C7B05" w:rsidP="00F548D5">
            <w:pPr>
              <w:autoSpaceDE w:val="0"/>
              <w:autoSpaceDN w:val="0"/>
              <w:spacing w:before="76" w:after="0" w:line="233" w:lineRule="auto"/>
              <w:jc w:val="center"/>
              <w:rPr>
                <w:rFonts w:ascii="Times New Roman" w:hAnsi="Times New Roman"/>
                <w:sz w:val="16"/>
                <w:szCs w:val="16"/>
              </w:rPr>
            </w:pPr>
            <w:hyperlink r:id="rId77" w:anchor="https://uchebnik.mos.ru/material_view/lesson_templates/2177295?menuReferrer=catalogue" w:history="1">
              <w:r w:rsidR="00F548D5" w:rsidRPr="001516E1">
                <w:rPr>
                  <w:rStyle w:val="a5"/>
                  <w:rFonts w:ascii="Times New Roman" w:hAnsi="Times New Roman"/>
                  <w:sz w:val="16"/>
                  <w:szCs w:val="16"/>
                </w:rPr>
                <w:t>https://uchebnik.mos.ru/material_view/lesson_templates/2177295?menuReferrer=catalogue - https://uchebnik.mos.ru/material_view/lesson_templates/2177295?menuReferrer=catalogue</w:t>
              </w:r>
            </w:hyperlink>
          </w:p>
        </w:tc>
      </w:tr>
      <w:tr w:rsidR="00F548D5" w:rsidTr="007807D5">
        <w:trPr>
          <w:trHeight w:hRule="exact" w:val="9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jc w:val="center"/>
            </w:pPr>
            <w:r>
              <w:rPr>
                <w:rFonts w:ascii="Times New Roman" w:eastAsia="Times New Roman" w:hAnsi="Times New Roman"/>
                <w:color w:val="000000"/>
                <w:w w:val="97"/>
                <w:sz w:val="16"/>
              </w:rPr>
              <w:t>3.10.</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45" w:lineRule="auto"/>
              <w:ind w:left="72"/>
            </w:pPr>
            <w:r>
              <w:rPr>
                <w:rFonts w:ascii="Times New Roman" w:eastAsia="Times New Roman" w:hAnsi="Times New Roman"/>
                <w:i/>
                <w:color w:val="000000"/>
                <w:w w:val="97"/>
                <w:sz w:val="16"/>
              </w:rPr>
              <w:t xml:space="preserve">Модуль «Спортивные игры. Баскетбол». </w:t>
            </w:r>
            <w:r>
              <w:rPr>
                <w:rFonts w:ascii="Times New Roman" w:eastAsia="Times New Roman" w:hAnsi="Times New Roman"/>
                <w:b/>
                <w:color w:val="000000"/>
                <w:w w:val="97"/>
                <w:sz w:val="16"/>
              </w:rPr>
              <w:t>Передача мяча одной рукой от плеча и снизу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ind w:left="72"/>
            </w:pPr>
            <w: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52" w:lineRule="auto"/>
              <w:ind w:left="72" w:right="288"/>
            </w:pPr>
            <w:r>
              <w:rPr>
                <w:rFonts w:ascii="Times New Roman" w:eastAsia="Times New Roman" w:hAnsi="Times New Roman"/>
                <w:color w:val="000000"/>
                <w:w w:val="97"/>
                <w:sz w:val="16"/>
              </w:rPr>
              <w:t>разучивают технику передачи мяча одной рукой от плеча по образцу (обучение в парах</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знакомятся с образцом техники передачи мяча одной рукой снизу, анализируют фазы движения и </w:t>
            </w:r>
            <w:r>
              <w:br/>
            </w:r>
            <w:r>
              <w:rPr>
                <w:rFonts w:ascii="Times New Roman" w:eastAsia="Times New Roman" w:hAnsi="Times New Roman"/>
                <w:color w:val="000000"/>
                <w:w w:val="97"/>
                <w:sz w:val="16"/>
              </w:rPr>
              <w:t xml:space="preserve">технические особенности их выполнения;; </w:t>
            </w:r>
            <w:r>
              <w:br/>
            </w:r>
            <w:r>
              <w:rPr>
                <w:rFonts w:ascii="Times New Roman" w:eastAsia="Times New Roman" w:hAnsi="Times New Roman"/>
                <w:color w:val="000000"/>
                <w:w w:val="97"/>
                <w:sz w:val="16"/>
              </w:rPr>
              <w:t>разучивают технику передачи мяча одной рукой от плеча по образцу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5C7B05" w:rsidP="00F548D5">
            <w:pPr>
              <w:autoSpaceDE w:val="0"/>
              <w:autoSpaceDN w:val="0"/>
              <w:spacing w:before="78" w:after="0" w:line="230" w:lineRule="auto"/>
              <w:jc w:val="center"/>
              <w:rPr>
                <w:rFonts w:ascii="Times New Roman" w:hAnsi="Times New Roman"/>
                <w:sz w:val="16"/>
                <w:szCs w:val="16"/>
              </w:rPr>
            </w:pPr>
            <w:hyperlink r:id="rId78" w:anchor="https://uchebnik.mos.ru/material_view/atomic_objects/9342630?menuReferrer=catalogue" w:history="1">
              <w:r w:rsidR="00F548D5" w:rsidRPr="001516E1">
                <w:rPr>
                  <w:rStyle w:val="a5"/>
                  <w:rFonts w:ascii="Times New Roman" w:hAnsi="Times New Roman"/>
                  <w:sz w:val="16"/>
                  <w:szCs w:val="16"/>
                </w:rPr>
                <w:t>https://uchebnik.mos.ru/material_view/atomic_objects/9342630?menuReferrer=catalogue - https://uchebnik.mos.ru/material_view/atomic_objects/9342630?menuReferrer=catalogue</w:t>
              </w:r>
            </w:hyperlink>
          </w:p>
          <w:p w:rsidR="00F548D5" w:rsidRDefault="00F548D5" w:rsidP="00F548D5">
            <w:pPr>
              <w:autoSpaceDE w:val="0"/>
              <w:autoSpaceDN w:val="0"/>
              <w:spacing w:before="78" w:after="0" w:line="230" w:lineRule="auto"/>
              <w:jc w:val="center"/>
              <w:rPr>
                <w:rFonts w:ascii="Times New Roman" w:hAnsi="Times New Roman"/>
                <w:sz w:val="16"/>
                <w:szCs w:val="16"/>
              </w:rPr>
            </w:pPr>
          </w:p>
          <w:p w:rsidR="00F548D5" w:rsidRPr="001516E1" w:rsidRDefault="005C7B05" w:rsidP="00F548D5">
            <w:pPr>
              <w:autoSpaceDE w:val="0"/>
              <w:autoSpaceDN w:val="0"/>
              <w:spacing w:before="78" w:after="0" w:line="230" w:lineRule="auto"/>
              <w:jc w:val="center"/>
              <w:rPr>
                <w:rFonts w:ascii="Times New Roman" w:hAnsi="Times New Roman"/>
                <w:sz w:val="16"/>
                <w:szCs w:val="16"/>
              </w:rPr>
            </w:pPr>
            <w:hyperlink r:id="rId79" w:anchor="https://uchebnik.mos.ru/material_view/test_specifications/240601?menuReferrer=catalogue" w:history="1">
              <w:r w:rsidR="00F548D5" w:rsidRPr="001516E1">
                <w:rPr>
                  <w:rStyle w:val="a5"/>
                  <w:rFonts w:ascii="Times New Roman" w:hAnsi="Times New Roman"/>
                  <w:sz w:val="16"/>
                  <w:szCs w:val="16"/>
                </w:rPr>
                <w:t>https://uchebnik.mos.ru/material_view/test_specifications/240601?menuReferrer=catalogue - https://uchebnik.mos.ru/material_view/test_specifications/240601?menuReferrer=catalogue</w:t>
              </w:r>
            </w:hyperlink>
          </w:p>
        </w:tc>
      </w:tr>
      <w:tr w:rsidR="00F548D5" w:rsidTr="007807D5">
        <w:trPr>
          <w:trHeight w:hRule="exact" w:val="9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jc w:val="center"/>
            </w:pPr>
            <w:r>
              <w:rPr>
                <w:rFonts w:ascii="Times New Roman" w:eastAsia="Times New Roman" w:hAnsi="Times New Roman"/>
                <w:color w:val="000000"/>
                <w:w w:val="97"/>
                <w:sz w:val="16"/>
              </w:rPr>
              <w:t>3.11.</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45" w:lineRule="auto"/>
              <w:ind w:left="72" w:right="432"/>
            </w:pPr>
            <w:r>
              <w:rPr>
                <w:rFonts w:ascii="Times New Roman" w:eastAsia="Times New Roman" w:hAnsi="Times New Roman"/>
                <w:i/>
                <w:color w:val="000000"/>
                <w:w w:val="97"/>
                <w:sz w:val="16"/>
              </w:rPr>
              <w:t xml:space="preserve">Модуль «Спортивные игры. Баскетбол». </w:t>
            </w:r>
            <w:r>
              <w:rPr>
                <w:rFonts w:ascii="Times New Roman" w:eastAsia="Times New Roman" w:hAnsi="Times New Roman"/>
                <w:b/>
                <w:color w:val="000000"/>
                <w:w w:val="97"/>
                <w:sz w:val="16"/>
              </w:rPr>
              <w:t>Бросок мяча в корзину двумя руками в прыжке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ind w:left="72"/>
            </w:pPr>
            <w: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30"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52" w:lineRule="auto"/>
              <w:ind w:left="72" w:right="288"/>
            </w:pPr>
            <w:r>
              <w:rPr>
                <w:rFonts w:ascii="Times New Roman" w:eastAsia="Times New Roman" w:hAnsi="Times New Roman"/>
                <w:color w:val="000000"/>
                <w:w w:val="97"/>
                <w:sz w:val="16"/>
              </w:rPr>
              <w:t xml:space="preserve">знакомятся с образцом техники передачи мяча одной рукой снизу, анализируют фазы движения и </w:t>
            </w:r>
            <w:r>
              <w:br/>
            </w:r>
            <w:r>
              <w:rPr>
                <w:rFonts w:ascii="Times New Roman" w:eastAsia="Times New Roman" w:hAnsi="Times New Roman"/>
                <w:color w:val="000000"/>
                <w:w w:val="97"/>
                <w:sz w:val="16"/>
              </w:rPr>
              <w:t>технические особенности их выполнения</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разучивают технику передачи мяча одной рукой от плеча по образцу (обучение в парах).;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F548D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Pr="001516E1" w:rsidRDefault="005C7B05" w:rsidP="00F548D5">
            <w:pPr>
              <w:autoSpaceDE w:val="0"/>
              <w:autoSpaceDN w:val="0"/>
              <w:spacing w:before="78" w:after="0" w:line="230" w:lineRule="auto"/>
              <w:jc w:val="center"/>
              <w:rPr>
                <w:rFonts w:ascii="Times New Roman" w:hAnsi="Times New Roman"/>
                <w:sz w:val="16"/>
                <w:szCs w:val="16"/>
              </w:rPr>
            </w:pPr>
            <w:hyperlink r:id="rId80" w:anchor="https://uchebnik.mos.ru/composer3/lesson/1905039/view" w:history="1">
              <w:r w:rsidR="00F548D5" w:rsidRPr="001516E1">
                <w:rPr>
                  <w:rStyle w:val="a5"/>
                  <w:rFonts w:ascii="Times New Roman" w:hAnsi="Times New Roman"/>
                  <w:sz w:val="16"/>
                  <w:szCs w:val="16"/>
                </w:rPr>
                <w:t>https://uchebnik.mos.ru/composer3/lesson/1905039/view - https://uchebnik.mos.ru/composer3/lesson/1905039/view</w:t>
              </w:r>
            </w:hyperlink>
          </w:p>
        </w:tc>
      </w:tr>
      <w:tr w:rsidR="007807D5" w:rsidTr="007807D5">
        <w:trPr>
          <w:trHeight w:hRule="exact" w:val="9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51131B" w:rsidP="007807D5">
            <w:pPr>
              <w:autoSpaceDE w:val="0"/>
              <w:autoSpaceDN w:val="0"/>
              <w:spacing w:before="76" w:after="0" w:line="233" w:lineRule="auto"/>
              <w:jc w:val="center"/>
            </w:pPr>
            <w:r>
              <w:rPr>
                <w:rFonts w:ascii="Times New Roman" w:eastAsia="Times New Roman" w:hAnsi="Times New Roman"/>
                <w:color w:val="000000"/>
                <w:w w:val="97"/>
                <w:sz w:val="16"/>
              </w:rPr>
              <w:t>3.12</w:t>
            </w:r>
            <w:r w:rsidR="007807D5">
              <w:rPr>
                <w:rFonts w:ascii="Times New Roman" w:eastAsia="Times New Roman" w:hAnsi="Times New Roman"/>
                <w:color w:val="000000"/>
                <w:w w:val="97"/>
                <w:sz w:val="16"/>
              </w:rPr>
              <w:t>.</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45" w:lineRule="auto"/>
              <w:ind w:left="72" w:right="432"/>
            </w:pPr>
            <w:r>
              <w:rPr>
                <w:rFonts w:ascii="Times New Roman" w:eastAsia="Times New Roman" w:hAnsi="Times New Roman"/>
                <w:i/>
                <w:color w:val="000000"/>
                <w:w w:val="97"/>
                <w:sz w:val="16"/>
              </w:rPr>
              <w:t xml:space="preserve">Модуль «Спортивные игры. Баскетбол». </w:t>
            </w:r>
            <w:r>
              <w:rPr>
                <w:rFonts w:ascii="Times New Roman" w:eastAsia="Times New Roman" w:hAnsi="Times New Roman"/>
                <w:b/>
                <w:color w:val="000000"/>
                <w:w w:val="97"/>
                <w:sz w:val="16"/>
              </w:rPr>
              <w:t>Бросок мяча в корзину одной рукой в прыжке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51131B" w:rsidP="007807D5">
            <w:pPr>
              <w:autoSpaceDE w:val="0"/>
              <w:autoSpaceDN w:val="0"/>
              <w:spacing w:before="76" w:after="0" w:line="233" w:lineRule="auto"/>
              <w:ind w:left="72"/>
            </w:pPr>
            <w: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33"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45" w:lineRule="auto"/>
              <w:ind w:left="72" w:right="432"/>
            </w:pPr>
            <w:r>
              <w:rPr>
                <w:rFonts w:ascii="Times New Roman" w:eastAsia="Times New Roman" w:hAnsi="Times New Roman"/>
                <w:color w:val="000000"/>
                <w:w w:val="97"/>
                <w:sz w:val="16"/>
              </w:rPr>
              <w:t>разучивают технику передачи мяча одной рукой от плеча по образцу (обучение в парах</w:t>
            </w:r>
            <w:proofErr w:type="gramStart"/>
            <w:r>
              <w:rPr>
                <w:rFonts w:ascii="Times New Roman" w:eastAsia="Times New Roman" w:hAnsi="Times New Roman"/>
                <w:color w:val="000000"/>
                <w:w w:val="97"/>
                <w:sz w:val="16"/>
              </w:rPr>
              <w:t>);;</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33" w:lineRule="auto"/>
              <w:jc w:val="center"/>
            </w:pPr>
            <w:r>
              <w:rPr>
                <w:rFonts w:ascii="Times New Roman" w:eastAsia="Times New Roman" w:hAnsi="Times New Roman"/>
                <w:color w:val="000000"/>
                <w:w w:val="97"/>
                <w:sz w:val="16"/>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7807D5">
            <w:pPr>
              <w:autoSpaceDE w:val="0"/>
              <w:autoSpaceDN w:val="0"/>
              <w:spacing w:before="76" w:after="0" w:line="233" w:lineRule="auto"/>
              <w:jc w:val="center"/>
            </w:pPr>
          </w:p>
          <w:p w:rsidR="00F548D5" w:rsidRPr="00F548D5" w:rsidRDefault="005C7B05" w:rsidP="00F548D5">
            <w:pPr>
              <w:autoSpaceDE w:val="0"/>
              <w:autoSpaceDN w:val="0"/>
              <w:spacing w:before="76" w:after="0" w:line="233" w:lineRule="auto"/>
              <w:jc w:val="center"/>
              <w:rPr>
                <w:rFonts w:ascii="Times New Roman" w:hAnsi="Times New Roman"/>
                <w:sz w:val="16"/>
                <w:szCs w:val="16"/>
              </w:rPr>
            </w:pPr>
            <w:hyperlink r:id="rId81" w:anchor="https://uchebnik.mos.ru/composer3/lesson/1905039/view" w:history="1">
              <w:r w:rsidR="00F548D5" w:rsidRPr="00F548D5">
                <w:rPr>
                  <w:rFonts w:ascii="Times New Roman" w:hAnsi="Times New Roman"/>
                  <w:color w:val="0000FF"/>
                  <w:sz w:val="16"/>
                  <w:szCs w:val="16"/>
                  <w:u w:val="single"/>
                </w:rPr>
                <w:t>https://uchebnik.mos.ru/composer3/lesson/1905039/view - https://uchebnik.mos.ru/composer3/lesson/1905039/view</w:t>
              </w:r>
            </w:hyperlink>
          </w:p>
          <w:p w:rsidR="00F548D5" w:rsidRPr="00F548D5" w:rsidRDefault="00F548D5" w:rsidP="00F548D5">
            <w:pPr>
              <w:autoSpaceDE w:val="0"/>
              <w:autoSpaceDN w:val="0"/>
              <w:spacing w:before="76" w:after="0" w:line="233" w:lineRule="auto"/>
              <w:jc w:val="center"/>
              <w:rPr>
                <w:rFonts w:ascii="Times New Roman" w:hAnsi="Times New Roman"/>
                <w:sz w:val="16"/>
                <w:szCs w:val="16"/>
              </w:rPr>
            </w:pPr>
          </w:p>
          <w:p w:rsidR="007807D5" w:rsidRPr="00F548D5" w:rsidRDefault="005C7B05" w:rsidP="00F548D5">
            <w:pPr>
              <w:jc w:val="center"/>
            </w:pPr>
            <w:hyperlink r:id="rId82" w:anchor="https://uchebnik.mos.ru/material_view/test_specifications/224169?menuReferrer=catalogue" w:history="1">
              <w:r w:rsidR="00F548D5" w:rsidRPr="00F548D5">
                <w:rPr>
                  <w:rFonts w:ascii="Times New Roman" w:hAnsi="Times New Roman"/>
                  <w:color w:val="0000FF"/>
                  <w:sz w:val="16"/>
                  <w:szCs w:val="16"/>
                  <w:u w:val="single"/>
                </w:rPr>
                <w:t>https://uchebnik.mos.ru/material_view/test_specifications/224169?menuReferrer=catalogue - https://uchebnik.mos.ru/material_view/test_specifications/224169?menuReferrer=catalogue</w:t>
              </w:r>
            </w:hyperlink>
          </w:p>
        </w:tc>
      </w:tr>
      <w:tr w:rsidR="007807D5" w:rsidTr="007807D5">
        <w:trPr>
          <w:trHeight w:hRule="exact" w:val="9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51131B" w:rsidP="007807D5">
            <w:pPr>
              <w:autoSpaceDE w:val="0"/>
              <w:autoSpaceDN w:val="0"/>
              <w:spacing w:before="76" w:after="0" w:line="233" w:lineRule="auto"/>
              <w:jc w:val="center"/>
            </w:pPr>
            <w:r>
              <w:rPr>
                <w:rFonts w:ascii="Times New Roman" w:eastAsia="Times New Roman" w:hAnsi="Times New Roman"/>
                <w:color w:val="000000"/>
                <w:w w:val="97"/>
                <w:sz w:val="16"/>
              </w:rPr>
              <w:t>3.13</w:t>
            </w:r>
            <w:r w:rsidR="007807D5">
              <w:rPr>
                <w:rFonts w:ascii="Times New Roman" w:eastAsia="Times New Roman" w:hAnsi="Times New Roman"/>
                <w:color w:val="000000"/>
                <w:w w:val="97"/>
                <w:sz w:val="16"/>
              </w:rPr>
              <w:t>.</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33" w:lineRule="auto"/>
              <w:ind w:left="72"/>
            </w:pPr>
            <w:r>
              <w:rPr>
                <w:rFonts w:ascii="Times New Roman" w:eastAsia="Times New Roman" w:hAnsi="Times New Roman"/>
                <w:i/>
                <w:color w:val="000000"/>
                <w:w w:val="97"/>
                <w:sz w:val="16"/>
              </w:rPr>
              <w:t xml:space="preserve">Модуль «Спортивные игры. Волейбол». </w:t>
            </w:r>
            <w:r>
              <w:rPr>
                <w:rFonts w:ascii="Times New Roman" w:eastAsia="Times New Roman" w:hAnsi="Times New Roman"/>
                <w:b/>
                <w:color w:val="000000"/>
                <w:w w:val="97"/>
                <w:sz w:val="16"/>
              </w:rPr>
              <w:t>Прямой нападающий удар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33" w:lineRule="auto"/>
              <w:ind w:left="72"/>
            </w:pPr>
            <w: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33"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50" w:lineRule="auto"/>
              <w:ind w:left="72"/>
            </w:pPr>
            <w:r>
              <w:rPr>
                <w:rFonts w:ascii="Times New Roman" w:eastAsia="Times New Roman" w:hAnsi="Times New Roman"/>
                <w:color w:val="000000"/>
                <w:w w:val="97"/>
                <w:sz w:val="16"/>
              </w:rPr>
              <w:t>разучивают подводящие и имитационные упражнения, технику выполнения в полной координации (обучение в парах и группах</w:t>
            </w:r>
            <w:proofErr w:type="gramStart"/>
            <w:r>
              <w:rPr>
                <w:rFonts w:ascii="Times New Roman" w:eastAsia="Times New Roman" w:hAnsi="Times New Roman"/>
                <w:color w:val="000000"/>
                <w:w w:val="97"/>
                <w:sz w:val="16"/>
              </w:rPr>
              <w:t>);;</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Default="00F548D5" w:rsidP="007807D5">
            <w:pPr>
              <w:autoSpaceDE w:val="0"/>
              <w:autoSpaceDN w:val="0"/>
              <w:spacing w:before="76" w:after="0" w:line="233" w:lineRule="auto"/>
              <w:jc w:val="center"/>
            </w:pPr>
          </w:p>
          <w:p w:rsidR="00F548D5" w:rsidRPr="00F548D5" w:rsidRDefault="005C7B05" w:rsidP="00F548D5">
            <w:pPr>
              <w:autoSpaceDE w:val="0"/>
              <w:autoSpaceDN w:val="0"/>
              <w:spacing w:before="76" w:after="0" w:line="233" w:lineRule="auto"/>
              <w:jc w:val="center"/>
              <w:rPr>
                <w:rFonts w:ascii="Times New Roman" w:hAnsi="Times New Roman"/>
                <w:sz w:val="16"/>
                <w:szCs w:val="16"/>
              </w:rPr>
            </w:pPr>
            <w:hyperlink r:id="rId83" w:anchor="https://uchebnik.mos.ru/composer3/lesson/1738245/view" w:history="1">
              <w:r w:rsidR="00F548D5" w:rsidRPr="00F548D5">
                <w:rPr>
                  <w:rFonts w:ascii="Times New Roman" w:hAnsi="Times New Roman"/>
                  <w:color w:val="0000FF"/>
                  <w:sz w:val="16"/>
                  <w:szCs w:val="16"/>
                  <w:u w:val="single"/>
                </w:rPr>
                <w:t>https://uchebnik.mos.ru/composer3/lesson/1738245/view - https://uchebnik.mos.ru/composer3/lesson/1738245/view</w:t>
              </w:r>
            </w:hyperlink>
          </w:p>
          <w:p w:rsidR="00F548D5" w:rsidRPr="00F548D5" w:rsidRDefault="00F548D5" w:rsidP="00F548D5">
            <w:pPr>
              <w:autoSpaceDE w:val="0"/>
              <w:autoSpaceDN w:val="0"/>
              <w:spacing w:before="76" w:after="0" w:line="233" w:lineRule="auto"/>
              <w:jc w:val="center"/>
              <w:rPr>
                <w:rFonts w:ascii="Times New Roman" w:hAnsi="Times New Roman"/>
                <w:sz w:val="16"/>
                <w:szCs w:val="16"/>
              </w:rPr>
            </w:pPr>
          </w:p>
          <w:p w:rsidR="007807D5" w:rsidRPr="00F548D5" w:rsidRDefault="005C7B05" w:rsidP="00F548D5">
            <w:pPr>
              <w:jc w:val="center"/>
            </w:pPr>
            <w:hyperlink r:id="rId84" w:anchor="https://uchebnik.mos.ru/material_view/atomic_objects/8910135?menuReferrer=catalogue" w:history="1">
              <w:r w:rsidR="00F548D5" w:rsidRPr="00F548D5">
                <w:rPr>
                  <w:rFonts w:ascii="Times New Roman" w:hAnsi="Times New Roman"/>
                  <w:color w:val="0000FF"/>
                  <w:sz w:val="16"/>
                  <w:szCs w:val="16"/>
                  <w:u w:val="single"/>
                </w:rPr>
                <w:t>https://uchebnik.mos - https://uchebnik.mos.ru/material_view/atomic_objects/8910135?menuReferrer=catalogue.ru/material_view/atomic_objects/8910135?menuReferrer=catalogue</w:t>
              </w:r>
            </w:hyperlink>
          </w:p>
        </w:tc>
      </w:tr>
      <w:tr w:rsidR="007807D5" w:rsidTr="007807D5">
        <w:trPr>
          <w:trHeight w:hRule="exact" w:val="9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51131B" w:rsidP="007807D5">
            <w:pPr>
              <w:autoSpaceDE w:val="0"/>
              <w:autoSpaceDN w:val="0"/>
              <w:spacing w:before="78" w:after="0" w:line="230" w:lineRule="auto"/>
              <w:jc w:val="center"/>
            </w:pPr>
            <w:r>
              <w:rPr>
                <w:rFonts w:ascii="Times New Roman" w:eastAsia="Times New Roman" w:hAnsi="Times New Roman"/>
                <w:color w:val="000000"/>
                <w:w w:val="97"/>
                <w:sz w:val="16"/>
              </w:rPr>
              <w:t>3.14</w:t>
            </w:r>
            <w:r w:rsidR="007807D5">
              <w:rPr>
                <w:rFonts w:ascii="Times New Roman" w:eastAsia="Times New Roman" w:hAnsi="Times New Roman"/>
                <w:color w:val="000000"/>
                <w:w w:val="97"/>
                <w:sz w:val="16"/>
              </w:rPr>
              <w:t>.</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8" w:after="0" w:line="252" w:lineRule="auto"/>
              <w:ind w:left="72" w:right="144"/>
            </w:pPr>
            <w:r>
              <w:rPr>
                <w:rFonts w:ascii="Times New Roman" w:eastAsia="Times New Roman" w:hAnsi="Times New Roman"/>
                <w:i/>
                <w:color w:val="000000"/>
                <w:w w:val="97"/>
                <w:sz w:val="16"/>
              </w:rPr>
              <w:t xml:space="preserve">Модуль «Спортивные игры. Волейбол». </w:t>
            </w:r>
            <w:r>
              <w:rPr>
                <w:rFonts w:ascii="Times New Roman" w:eastAsia="Times New Roman" w:hAnsi="Times New Roman"/>
                <w:b/>
                <w:color w:val="000000"/>
                <w:w w:val="97"/>
                <w:sz w:val="16"/>
              </w:rPr>
              <w:t xml:space="preserve">Методические рекомендации по самостоятельному решению задач при разучивании прямого нападающего удара, способам контроля и оценивания его </w:t>
            </w:r>
            <w:r>
              <w:br/>
            </w:r>
            <w:r>
              <w:rPr>
                <w:rFonts w:ascii="Times New Roman" w:eastAsia="Times New Roman" w:hAnsi="Times New Roman"/>
                <w:b/>
                <w:color w:val="000000"/>
                <w:w w:val="97"/>
                <w:sz w:val="16"/>
              </w:rPr>
              <w:t>технического выполнения, подбору и выполнению подводящих упражнений, соблюдению техники безопасности во время его разучивания и закрепления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8" w:after="0" w:line="230" w:lineRule="auto"/>
              <w:ind w:left="72"/>
            </w:pPr>
            <w: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8" w:after="0" w:line="230"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8" w:after="0" w:line="254" w:lineRule="auto"/>
              <w:ind w:left="72" w:right="144"/>
            </w:pPr>
            <w:proofErr w:type="gramStart"/>
            <w:r>
              <w:rPr>
                <w:rFonts w:ascii="Times New Roman" w:eastAsia="Times New Roman" w:hAnsi="Times New Roman"/>
                <w:color w:val="000000"/>
                <w:w w:val="97"/>
                <w:sz w:val="16"/>
              </w:rPr>
              <w:t xml:space="preserve">контролируют технику выполнения прямого </w:t>
            </w:r>
            <w:r>
              <w:br/>
            </w:r>
            <w:r>
              <w:rPr>
                <w:rFonts w:ascii="Times New Roman" w:eastAsia="Times New Roman" w:hAnsi="Times New Roman"/>
                <w:color w:val="000000"/>
                <w:w w:val="97"/>
                <w:sz w:val="16"/>
              </w:rPr>
              <w:t xml:space="preserve">нападающего удара другими учащимися, сравнивают с образцом и выявляют возможные ошибки, предлагают способы их устранения (обучение в парах).; </w:t>
            </w:r>
            <w:r>
              <w:br/>
            </w:r>
            <w:r>
              <w:rPr>
                <w:rFonts w:ascii="Times New Roman" w:eastAsia="Times New Roman" w:hAnsi="Times New Roman"/>
                <w:color w:val="000000"/>
                <w:w w:val="97"/>
                <w:sz w:val="16"/>
              </w:rPr>
              <w:t xml:space="preserve">знакомятся с образцом техники блокирования мяча в прыжке с места, наблюдают и анализируют его </w:t>
            </w:r>
            <w:r>
              <w:br/>
            </w:r>
            <w:r>
              <w:rPr>
                <w:rFonts w:ascii="Times New Roman" w:eastAsia="Times New Roman" w:hAnsi="Times New Roman"/>
                <w:color w:val="000000"/>
                <w:w w:val="97"/>
                <w:sz w:val="16"/>
              </w:rPr>
              <w:t xml:space="preserve">технические особенности, выделяют фазы движения, делают выводы о технической сложности;; </w:t>
            </w:r>
            <w:r>
              <w:br/>
            </w:r>
            <w:r>
              <w:rPr>
                <w:rFonts w:ascii="Times New Roman" w:eastAsia="Times New Roman" w:hAnsi="Times New Roman"/>
                <w:color w:val="000000"/>
                <w:w w:val="97"/>
                <w:sz w:val="16"/>
              </w:rPr>
              <w:t xml:space="preserve">формулируют задачи обучения и планируют </w:t>
            </w:r>
            <w:r>
              <w:br/>
            </w:r>
            <w:r>
              <w:rPr>
                <w:rFonts w:ascii="Times New Roman" w:eastAsia="Times New Roman" w:hAnsi="Times New Roman"/>
                <w:color w:val="000000"/>
                <w:w w:val="97"/>
                <w:sz w:val="16"/>
              </w:rPr>
              <w:t>последовательность их решения;;</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7807D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Pr="00F548D5" w:rsidRDefault="005C7B05" w:rsidP="00F548D5">
            <w:pPr>
              <w:autoSpaceDE w:val="0"/>
              <w:autoSpaceDN w:val="0"/>
              <w:spacing w:before="78" w:after="0" w:line="230" w:lineRule="auto"/>
              <w:rPr>
                <w:rFonts w:ascii="Times New Roman" w:hAnsi="Times New Roman"/>
                <w:sz w:val="16"/>
                <w:szCs w:val="16"/>
              </w:rPr>
            </w:pPr>
            <w:hyperlink r:id="rId85" w:anchor="https://uchebnik.mos.ru/material_view/atomic_objects/8887064?menuReferrer=catalogue" w:history="1">
              <w:r w:rsidR="00F548D5" w:rsidRPr="00F548D5">
                <w:rPr>
                  <w:rFonts w:ascii="Times New Roman" w:hAnsi="Times New Roman"/>
                  <w:color w:val="0000FF"/>
                  <w:sz w:val="16"/>
                  <w:szCs w:val="16"/>
                  <w:u w:val="single"/>
                </w:rPr>
                <w:t>https://uchebnik.mos.ru/material_view/atomic_objects/8887064?menuReferrer=catalogue - https://uchebnik.mos.ru/material_view/atomic_objects/8887064?menuReferrer=catalogue</w:t>
              </w:r>
            </w:hyperlink>
          </w:p>
          <w:p w:rsidR="00F548D5" w:rsidRPr="00F548D5" w:rsidRDefault="00F548D5" w:rsidP="00F548D5">
            <w:pPr>
              <w:autoSpaceDE w:val="0"/>
              <w:autoSpaceDN w:val="0"/>
              <w:spacing w:before="78" w:after="0" w:line="230" w:lineRule="auto"/>
              <w:jc w:val="center"/>
              <w:rPr>
                <w:rFonts w:ascii="Times New Roman" w:hAnsi="Times New Roman"/>
                <w:sz w:val="16"/>
                <w:szCs w:val="16"/>
              </w:rPr>
            </w:pPr>
          </w:p>
          <w:p w:rsidR="007807D5" w:rsidRPr="00F548D5" w:rsidRDefault="005C7B05" w:rsidP="00F548D5">
            <w:pPr>
              <w:jc w:val="center"/>
            </w:pPr>
            <w:hyperlink r:id="rId86" w:anchor="https://uchebnik.mos.ru/material_view/atomic_objects/8498622?menuReferrer=catalogue" w:history="1">
              <w:r w:rsidR="00F548D5" w:rsidRPr="00F548D5">
                <w:rPr>
                  <w:rFonts w:ascii="Times New Roman" w:hAnsi="Times New Roman"/>
                  <w:color w:val="0000FF"/>
                  <w:sz w:val="16"/>
                  <w:szCs w:val="16"/>
                  <w:u w:val="single"/>
                </w:rPr>
                <w:t>https://uchebnik.mos.ru/material_view/atomic_objects/8498622?menuReferrer=catalogue - https://uchebnik.mos.ru/material_view/atomic_objects/8498622?menuReferrer=catalogue</w:t>
              </w:r>
            </w:hyperlink>
          </w:p>
        </w:tc>
      </w:tr>
    </w:tbl>
    <w:p w:rsidR="00356B97" w:rsidRDefault="00356B97" w:rsidP="00356B97">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468"/>
        <w:gridCol w:w="4960"/>
        <w:gridCol w:w="528"/>
        <w:gridCol w:w="1104"/>
        <w:gridCol w:w="1140"/>
        <w:gridCol w:w="866"/>
        <w:gridCol w:w="3938"/>
        <w:gridCol w:w="1116"/>
        <w:gridCol w:w="1382"/>
      </w:tblGrid>
      <w:tr w:rsidR="00356B97" w:rsidTr="00356B97">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33" w:lineRule="auto"/>
              <w:jc w:val="center"/>
            </w:pPr>
            <w:r>
              <w:rPr>
                <w:rFonts w:ascii="Times New Roman" w:eastAsia="Times New Roman" w:hAnsi="Times New Roman"/>
                <w:color w:val="000000"/>
                <w:w w:val="97"/>
                <w:sz w:val="16"/>
              </w:rPr>
              <w:lastRenderedPageBreak/>
              <w:t>3</w:t>
            </w:r>
            <w:r w:rsidR="0051131B">
              <w:rPr>
                <w:rFonts w:ascii="Times New Roman" w:eastAsia="Times New Roman" w:hAnsi="Times New Roman"/>
                <w:color w:val="000000"/>
                <w:w w:val="97"/>
                <w:sz w:val="16"/>
              </w:rPr>
              <w:t>.15</w:t>
            </w:r>
            <w:r>
              <w:rPr>
                <w:rFonts w:ascii="Times New Roman" w:eastAsia="Times New Roman" w:hAnsi="Times New Roman"/>
                <w:color w:val="000000"/>
                <w:w w:val="97"/>
                <w:sz w:val="16"/>
              </w:rPr>
              <w:t>.</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45" w:lineRule="auto"/>
              <w:ind w:left="72" w:right="1008"/>
            </w:pPr>
            <w:r>
              <w:rPr>
                <w:rFonts w:ascii="Times New Roman" w:eastAsia="Times New Roman" w:hAnsi="Times New Roman"/>
                <w:i/>
                <w:color w:val="000000"/>
                <w:w w:val="97"/>
                <w:sz w:val="16"/>
              </w:rPr>
              <w:t xml:space="preserve">Модуль «Спортивные игры. Волейбол». </w:t>
            </w:r>
            <w:r>
              <w:rPr>
                <w:rFonts w:ascii="Times New Roman" w:eastAsia="Times New Roman" w:hAnsi="Times New Roman"/>
                <w:b/>
                <w:color w:val="000000"/>
                <w:w w:val="97"/>
                <w:sz w:val="16"/>
              </w:rPr>
              <w:t>Индивидуальное блокирование мяча в прыжке с места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51131B" w:rsidP="00356B97">
            <w:pPr>
              <w:autoSpaceDE w:val="0"/>
              <w:autoSpaceDN w:val="0"/>
              <w:spacing w:before="76" w:after="0" w:line="233" w:lineRule="auto"/>
              <w:ind w:left="72"/>
            </w:pPr>
            <w: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33"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52" w:lineRule="auto"/>
              <w:ind w:left="72" w:right="288"/>
            </w:pPr>
            <w:r>
              <w:rPr>
                <w:rFonts w:ascii="Times New Roman" w:eastAsia="Times New Roman" w:hAnsi="Times New Roman"/>
                <w:color w:val="000000"/>
                <w:w w:val="97"/>
                <w:sz w:val="16"/>
              </w:rPr>
              <w:t xml:space="preserve">знакомятся с образцом техники блокирования мяча в прыжке с места, наблюдают и анализируют его </w:t>
            </w:r>
            <w:r>
              <w:br/>
            </w:r>
            <w:r>
              <w:rPr>
                <w:rFonts w:ascii="Times New Roman" w:eastAsia="Times New Roman" w:hAnsi="Times New Roman"/>
                <w:color w:val="000000"/>
                <w:w w:val="97"/>
                <w:sz w:val="16"/>
              </w:rPr>
              <w:t>технические особенности, выделяют фазы движения, делают выводы о технической сложности</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формулируют задачи обучения и планируют </w:t>
            </w:r>
            <w:r>
              <w:br/>
            </w:r>
            <w:r>
              <w:rPr>
                <w:rFonts w:ascii="Times New Roman" w:eastAsia="Times New Roman" w:hAnsi="Times New Roman"/>
                <w:color w:val="000000"/>
                <w:w w:val="97"/>
                <w:sz w:val="16"/>
              </w:rPr>
              <w:t>последовательность их решения;;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5C7B05" w:rsidP="00356B97">
            <w:pPr>
              <w:autoSpaceDE w:val="0"/>
              <w:autoSpaceDN w:val="0"/>
              <w:spacing w:before="76" w:after="0" w:line="233" w:lineRule="auto"/>
              <w:jc w:val="center"/>
            </w:pPr>
            <w:hyperlink r:id="rId87" w:anchor="https://uchebnik.mos.ru/material_view/lesson_templates/1861427?menuReferrer=catalogue" w:history="1">
              <w:r w:rsidR="00F548D5" w:rsidRPr="00485990">
                <w:rPr>
                  <w:rStyle w:val="a5"/>
                  <w:rFonts w:ascii="Times New Roman" w:hAnsi="Times New Roman"/>
                  <w:sz w:val="16"/>
                  <w:szCs w:val="16"/>
                </w:rPr>
                <w:t>https://uchebnik.mos.ru/material_view/lesson_templates/1861427?menuReferrer=catalogue - https://uchebnik.mos.ru/material_view/lesson_templates/1861427?menuReferrer=catalogue</w:t>
              </w:r>
            </w:hyperlink>
          </w:p>
        </w:tc>
      </w:tr>
      <w:tr w:rsidR="00356B97" w:rsidTr="00356B97">
        <w:trPr>
          <w:trHeight w:hRule="exact" w:val="24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51131B" w:rsidP="00356B97">
            <w:pPr>
              <w:autoSpaceDE w:val="0"/>
              <w:autoSpaceDN w:val="0"/>
              <w:spacing w:before="78" w:after="0" w:line="230" w:lineRule="auto"/>
              <w:jc w:val="center"/>
            </w:pPr>
            <w:r>
              <w:rPr>
                <w:rFonts w:ascii="Times New Roman" w:eastAsia="Times New Roman" w:hAnsi="Times New Roman"/>
                <w:color w:val="000000"/>
                <w:w w:val="97"/>
                <w:sz w:val="16"/>
              </w:rPr>
              <w:t>3.16</w:t>
            </w:r>
            <w:r w:rsidR="00356B97">
              <w:rPr>
                <w:rFonts w:ascii="Times New Roman" w:eastAsia="Times New Roman" w:hAnsi="Times New Roman"/>
                <w:color w:val="000000"/>
                <w:w w:val="97"/>
                <w:sz w:val="16"/>
              </w:rPr>
              <w:t>.</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45" w:lineRule="auto"/>
              <w:ind w:left="72" w:right="144"/>
            </w:pPr>
            <w:r>
              <w:rPr>
                <w:rFonts w:ascii="Times New Roman" w:eastAsia="Times New Roman" w:hAnsi="Times New Roman"/>
                <w:i/>
                <w:color w:val="000000"/>
                <w:w w:val="97"/>
                <w:sz w:val="16"/>
              </w:rPr>
              <w:t xml:space="preserve">Модуль «Спортивные игры. Волейбол». </w:t>
            </w:r>
            <w:r>
              <w:rPr>
                <w:rFonts w:ascii="Times New Roman" w:eastAsia="Times New Roman" w:hAnsi="Times New Roman"/>
                <w:b/>
                <w:color w:val="000000"/>
                <w:w w:val="97"/>
                <w:sz w:val="16"/>
              </w:rPr>
              <w:t>Тактические действия в игре волейбол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51131B" w:rsidP="00356B97">
            <w:pPr>
              <w:autoSpaceDE w:val="0"/>
              <w:autoSpaceDN w:val="0"/>
              <w:spacing w:before="78" w:after="0" w:line="230" w:lineRule="auto"/>
              <w:ind w:left="72"/>
            </w:pPr>
            <w: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54" w:lineRule="auto"/>
              <w:ind w:left="72"/>
            </w:pPr>
            <w:proofErr w:type="gramStart"/>
            <w:r>
              <w:rPr>
                <w:rFonts w:ascii="Times New Roman" w:eastAsia="Times New Roman" w:hAnsi="Times New Roman"/>
                <w:color w:val="000000"/>
                <w:w w:val="97"/>
                <w:sz w:val="16"/>
              </w:rPr>
              <w:t xml:space="preserve">контролируют технику выполнения индивидуального блокирования мяча в прыжке с места другими </w:t>
            </w:r>
            <w:r>
              <w:br/>
            </w:r>
            <w:r>
              <w:rPr>
                <w:rFonts w:ascii="Times New Roman" w:eastAsia="Times New Roman" w:hAnsi="Times New Roman"/>
                <w:color w:val="000000"/>
                <w:w w:val="97"/>
                <w:sz w:val="16"/>
              </w:rPr>
              <w:t xml:space="preserve">учащимися, сравнивают с образцом и выявляют </w:t>
            </w:r>
            <w:r>
              <w:br/>
            </w:r>
            <w:r>
              <w:rPr>
                <w:rFonts w:ascii="Times New Roman" w:eastAsia="Times New Roman" w:hAnsi="Times New Roman"/>
                <w:color w:val="000000"/>
                <w:w w:val="97"/>
                <w:sz w:val="16"/>
              </w:rPr>
              <w:t xml:space="preserve">возможные ошибки, предлагают способы их устранения (обучение в группах).; </w:t>
            </w:r>
            <w:r>
              <w:br/>
            </w:r>
            <w:r>
              <w:rPr>
                <w:rFonts w:ascii="Times New Roman" w:eastAsia="Times New Roman" w:hAnsi="Times New Roman"/>
                <w:color w:val="000000"/>
                <w:w w:val="97"/>
                <w:sz w:val="16"/>
              </w:rPr>
              <w:t xml:space="preserve">знакомятся и разучивают тактическую схему нападения через передачу мяча игроку передней линии (в </w:t>
            </w:r>
            <w:r>
              <w:br/>
            </w:r>
            <w:r>
              <w:rPr>
                <w:rFonts w:ascii="Times New Roman" w:eastAsia="Times New Roman" w:hAnsi="Times New Roman"/>
                <w:color w:val="000000"/>
                <w:w w:val="97"/>
                <w:sz w:val="16"/>
              </w:rPr>
              <w:t xml:space="preserve">условиях учебной игровой деятельности);; </w:t>
            </w:r>
            <w:r>
              <w:br/>
            </w:r>
            <w:r>
              <w:rPr>
                <w:rFonts w:ascii="Times New Roman" w:eastAsia="Times New Roman" w:hAnsi="Times New Roman"/>
                <w:color w:val="000000"/>
                <w:w w:val="97"/>
                <w:sz w:val="16"/>
              </w:rPr>
              <w:t xml:space="preserve">совершенствуют игровые действия в нападении и </w:t>
            </w:r>
            <w:r>
              <w:br/>
            </w:r>
            <w:r>
              <w:rPr>
                <w:rFonts w:ascii="Times New Roman" w:eastAsia="Times New Roman" w:hAnsi="Times New Roman"/>
                <w:color w:val="000000"/>
                <w:w w:val="97"/>
                <w:sz w:val="16"/>
              </w:rPr>
              <w:t xml:space="preserve">защите, играют по правилам с использованием </w:t>
            </w:r>
            <w:r>
              <w:br/>
            </w:r>
            <w:r>
              <w:rPr>
                <w:rFonts w:ascii="Times New Roman" w:eastAsia="Times New Roman" w:hAnsi="Times New Roman"/>
                <w:color w:val="000000"/>
                <w:w w:val="97"/>
                <w:sz w:val="16"/>
              </w:rPr>
              <w:t>разученных технических и тактических действий</w:t>
            </w:r>
            <w:proofErr w:type="gram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(обучение в командах</w:t>
            </w:r>
            <w:proofErr w:type="gramStart"/>
            <w:r>
              <w:rPr>
                <w:rFonts w:ascii="Times New Roman" w:eastAsia="Times New Roman" w:hAnsi="Times New Roman"/>
                <w:color w:val="000000"/>
                <w:w w:val="97"/>
                <w:sz w:val="16"/>
              </w:rPr>
              <w:t>).;</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356B97" w:rsidP="00356B97">
            <w:pPr>
              <w:autoSpaceDE w:val="0"/>
              <w:autoSpaceDN w:val="0"/>
              <w:spacing w:before="78" w:after="0" w:line="230" w:lineRule="auto"/>
              <w:jc w:val="center"/>
            </w:pPr>
            <w:r>
              <w:rPr>
                <w:rFonts w:ascii="Times New Roman" w:eastAsia="Times New Roman" w:hAnsi="Times New Roman"/>
                <w:color w:val="000000"/>
                <w:w w:val="97"/>
                <w:sz w:val="16"/>
              </w:rPr>
              <w:t>Тестирование;</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356B97" w:rsidRDefault="005C7B05" w:rsidP="00356B97">
            <w:pPr>
              <w:autoSpaceDE w:val="0"/>
              <w:autoSpaceDN w:val="0"/>
              <w:spacing w:before="78" w:after="0" w:line="230" w:lineRule="auto"/>
              <w:jc w:val="center"/>
            </w:pPr>
            <w:hyperlink r:id="rId88" w:anchor="https://uchebnik.mos.ru/material_view/lesson_templates/2299527?menuReferrer=catalogue" w:history="1">
              <w:r w:rsidR="00F548D5" w:rsidRPr="00485990">
                <w:rPr>
                  <w:rStyle w:val="a5"/>
                  <w:rFonts w:ascii="Times New Roman" w:hAnsi="Times New Roman"/>
                  <w:sz w:val="16"/>
                  <w:szCs w:val="16"/>
                </w:rPr>
                <w:t>https://uchebnik.mos.ru/material_view/lesson_templates/2299527?menuReferrer=catalogue - https://uchebnik.mos.ru/material_view/lesson_templates/2299527?menuReferrer=catalogue</w:t>
              </w:r>
            </w:hyperlink>
          </w:p>
        </w:tc>
      </w:tr>
    </w:tbl>
    <w:p w:rsidR="00356B97" w:rsidRDefault="00356B97" w:rsidP="00356B97">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468"/>
        <w:gridCol w:w="4960"/>
        <w:gridCol w:w="528"/>
        <w:gridCol w:w="1104"/>
        <w:gridCol w:w="1140"/>
        <w:gridCol w:w="866"/>
        <w:gridCol w:w="3938"/>
        <w:gridCol w:w="1116"/>
        <w:gridCol w:w="1382"/>
      </w:tblGrid>
      <w:tr w:rsidR="007807D5" w:rsidTr="008A7659">
        <w:trPr>
          <w:trHeight w:hRule="exact" w:val="246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51131B" w:rsidP="008A7659">
            <w:pPr>
              <w:autoSpaceDE w:val="0"/>
              <w:autoSpaceDN w:val="0"/>
              <w:spacing w:before="78" w:after="0" w:line="230" w:lineRule="auto"/>
              <w:jc w:val="center"/>
            </w:pPr>
            <w:r>
              <w:rPr>
                <w:rFonts w:ascii="Times New Roman" w:eastAsia="Times New Roman" w:hAnsi="Times New Roman"/>
                <w:color w:val="000000"/>
                <w:w w:val="97"/>
                <w:sz w:val="16"/>
              </w:rPr>
              <w:t>3.17</w:t>
            </w:r>
            <w:r w:rsidR="007807D5">
              <w:rPr>
                <w:rFonts w:ascii="Times New Roman" w:eastAsia="Times New Roman" w:hAnsi="Times New Roman"/>
                <w:color w:val="000000"/>
                <w:w w:val="97"/>
                <w:sz w:val="16"/>
              </w:rPr>
              <w:t>.</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8" w:after="0" w:line="247" w:lineRule="auto"/>
              <w:ind w:left="72" w:right="144"/>
            </w:pPr>
            <w:r>
              <w:rPr>
                <w:rFonts w:ascii="Times New Roman" w:eastAsia="Times New Roman" w:hAnsi="Times New Roman"/>
                <w:i/>
                <w:color w:val="000000"/>
                <w:w w:val="97"/>
                <w:sz w:val="16"/>
              </w:rPr>
              <w:t xml:space="preserve">Модуль «Спортивные игры. Волейбол». </w:t>
            </w:r>
            <w:r>
              <w:rPr>
                <w:rFonts w:ascii="Times New Roman" w:eastAsia="Times New Roman" w:hAnsi="Times New Roman"/>
                <w:b/>
                <w:color w:val="000000"/>
                <w:w w:val="97"/>
                <w:sz w:val="16"/>
              </w:rPr>
              <w:t>Методические рекомендации по способам использования индивидуального блокирования мяча в условиях игровой деятельности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51131B" w:rsidP="008A7659">
            <w:pPr>
              <w:autoSpaceDE w:val="0"/>
              <w:autoSpaceDN w:val="0"/>
              <w:spacing w:before="78" w:after="0" w:line="230" w:lineRule="auto"/>
              <w:ind w:left="72"/>
            </w:pPr>
            <w: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8" w:after="0" w:line="230"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8" w:after="0" w:line="230"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8" w:after="0" w:line="254" w:lineRule="auto"/>
              <w:ind w:left="72"/>
            </w:pPr>
            <w:proofErr w:type="gramStart"/>
            <w:r>
              <w:rPr>
                <w:rFonts w:ascii="Times New Roman" w:eastAsia="Times New Roman" w:hAnsi="Times New Roman"/>
                <w:color w:val="000000"/>
                <w:w w:val="97"/>
                <w:sz w:val="16"/>
              </w:rPr>
              <w:t xml:space="preserve">контролируют технику выполнения индивидуального блокирования мяча в прыжке с места другими </w:t>
            </w:r>
            <w:r>
              <w:br/>
            </w:r>
            <w:r>
              <w:rPr>
                <w:rFonts w:ascii="Times New Roman" w:eastAsia="Times New Roman" w:hAnsi="Times New Roman"/>
                <w:color w:val="000000"/>
                <w:w w:val="97"/>
                <w:sz w:val="16"/>
              </w:rPr>
              <w:t xml:space="preserve">учащимися, сравнивают с образцом и выявляют </w:t>
            </w:r>
            <w:r>
              <w:br/>
            </w:r>
            <w:r>
              <w:rPr>
                <w:rFonts w:ascii="Times New Roman" w:eastAsia="Times New Roman" w:hAnsi="Times New Roman"/>
                <w:color w:val="000000"/>
                <w:w w:val="97"/>
                <w:sz w:val="16"/>
              </w:rPr>
              <w:t xml:space="preserve">возможные ошибки, предлагают способы их устранения (обучение в группах).; </w:t>
            </w:r>
            <w:r>
              <w:br/>
            </w:r>
            <w:r>
              <w:rPr>
                <w:rFonts w:ascii="Times New Roman" w:eastAsia="Times New Roman" w:hAnsi="Times New Roman"/>
                <w:color w:val="000000"/>
                <w:w w:val="97"/>
                <w:sz w:val="16"/>
              </w:rPr>
              <w:t xml:space="preserve">знакомятся и разучивают тактическую схему нападения через передачу мяча игроку передней линии (в </w:t>
            </w:r>
            <w:r>
              <w:br/>
            </w:r>
            <w:r>
              <w:rPr>
                <w:rFonts w:ascii="Times New Roman" w:eastAsia="Times New Roman" w:hAnsi="Times New Roman"/>
                <w:color w:val="000000"/>
                <w:w w:val="97"/>
                <w:sz w:val="16"/>
              </w:rPr>
              <w:t xml:space="preserve">условиях учебной игровой деятельности);; </w:t>
            </w:r>
            <w:r>
              <w:br/>
            </w:r>
            <w:r>
              <w:rPr>
                <w:rFonts w:ascii="Times New Roman" w:eastAsia="Times New Roman" w:hAnsi="Times New Roman"/>
                <w:color w:val="000000"/>
                <w:w w:val="97"/>
                <w:sz w:val="16"/>
              </w:rPr>
              <w:t xml:space="preserve">совершенствуют игровые действия в нападении и </w:t>
            </w:r>
            <w:r>
              <w:br/>
            </w:r>
            <w:r>
              <w:rPr>
                <w:rFonts w:ascii="Times New Roman" w:eastAsia="Times New Roman" w:hAnsi="Times New Roman"/>
                <w:color w:val="000000"/>
                <w:w w:val="97"/>
                <w:sz w:val="16"/>
              </w:rPr>
              <w:t xml:space="preserve">защите, играют по правилам с использованием </w:t>
            </w:r>
            <w:r>
              <w:br/>
            </w:r>
            <w:r>
              <w:rPr>
                <w:rFonts w:ascii="Times New Roman" w:eastAsia="Times New Roman" w:hAnsi="Times New Roman"/>
                <w:color w:val="000000"/>
                <w:w w:val="97"/>
                <w:sz w:val="16"/>
              </w:rPr>
              <w:t>разученных технических и тактических действий</w:t>
            </w:r>
            <w:proofErr w:type="gram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(обучение в командах</w:t>
            </w:r>
            <w:proofErr w:type="gramStart"/>
            <w:r>
              <w:rPr>
                <w:rFonts w:ascii="Times New Roman" w:eastAsia="Times New Roman" w:hAnsi="Times New Roman"/>
                <w:color w:val="000000"/>
                <w:w w:val="97"/>
                <w:sz w:val="16"/>
              </w:rPr>
              <w:t>).;</w:t>
            </w:r>
            <w:proofErr w:type="gramEnd"/>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5C7B05" w:rsidP="008A7659">
            <w:pPr>
              <w:autoSpaceDE w:val="0"/>
              <w:autoSpaceDN w:val="0"/>
              <w:spacing w:before="78" w:after="0" w:line="230" w:lineRule="auto"/>
              <w:jc w:val="center"/>
            </w:pPr>
            <w:hyperlink r:id="rId89" w:anchor="https://uchebnik.mos.ru/material_view/lesson_templates/1861427?menuReferrer=catalogue" w:history="1">
              <w:r w:rsidR="00F548D5" w:rsidRPr="00485990">
                <w:rPr>
                  <w:rStyle w:val="a5"/>
                  <w:rFonts w:ascii="Times New Roman" w:hAnsi="Times New Roman"/>
                  <w:sz w:val="16"/>
                  <w:szCs w:val="16"/>
                </w:rPr>
                <w:t>https://uchebnik.mos.ru/material_view/lesson_templates/1861427?menuReferrer=catalogue - https://uchebnik.mos.ru/material_view/lesson_templates/1861427?menuReferrer=catalogue</w:t>
              </w:r>
            </w:hyperlink>
          </w:p>
        </w:tc>
      </w:tr>
      <w:tr w:rsidR="007807D5" w:rsidTr="008A7659">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51131B" w:rsidP="008A7659">
            <w:pPr>
              <w:autoSpaceDE w:val="0"/>
              <w:autoSpaceDN w:val="0"/>
              <w:spacing w:before="76" w:after="0" w:line="233" w:lineRule="auto"/>
              <w:jc w:val="center"/>
            </w:pPr>
            <w:r>
              <w:rPr>
                <w:rFonts w:ascii="Times New Roman" w:eastAsia="Times New Roman" w:hAnsi="Times New Roman"/>
                <w:color w:val="000000"/>
                <w:w w:val="97"/>
                <w:sz w:val="16"/>
              </w:rPr>
              <w:t>3.18</w:t>
            </w:r>
            <w:r w:rsidR="007807D5">
              <w:rPr>
                <w:rFonts w:ascii="Times New Roman" w:eastAsia="Times New Roman" w:hAnsi="Times New Roman"/>
                <w:color w:val="000000"/>
                <w:w w:val="97"/>
                <w:sz w:val="16"/>
              </w:rPr>
              <w:t>.</w:t>
            </w:r>
          </w:p>
        </w:tc>
        <w:tc>
          <w:tcPr>
            <w:tcW w:w="496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45" w:lineRule="auto"/>
              <w:ind w:left="72" w:right="144"/>
            </w:pPr>
            <w:r>
              <w:rPr>
                <w:rFonts w:ascii="Times New Roman" w:eastAsia="Times New Roman" w:hAnsi="Times New Roman"/>
                <w:i/>
                <w:color w:val="000000"/>
                <w:w w:val="97"/>
                <w:sz w:val="16"/>
              </w:rPr>
              <w:t xml:space="preserve">Модуль «Спортивные игры. Футбол». </w:t>
            </w:r>
            <w:r>
              <w:rPr>
                <w:rFonts w:ascii="Times New Roman" w:eastAsia="Times New Roman" w:hAnsi="Times New Roman"/>
                <w:b/>
                <w:color w:val="000000"/>
                <w:w w:val="97"/>
                <w:sz w:val="16"/>
              </w:rPr>
              <w:t>Основные тактические схемы игры футбол и мини-футбол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33" w:lineRule="auto"/>
              <w:ind w:left="72"/>
            </w:pPr>
            <w: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33" w:lineRule="auto"/>
              <w:ind w:left="72"/>
            </w:pP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tc>
        <w:tc>
          <w:tcPr>
            <w:tcW w:w="393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50" w:lineRule="auto"/>
              <w:ind w:left="72" w:right="144"/>
            </w:pPr>
            <w:r>
              <w:rPr>
                <w:rFonts w:ascii="Times New Roman" w:eastAsia="Times New Roman" w:hAnsi="Times New Roman"/>
                <w:color w:val="000000"/>
                <w:w w:val="97"/>
                <w:sz w:val="16"/>
              </w:rPr>
              <w:t>играют по правилам классического футбола и мини-футбола с использованием разученных технических и тактических действий (обучение в командах);</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48D5" w:rsidRPr="00F548D5" w:rsidRDefault="005C7B05" w:rsidP="00F548D5">
            <w:pPr>
              <w:autoSpaceDE w:val="0"/>
              <w:autoSpaceDN w:val="0"/>
              <w:spacing w:before="76" w:after="0" w:line="233" w:lineRule="auto"/>
              <w:rPr>
                <w:rFonts w:ascii="Times New Roman" w:hAnsi="Times New Roman"/>
                <w:sz w:val="16"/>
                <w:szCs w:val="16"/>
              </w:rPr>
            </w:pPr>
            <w:hyperlink r:id="rId90" w:anchor="https://uchebnik.mos.ru/material_view/lesson_templates/2094123?menuReferrer=catalogue" w:history="1">
              <w:r w:rsidR="00F548D5" w:rsidRPr="00F548D5">
                <w:rPr>
                  <w:rFonts w:ascii="Times New Roman" w:hAnsi="Times New Roman"/>
                  <w:color w:val="0000FF"/>
                  <w:sz w:val="16"/>
                  <w:szCs w:val="16"/>
                  <w:u w:val="single"/>
                </w:rPr>
                <w:t>https://uchebnik.mos.ru/material_view/lesson_templates/2094123?menuReferrer=catalogue - https://uchebnik.mos.ru/material_view/lesson_templates/2094123?menuReferrer=catalogue</w:t>
              </w:r>
            </w:hyperlink>
          </w:p>
          <w:p w:rsidR="00F548D5" w:rsidRPr="00F548D5" w:rsidRDefault="00F548D5" w:rsidP="00F548D5">
            <w:pPr>
              <w:autoSpaceDE w:val="0"/>
              <w:autoSpaceDN w:val="0"/>
              <w:spacing w:before="76" w:after="0" w:line="233" w:lineRule="auto"/>
              <w:rPr>
                <w:rFonts w:ascii="Times New Roman" w:hAnsi="Times New Roman"/>
                <w:sz w:val="16"/>
                <w:szCs w:val="16"/>
              </w:rPr>
            </w:pPr>
          </w:p>
          <w:p w:rsidR="007807D5" w:rsidRDefault="005C7B05" w:rsidP="00F548D5">
            <w:pPr>
              <w:autoSpaceDE w:val="0"/>
              <w:autoSpaceDN w:val="0"/>
              <w:spacing w:before="76" w:after="0" w:line="233" w:lineRule="auto"/>
            </w:pPr>
            <w:hyperlink r:id="rId91" w:anchor="https://uchebnik.mos.ru/material_view/lesson_templates/2094124?menuReferrer=catalogue" w:history="1">
              <w:r w:rsidR="00F548D5" w:rsidRPr="00F548D5">
                <w:rPr>
                  <w:rFonts w:ascii="Times New Roman" w:hAnsi="Times New Roman"/>
                  <w:color w:val="0000FF"/>
                  <w:sz w:val="16"/>
                  <w:szCs w:val="16"/>
                  <w:u w:val="single"/>
                </w:rPr>
                <w:t>https://uchebnik.mos.ru/material_view/lesson_templates/2094124?menuReferrer=catalogue - https://uchebnik.mos.ru/material_view/lesson_templates/2094124?menuReferrer=catalogue</w:t>
              </w:r>
            </w:hyperlink>
          </w:p>
        </w:tc>
      </w:tr>
      <w:tr w:rsidR="007807D5" w:rsidTr="008A7659">
        <w:trPr>
          <w:trHeight w:hRule="exact" w:val="348"/>
        </w:trPr>
        <w:tc>
          <w:tcPr>
            <w:tcW w:w="542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075D38" w:rsidP="008A7659">
            <w:pPr>
              <w:autoSpaceDE w:val="0"/>
              <w:autoSpaceDN w:val="0"/>
              <w:spacing w:before="76" w:after="0" w:line="233" w:lineRule="auto"/>
              <w:ind w:left="72"/>
            </w:pPr>
            <w:r>
              <w:t>54</w:t>
            </w:r>
          </w:p>
        </w:tc>
        <w:tc>
          <w:tcPr>
            <w:tcW w:w="954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tc>
      </w:tr>
      <w:tr w:rsidR="007807D5" w:rsidTr="008A7659">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8" w:after="0" w:line="230" w:lineRule="auto"/>
              <w:ind w:left="72"/>
            </w:pPr>
            <w:r>
              <w:rPr>
                <w:rFonts w:ascii="Times New Roman" w:eastAsia="Times New Roman" w:hAnsi="Times New Roman"/>
                <w:b/>
                <w:color w:val="000000"/>
                <w:w w:val="97"/>
                <w:sz w:val="16"/>
              </w:rPr>
              <w:t>Раздел 4. СПОРТ</w:t>
            </w:r>
          </w:p>
        </w:tc>
      </w:tr>
      <w:tr w:rsidR="007807D5" w:rsidTr="008A7659">
        <w:trPr>
          <w:trHeight w:hRule="exact" w:val="131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7807D5" w:rsidRDefault="007807D5" w:rsidP="008A7659">
            <w:pPr>
              <w:autoSpaceDE w:val="0"/>
              <w:autoSpaceDN w:val="0"/>
              <w:spacing w:before="78" w:after="0" w:line="230" w:lineRule="auto"/>
              <w:jc w:val="center"/>
            </w:pPr>
            <w:r>
              <w:rPr>
                <w:rFonts w:ascii="Times New Roman" w:eastAsia="Times New Roman" w:hAnsi="Times New Roman"/>
                <w:color w:val="000000"/>
                <w:w w:val="97"/>
                <w:sz w:val="16"/>
              </w:rPr>
              <w:t>4.1.</w:t>
            </w:r>
          </w:p>
        </w:tc>
        <w:tc>
          <w:tcPr>
            <w:tcW w:w="4960" w:type="dxa"/>
            <w:tcBorders>
              <w:top w:val="single" w:sz="4" w:space="0" w:color="000000"/>
              <w:left w:val="single" w:sz="4" w:space="0" w:color="000000"/>
              <w:bottom w:val="single" w:sz="5" w:space="0" w:color="000000"/>
              <w:right w:val="single" w:sz="4" w:space="0" w:color="000000"/>
            </w:tcBorders>
            <w:tcMar>
              <w:left w:w="0" w:type="dxa"/>
              <w:right w:w="0" w:type="dxa"/>
            </w:tcMar>
          </w:tcPr>
          <w:p w:rsidR="007807D5" w:rsidRDefault="007807D5" w:rsidP="008A7659">
            <w:pPr>
              <w:autoSpaceDE w:val="0"/>
              <w:autoSpaceDN w:val="0"/>
              <w:spacing w:before="78" w:after="0" w:line="247" w:lineRule="auto"/>
              <w:ind w:left="72" w:right="288"/>
            </w:pPr>
            <w:r>
              <w:rPr>
                <w:rFonts w:ascii="Times New Roman" w:eastAsia="Times New Roman" w:hAnsi="Times New Roman"/>
                <w:b/>
                <w:color w:val="000000"/>
                <w:w w:val="97"/>
                <w:sz w:val="16"/>
              </w:rPr>
              <w:t xml:space="preserve">Физическая подготовка: освоение содержания программы, демонстрация приростов в показателях физической </w:t>
            </w:r>
            <w:r>
              <w:br/>
            </w:r>
            <w:r>
              <w:rPr>
                <w:rFonts w:ascii="Times New Roman" w:eastAsia="Times New Roman" w:hAnsi="Times New Roman"/>
                <w:b/>
                <w:color w:val="000000"/>
                <w:w w:val="97"/>
                <w:sz w:val="16"/>
              </w:rPr>
              <w:t>подготовленности и нормативных требований комплекса ГТО</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7807D5" w:rsidRDefault="007807D5" w:rsidP="008A7659">
            <w:pPr>
              <w:autoSpaceDE w:val="0"/>
              <w:autoSpaceDN w:val="0"/>
              <w:spacing w:before="78" w:after="0" w:line="230" w:lineRule="auto"/>
              <w:ind w:left="72"/>
            </w:pPr>
            <w:r>
              <w:t>10</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7807D5" w:rsidRDefault="007807D5" w:rsidP="008A7659">
            <w:pPr>
              <w:autoSpaceDE w:val="0"/>
              <w:autoSpaceDN w:val="0"/>
              <w:spacing w:before="78" w:after="0" w:line="230" w:lineRule="auto"/>
              <w:ind w:left="72"/>
            </w:pP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7807D5" w:rsidRDefault="007807D5" w:rsidP="008A7659">
            <w:pPr>
              <w:autoSpaceDE w:val="0"/>
              <w:autoSpaceDN w:val="0"/>
              <w:spacing w:before="78" w:after="0" w:line="230" w:lineRule="auto"/>
              <w:ind w:left="72"/>
            </w:pPr>
          </w:p>
        </w:tc>
        <w:tc>
          <w:tcPr>
            <w:tcW w:w="866" w:type="dxa"/>
            <w:tcBorders>
              <w:top w:val="single" w:sz="4" w:space="0" w:color="000000"/>
              <w:left w:val="single" w:sz="4" w:space="0" w:color="000000"/>
              <w:bottom w:val="single" w:sz="5" w:space="0" w:color="000000"/>
              <w:right w:val="single" w:sz="4" w:space="0" w:color="000000"/>
            </w:tcBorders>
            <w:tcMar>
              <w:left w:w="0" w:type="dxa"/>
              <w:right w:w="0" w:type="dxa"/>
            </w:tcMar>
          </w:tcPr>
          <w:p w:rsidR="007807D5" w:rsidRDefault="007807D5" w:rsidP="008A7659"/>
        </w:tc>
        <w:tc>
          <w:tcPr>
            <w:tcW w:w="3938" w:type="dxa"/>
            <w:tcBorders>
              <w:top w:val="single" w:sz="4" w:space="0" w:color="000000"/>
              <w:left w:val="single" w:sz="4" w:space="0" w:color="000000"/>
              <w:bottom w:val="single" w:sz="5" w:space="0" w:color="000000"/>
              <w:right w:val="single" w:sz="4" w:space="0" w:color="000000"/>
            </w:tcBorders>
            <w:tcMar>
              <w:left w:w="0" w:type="dxa"/>
              <w:right w:w="0" w:type="dxa"/>
            </w:tcMar>
          </w:tcPr>
          <w:p w:rsidR="007807D5" w:rsidRDefault="007807D5" w:rsidP="008A7659">
            <w:pPr>
              <w:autoSpaceDE w:val="0"/>
              <w:autoSpaceDN w:val="0"/>
              <w:spacing w:before="78" w:after="0" w:line="252" w:lineRule="auto"/>
              <w:ind w:left="72" w:right="288"/>
            </w:pPr>
            <w:r>
              <w:rPr>
                <w:rFonts w:ascii="Times New Roman" w:eastAsia="Times New Roman" w:hAnsi="Times New Roman"/>
                <w:color w:val="000000"/>
                <w:w w:val="97"/>
                <w:sz w:val="16"/>
              </w:rPr>
              <w:t xml:space="preserve">осваивают содержание Примерных модульных </w:t>
            </w:r>
            <w:r>
              <w:br/>
            </w:r>
            <w:r>
              <w:rPr>
                <w:rFonts w:ascii="Times New Roman" w:eastAsia="Times New Roman" w:hAnsi="Times New Roman"/>
                <w:color w:val="000000"/>
                <w:w w:val="97"/>
                <w:sz w:val="16"/>
              </w:rPr>
              <w:t>программ по физической культуре или рабочей программы базовой физической подготовки</w:t>
            </w:r>
            <w:proofErr w:type="gramStart"/>
            <w:r>
              <w:rPr>
                <w:rFonts w:ascii="Times New Roman" w:eastAsia="Times New Roman" w:hAnsi="Times New Roman"/>
                <w:color w:val="000000"/>
                <w:w w:val="97"/>
                <w:sz w:val="16"/>
              </w:rPr>
              <w:t xml:space="preserve">;; </w:t>
            </w:r>
            <w:r>
              <w:br/>
            </w:r>
            <w:proofErr w:type="gramEnd"/>
            <w:r>
              <w:rPr>
                <w:rFonts w:ascii="Times New Roman" w:eastAsia="Times New Roman" w:hAnsi="Times New Roman"/>
                <w:color w:val="000000"/>
                <w:w w:val="97"/>
                <w:sz w:val="16"/>
              </w:rPr>
              <w:t xml:space="preserve">демонстрируют приросты в показателях физической подготовленности и нормативных требований </w:t>
            </w:r>
            <w:r>
              <w:br/>
            </w:r>
            <w:r>
              <w:rPr>
                <w:rFonts w:ascii="Times New Roman" w:eastAsia="Times New Roman" w:hAnsi="Times New Roman"/>
                <w:color w:val="000000"/>
                <w:w w:val="97"/>
                <w:sz w:val="16"/>
              </w:rPr>
              <w:t>комплекса ГТО;</w:t>
            </w:r>
          </w:p>
        </w:tc>
        <w:tc>
          <w:tcPr>
            <w:tcW w:w="1116" w:type="dxa"/>
            <w:tcBorders>
              <w:top w:val="single" w:sz="4" w:space="0" w:color="000000"/>
              <w:left w:val="single" w:sz="4" w:space="0" w:color="000000"/>
              <w:bottom w:val="single" w:sz="5" w:space="0" w:color="000000"/>
              <w:right w:val="single" w:sz="4" w:space="0" w:color="000000"/>
            </w:tcBorders>
            <w:tcMar>
              <w:left w:w="0" w:type="dxa"/>
              <w:right w:w="0" w:type="dxa"/>
            </w:tcMar>
          </w:tcPr>
          <w:p w:rsidR="007807D5" w:rsidRDefault="007807D5" w:rsidP="008A7659">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7807D5" w:rsidRDefault="005C7B05" w:rsidP="008A7659">
            <w:pPr>
              <w:autoSpaceDE w:val="0"/>
              <w:autoSpaceDN w:val="0"/>
              <w:spacing w:before="78" w:after="0" w:line="230" w:lineRule="auto"/>
              <w:jc w:val="center"/>
            </w:pPr>
            <w:hyperlink r:id="rId92" w:anchor="https://uchebnik.mos.ru/material_view/atomic_objects/7856179?menuReferrer=catalogue" w:history="1">
              <w:r w:rsidR="00F548D5" w:rsidRPr="00485990">
                <w:rPr>
                  <w:rStyle w:val="a5"/>
                  <w:rFonts w:ascii="Times New Roman" w:hAnsi="Times New Roman"/>
                  <w:sz w:val="16"/>
                  <w:szCs w:val="16"/>
                </w:rPr>
                <w:t>https://uchebnik.mos.ru/material_view/atomic_objects/7856179?menuReferrer=catalogue - https://uchebnik.mos.ru/material_view/atomic_objects/7856179?menuReferrer=catalogue</w:t>
              </w:r>
            </w:hyperlink>
          </w:p>
        </w:tc>
      </w:tr>
      <w:tr w:rsidR="007807D5" w:rsidTr="008A7659">
        <w:trPr>
          <w:trHeight w:hRule="exact" w:val="348"/>
        </w:trPr>
        <w:tc>
          <w:tcPr>
            <w:tcW w:w="5428"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4"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4" w:after="0" w:line="230" w:lineRule="auto"/>
              <w:ind w:left="72"/>
            </w:pPr>
            <w:r>
              <w:t>10</w:t>
            </w:r>
          </w:p>
        </w:tc>
        <w:tc>
          <w:tcPr>
            <w:tcW w:w="9546"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tc>
      </w:tr>
      <w:tr w:rsidR="007807D5" w:rsidTr="008A7659">
        <w:trPr>
          <w:trHeight w:hRule="exact" w:val="328"/>
        </w:trPr>
        <w:tc>
          <w:tcPr>
            <w:tcW w:w="542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33" w:lineRule="auto"/>
              <w:ind w:left="72"/>
            </w:pPr>
            <w:r>
              <w:rPr>
                <w:rFonts w:ascii="Times New Roman" w:eastAsia="Times New Roman" w:hAnsi="Times New Roman"/>
                <w:color w:val="000000"/>
                <w:w w:val="97"/>
                <w:sz w:val="16"/>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33" w:lineRule="auto"/>
              <w:ind w:left="72"/>
            </w:pPr>
            <w:r>
              <w:t>68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33" w:lineRule="auto"/>
              <w:ind w:left="72"/>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pPr>
              <w:autoSpaceDE w:val="0"/>
              <w:autoSpaceDN w:val="0"/>
              <w:spacing w:before="76" w:after="0" w:line="233" w:lineRule="auto"/>
              <w:ind w:left="72"/>
            </w:pPr>
          </w:p>
        </w:tc>
        <w:tc>
          <w:tcPr>
            <w:tcW w:w="7302"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7807D5" w:rsidRDefault="007807D5" w:rsidP="008A7659"/>
        </w:tc>
      </w:tr>
    </w:tbl>
    <w:p w:rsidR="007807D5" w:rsidRDefault="007807D5" w:rsidP="00356B97"/>
    <w:p w:rsidR="007807D5" w:rsidRDefault="007807D5" w:rsidP="007807D5"/>
    <w:p w:rsidR="00356B97" w:rsidRPr="007807D5" w:rsidRDefault="00356B97" w:rsidP="007807D5">
      <w:pPr>
        <w:sectPr w:rsidR="00356B97" w:rsidRPr="007807D5">
          <w:pgSz w:w="16840" w:h="11900"/>
          <w:pgMar w:top="284" w:right="640" w:bottom="790" w:left="666" w:header="720" w:footer="720" w:gutter="0"/>
          <w:cols w:space="720" w:equalWidth="0">
            <w:col w:w="15534" w:space="0"/>
          </w:cols>
          <w:docGrid w:linePitch="360"/>
        </w:sectPr>
      </w:pPr>
    </w:p>
    <w:p w:rsidR="0051131B" w:rsidRPr="00356B97" w:rsidRDefault="0051131B" w:rsidP="0051131B">
      <w:pPr>
        <w:tabs>
          <w:tab w:val="left" w:pos="975"/>
        </w:tabs>
        <w:jc w:val="center"/>
        <w:rPr>
          <w:rFonts w:ascii="Times New Roman" w:hAnsi="Times New Roman"/>
          <w:sz w:val="28"/>
          <w:szCs w:val="28"/>
        </w:rPr>
      </w:pPr>
      <w:r>
        <w:rPr>
          <w:rFonts w:ascii="Times New Roman" w:eastAsia="Times New Roman" w:hAnsi="Times New Roman"/>
          <w:b/>
          <w:color w:val="000000"/>
          <w:w w:val="101"/>
          <w:sz w:val="19"/>
        </w:rPr>
        <w:lastRenderedPageBreak/>
        <w:t xml:space="preserve">ТЕМАТИЧЕСКОЕ ПЛАНИРОВАНИЕ </w:t>
      </w:r>
      <w:r>
        <w:rPr>
          <w:rFonts w:ascii="Times New Roman" w:hAnsi="Times New Roman"/>
          <w:b/>
          <w:sz w:val="28"/>
          <w:szCs w:val="28"/>
        </w:rPr>
        <w:t>9</w:t>
      </w:r>
      <w:r w:rsidRPr="00356B97">
        <w:rPr>
          <w:rFonts w:ascii="Times New Roman" w:hAnsi="Times New Roman"/>
          <w:b/>
          <w:sz w:val="28"/>
          <w:szCs w:val="28"/>
        </w:rPr>
        <w:t xml:space="preserve"> класс</w:t>
      </w:r>
    </w:p>
    <w:tbl>
      <w:tblPr>
        <w:tblW w:w="0" w:type="auto"/>
        <w:tblInd w:w="6" w:type="dxa"/>
        <w:tblLayout w:type="fixed"/>
        <w:tblLook w:val="04A0" w:firstRow="1" w:lastRow="0" w:firstColumn="1" w:lastColumn="0" w:noHBand="0" w:noVBand="1"/>
      </w:tblPr>
      <w:tblGrid>
        <w:gridCol w:w="468"/>
        <w:gridCol w:w="4178"/>
        <w:gridCol w:w="530"/>
        <w:gridCol w:w="1104"/>
        <w:gridCol w:w="1140"/>
        <w:gridCol w:w="804"/>
        <w:gridCol w:w="5068"/>
        <w:gridCol w:w="828"/>
        <w:gridCol w:w="1382"/>
      </w:tblGrid>
      <w:tr w:rsidR="0051131B" w:rsidTr="008A7659">
        <w:trPr>
          <w:trHeight w:hRule="exact" w:val="348"/>
        </w:trPr>
        <w:tc>
          <w:tcPr>
            <w:tcW w:w="4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51131B" w:rsidRDefault="0051131B" w:rsidP="008A7659">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proofErr w:type="gramStart"/>
            <w:r>
              <w:rPr>
                <w:rFonts w:ascii="Times New Roman" w:eastAsia="Times New Roman" w:hAnsi="Times New Roman"/>
                <w:b/>
                <w:color w:val="000000"/>
                <w:w w:val="97"/>
                <w:sz w:val="16"/>
              </w:rPr>
              <w:t>п</w:t>
            </w:r>
            <w:proofErr w:type="gramEnd"/>
            <w:r>
              <w:rPr>
                <w:rFonts w:ascii="Times New Roman" w:eastAsia="Times New Roman" w:hAnsi="Times New Roman"/>
                <w:b/>
                <w:color w:val="000000"/>
                <w:w w:val="97"/>
                <w:sz w:val="16"/>
              </w:rPr>
              <w:t>/п</w:t>
            </w:r>
          </w:p>
        </w:tc>
        <w:tc>
          <w:tcPr>
            <w:tcW w:w="417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51131B" w:rsidRPr="00070A8C" w:rsidRDefault="0051131B" w:rsidP="008A7659">
            <w:pPr>
              <w:autoSpaceDE w:val="0"/>
              <w:autoSpaceDN w:val="0"/>
              <w:spacing w:before="78" w:after="0" w:line="230" w:lineRule="auto"/>
              <w:ind w:left="72"/>
            </w:pPr>
            <w:r w:rsidRPr="00070A8C">
              <w:rPr>
                <w:rFonts w:ascii="Times New Roman" w:eastAsia="Times New Roman" w:hAnsi="Times New Roman"/>
                <w:b/>
                <w:color w:val="000000"/>
                <w:w w:val="97"/>
                <w:sz w:val="16"/>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0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51131B" w:rsidRDefault="0051131B" w:rsidP="008A7659">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50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51131B" w:rsidRDefault="0051131B" w:rsidP="008A7659">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82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51131B" w:rsidRDefault="0051131B" w:rsidP="008A7659">
            <w:pPr>
              <w:autoSpaceDE w:val="0"/>
              <w:autoSpaceDN w:val="0"/>
              <w:spacing w:before="78" w:after="0" w:line="247" w:lineRule="auto"/>
              <w:ind w:left="72"/>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51131B" w:rsidRDefault="0051131B" w:rsidP="008A7659">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51131B" w:rsidTr="0051131B">
        <w:trPr>
          <w:trHeight w:hRule="exact" w:val="576"/>
        </w:trPr>
        <w:tc>
          <w:tcPr>
            <w:tcW w:w="468" w:type="dxa"/>
            <w:vMerge/>
            <w:tcBorders>
              <w:top w:val="single" w:sz="4" w:space="0" w:color="000000"/>
              <w:left w:val="single" w:sz="4" w:space="0" w:color="000000"/>
              <w:bottom w:val="single" w:sz="5" w:space="0" w:color="000000"/>
              <w:right w:val="single" w:sz="4" w:space="0" w:color="000000"/>
            </w:tcBorders>
          </w:tcPr>
          <w:p w:rsidR="0051131B" w:rsidRDefault="0051131B" w:rsidP="008A7659"/>
        </w:tc>
        <w:tc>
          <w:tcPr>
            <w:tcW w:w="4178" w:type="dxa"/>
            <w:vMerge/>
            <w:tcBorders>
              <w:top w:val="single" w:sz="4" w:space="0" w:color="000000"/>
              <w:left w:val="single" w:sz="4" w:space="0" w:color="000000"/>
              <w:bottom w:val="single" w:sz="5" w:space="0" w:color="000000"/>
              <w:right w:val="single" w:sz="4" w:space="0" w:color="000000"/>
            </w:tcBorders>
          </w:tcPr>
          <w:p w:rsidR="0051131B" w:rsidRDefault="0051131B" w:rsidP="008A7659"/>
        </w:tc>
        <w:tc>
          <w:tcPr>
            <w:tcW w:w="530" w:type="dxa"/>
            <w:tcBorders>
              <w:top w:val="single" w:sz="4" w:space="0" w:color="000000"/>
              <w:left w:val="single" w:sz="4" w:space="0" w:color="000000"/>
              <w:bottom w:val="single" w:sz="5" w:space="0" w:color="000000"/>
              <w:right w:val="single" w:sz="4" w:space="0" w:color="000000"/>
            </w:tcBorders>
            <w:tcMar>
              <w:left w:w="0" w:type="dxa"/>
              <w:right w:w="0" w:type="dxa"/>
            </w:tcMar>
          </w:tcPr>
          <w:p w:rsidR="0051131B" w:rsidRDefault="0051131B" w:rsidP="008A7659">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51131B" w:rsidRDefault="0051131B" w:rsidP="008A7659">
            <w:pPr>
              <w:autoSpaceDE w:val="0"/>
              <w:autoSpaceDN w:val="0"/>
              <w:spacing w:before="78" w:after="0" w:line="245" w:lineRule="auto"/>
              <w:ind w:left="74"/>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51131B" w:rsidRDefault="0051131B" w:rsidP="008A7659">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804" w:type="dxa"/>
            <w:vMerge/>
            <w:tcBorders>
              <w:top w:val="single" w:sz="4" w:space="0" w:color="000000"/>
              <w:left w:val="single" w:sz="4" w:space="0" w:color="000000"/>
              <w:bottom w:val="single" w:sz="5" w:space="0" w:color="000000"/>
              <w:right w:val="single" w:sz="4" w:space="0" w:color="000000"/>
            </w:tcBorders>
          </w:tcPr>
          <w:p w:rsidR="0051131B" w:rsidRDefault="0051131B" w:rsidP="008A7659"/>
        </w:tc>
        <w:tc>
          <w:tcPr>
            <w:tcW w:w="5068" w:type="dxa"/>
            <w:vMerge/>
            <w:tcBorders>
              <w:top w:val="single" w:sz="4" w:space="0" w:color="000000"/>
              <w:left w:val="single" w:sz="4" w:space="0" w:color="000000"/>
              <w:bottom w:val="single" w:sz="5" w:space="0" w:color="000000"/>
              <w:right w:val="single" w:sz="4" w:space="0" w:color="000000"/>
            </w:tcBorders>
          </w:tcPr>
          <w:p w:rsidR="0051131B" w:rsidRDefault="0051131B" w:rsidP="008A7659"/>
        </w:tc>
        <w:tc>
          <w:tcPr>
            <w:tcW w:w="828" w:type="dxa"/>
            <w:vMerge/>
            <w:tcBorders>
              <w:top w:val="single" w:sz="4" w:space="0" w:color="000000"/>
              <w:left w:val="single" w:sz="4" w:space="0" w:color="000000"/>
              <w:bottom w:val="single" w:sz="5" w:space="0" w:color="000000"/>
              <w:right w:val="single" w:sz="4" w:space="0" w:color="000000"/>
            </w:tcBorders>
          </w:tcPr>
          <w:p w:rsidR="0051131B" w:rsidRDefault="0051131B" w:rsidP="008A7659"/>
        </w:tc>
        <w:tc>
          <w:tcPr>
            <w:tcW w:w="1382" w:type="dxa"/>
            <w:vMerge/>
            <w:tcBorders>
              <w:top w:val="single" w:sz="4" w:space="0" w:color="000000"/>
              <w:left w:val="single" w:sz="4" w:space="0" w:color="000000"/>
              <w:bottom w:val="single" w:sz="5" w:space="0" w:color="000000"/>
              <w:right w:val="single" w:sz="4" w:space="0" w:color="000000"/>
            </w:tcBorders>
          </w:tcPr>
          <w:p w:rsidR="0051131B" w:rsidRDefault="0051131B" w:rsidP="008A7659"/>
        </w:tc>
      </w:tr>
      <w:tr w:rsidR="0051131B" w:rsidRPr="00070A8C" w:rsidTr="008A7659">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pPr>
              <w:autoSpaceDE w:val="0"/>
              <w:autoSpaceDN w:val="0"/>
              <w:spacing w:before="76" w:after="0" w:line="230" w:lineRule="auto"/>
              <w:ind w:left="72"/>
            </w:pPr>
            <w:r w:rsidRPr="00070A8C">
              <w:rPr>
                <w:rFonts w:ascii="Times New Roman" w:eastAsia="Times New Roman" w:hAnsi="Times New Roman"/>
                <w:b/>
                <w:color w:val="000000"/>
                <w:w w:val="97"/>
                <w:sz w:val="16"/>
              </w:rPr>
              <w:t>Раздел 1. ЗНАНИЯ О ФИЗИЧЕСКОЙ КУЛЬТУРЕ</w:t>
            </w:r>
          </w:p>
        </w:tc>
      </w:tr>
      <w:tr w:rsidR="0051131B" w:rsidTr="008A7659">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6" w:after="0" w:line="233" w:lineRule="auto"/>
              <w:jc w:val="center"/>
            </w:pPr>
            <w:r>
              <w:rPr>
                <w:rFonts w:ascii="Times New Roman" w:eastAsia="Times New Roman" w:hAnsi="Times New Roman"/>
                <w:color w:val="000000"/>
                <w:w w:val="97"/>
                <w:sz w:val="16"/>
              </w:rPr>
              <w:t>1.1.</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pPr>
              <w:autoSpaceDE w:val="0"/>
              <w:autoSpaceDN w:val="0"/>
              <w:spacing w:before="76" w:after="0" w:line="233" w:lineRule="auto"/>
              <w:ind w:left="72"/>
            </w:pPr>
            <w:r w:rsidRPr="00070A8C">
              <w:rPr>
                <w:rFonts w:ascii="Times New Roman" w:eastAsia="Times New Roman" w:hAnsi="Times New Roman"/>
                <w:b/>
                <w:color w:val="000000"/>
                <w:w w:val="97"/>
                <w:sz w:val="16"/>
              </w:rPr>
              <w:t>Здоровье и здоровый образ жизни</w:t>
            </w:r>
            <w:r>
              <w:rPr>
                <w:rFonts w:ascii="Times New Roman" w:eastAsia="Times New Roman" w:hAnsi="Times New Roman"/>
                <w:b/>
                <w:color w:val="000000"/>
                <w:w w:val="97"/>
                <w:sz w:val="16"/>
              </w:rPr>
              <w:t>. Профессионально-прикладная физическая культура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pPr>
              <w:autoSpaceDE w:val="0"/>
              <w:autoSpaceDN w:val="0"/>
              <w:spacing w:before="76" w:after="0" w:line="250" w:lineRule="auto"/>
              <w:ind w:right="432"/>
              <w:jc w:val="center"/>
            </w:pPr>
            <w:r w:rsidRPr="00070A8C">
              <w:rPr>
                <w:rFonts w:ascii="Times New Roman" w:eastAsia="Times New Roman" w:hAnsi="Times New Roman"/>
                <w:color w:val="000000"/>
                <w:w w:val="97"/>
                <w:sz w:val="16"/>
              </w:rPr>
              <w:t xml:space="preserve">знакомятся с понятием «профессионально-прикладная физическая культура», устанавливают цели профессионально-прикладной </w:t>
            </w:r>
            <w:r w:rsidRPr="00070A8C">
              <w:br/>
            </w:r>
            <w:r w:rsidRPr="00070A8C">
              <w:rPr>
                <w:rFonts w:ascii="Times New Roman" w:eastAsia="Times New Roman" w:hAnsi="Times New Roman"/>
                <w:color w:val="000000"/>
                <w:w w:val="97"/>
                <w:sz w:val="16"/>
              </w:rPr>
              <w:t xml:space="preserve">физической культуры и значение в жизни современного человека, осознают целесообразность её занятий для выпускников </w:t>
            </w:r>
            <w:r w:rsidRPr="00070A8C">
              <w:br/>
            </w:r>
            <w:r w:rsidRPr="00070A8C">
              <w:rPr>
                <w:rFonts w:ascii="Times New Roman" w:eastAsia="Times New Roman" w:hAnsi="Times New Roman"/>
                <w:color w:val="000000"/>
                <w:w w:val="97"/>
                <w:sz w:val="16"/>
              </w:rPr>
              <w:t>общеобразовательных школ</w:t>
            </w:r>
            <w:proofErr w:type="gramStart"/>
            <w:r w:rsidRPr="00070A8C">
              <w:rPr>
                <w:rFonts w:ascii="Times New Roman" w:eastAsia="Times New Roman" w:hAnsi="Times New Roman"/>
                <w:color w:val="000000"/>
                <w:w w:val="97"/>
                <w:sz w:val="16"/>
              </w:rPr>
              <w:t xml:space="preserve">;; </w:t>
            </w:r>
            <w:r w:rsidRPr="00070A8C">
              <w:br/>
            </w:r>
            <w:proofErr w:type="gramEnd"/>
            <w:r w:rsidRPr="00070A8C">
              <w:rPr>
                <w:rFonts w:ascii="Times New Roman" w:eastAsia="Times New Roman" w:hAnsi="Times New Roman"/>
                <w:color w:val="000000"/>
                <w:w w:val="97"/>
                <w:sz w:val="16"/>
              </w:rPr>
              <w:t xml:space="preserve">изучают и анализируют особенности содержания профессионально-прикладной физической культуры в зависимости от вида и </w:t>
            </w:r>
            <w:r w:rsidRPr="00070A8C">
              <w:br/>
            </w:r>
            <w:r w:rsidRPr="00070A8C">
              <w:rPr>
                <w:rFonts w:ascii="Times New Roman" w:eastAsia="Times New Roman" w:hAnsi="Times New Roman"/>
                <w:color w:val="000000"/>
                <w:w w:val="97"/>
                <w:sz w:val="16"/>
              </w:rPr>
              <w:t xml:space="preserve">направленности трудовой деятельности; приводят примеры, </w:t>
            </w:r>
            <w:r w:rsidRPr="00070A8C">
              <w:br/>
            </w:r>
            <w:r w:rsidRPr="00070A8C">
              <w:rPr>
                <w:rFonts w:ascii="Times New Roman" w:eastAsia="Times New Roman" w:hAnsi="Times New Roman"/>
                <w:color w:val="000000"/>
                <w:w w:val="97"/>
                <w:sz w:val="16"/>
              </w:rPr>
              <w:t>раскрывающие эту зависимость</w:t>
            </w:r>
            <w:proofErr w:type="gramStart"/>
            <w:r w:rsidRPr="00070A8C">
              <w:rPr>
                <w:rFonts w:ascii="Times New Roman" w:eastAsia="Times New Roman" w:hAnsi="Times New Roman"/>
                <w:color w:val="000000"/>
                <w:w w:val="97"/>
                <w:sz w:val="16"/>
              </w:rPr>
              <w:t xml:space="preserve">;; </w:t>
            </w:r>
            <w:r w:rsidRPr="00070A8C">
              <w:br/>
            </w:r>
            <w:proofErr w:type="gramEnd"/>
            <w:r w:rsidRPr="00070A8C">
              <w:rPr>
                <w:rFonts w:ascii="Times New Roman" w:eastAsia="Times New Roman" w:hAnsi="Times New Roman"/>
                <w:color w:val="000000"/>
                <w:w w:val="97"/>
                <w:sz w:val="16"/>
              </w:rPr>
              <w:t xml:space="preserve">знакомятся с правилами отбора и составления комплексов упражнений профессионально-прикладной физической культуры, устанавливают их связь с физической подготовкой, развитием специальных физических качеств;; </w:t>
            </w:r>
            <w:r w:rsidRPr="00070A8C">
              <w:br/>
            </w:r>
            <w:r w:rsidRPr="00070A8C">
              <w:rPr>
                <w:rFonts w:ascii="Times New Roman" w:eastAsia="Times New Roman" w:hAnsi="Times New Roman"/>
                <w:color w:val="000000"/>
                <w:w w:val="97"/>
                <w:sz w:val="16"/>
              </w:rPr>
              <w:t xml:space="preserve">составляют индивидуальные комплексы упражнений </w:t>
            </w:r>
            <w:proofErr w:type="spellStart"/>
            <w:r w:rsidRPr="00070A8C">
              <w:rPr>
                <w:rFonts w:ascii="Times New Roman" w:eastAsia="Times New Roman" w:hAnsi="Times New Roman"/>
                <w:color w:val="000000"/>
                <w:w w:val="97"/>
                <w:sz w:val="16"/>
              </w:rPr>
              <w:t>профес</w:t>
            </w:r>
            <w:proofErr w:type="spellEnd"/>
            <w:r w:rsidRPr="00070A8C">
              <w:rPr>
                <w:rFonts w:ascii="Times New Roman" w:eastAsia="Times New Roman" w:hAnsi="Times New Roman"/>
                <w:color w:val="000000"/>
                <w:w w:val="97"/>
                <w:sz w:val="16"/>
              </w:rPr>
              <w:t>​</w:t>
            </w:r>
            <w:proofErr w:type="spellStart"/>
            <w:r w:rsidRPr="00070A8C">
              <w:rPr>
                <w:rFonts w:ascii="Times New Roman" w:eastAsia="Times New Roman" w:hAnsi="Times New Roman"/>
                <w:color w:val="000000"/>
                <w:w w:val="97"/>
                <w:sz w:val="16"/>
              </w:rPr>
              <w:t>сионально</w:t>
            </w:r>
            <w:proofErr w:type="spellEnd"/>
            <w:r w:rsidRPr="00070A8C">
              <w:rPr>
                <w:rFonts w:ascii="Times New Roman" w:eastAsia="Times New Roman" w:hAnsi="Times New Roman"/>
                <w:color w:val="000000"/>
                <w:w w:val="97"/>
                <w:sz w:val="16"/>
              </w:rPr>
              <w:t xml:space="preserve">-прикладной физической культуры и включают их в содержание </w:t>
            </w:r>
            <w:r w:rsidRPr="00070A8C">
              <w:br/>
            </w:r>
            <w:r w:rsidRPr="00070A8C">
              <w:rPr>
                <w:rFonts w:ascii="Times New Roman" w:eastAsia="Times New Roman" w:hAnsi="Times New Roman"/>
                <w:color w:val="000000"/>
                <w:w w:val="97"/>
                <w:sz w:val="16"/>
              </w:rPr>
              <w:t>самостоятельных занятий физической подготовкой;</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6" w:after="0" w:line="245" w:lineRule="auto"/>
              <w:ind w:left="72" w:right="144"/>
            </w:pPr>
            <w:r>
              <w:rPr>
                <w:rFonts w:ascii="Times New Roman" w:eastAsia="Times New Roman" w:hAnsi="Times New Roman"/>
                <w:color w:val="000000"/>
                <w:w w:val="97"/>
                <w:sz w:val="16"/>
              </w:rPr>
              <w:t>Устный 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F548D5" w:rsidRDefault="005C7B05" w:rsidP="0051131B">
            <w:pPr>
              <w:rPr>
                <w:sz w:val="20"/>
                <w:szCs w:val="20"/>
              </w:rPr>
            </w:pPr>
            <w:hyperlink r:id="rId93" w:history="1">
              <w:r w:rsidR="0051131B" w:rsidRPr="00F548D5">
                <w:rPr>
                  <w:rStyle w:val="a5"/>
                  <w:sz w:val="20"/>
                  <w:szCs w:val="20"/>
                </w:rPr>
                <w:t>https://uchebnik.mos.ru/material_view/atomic_objects/5370507</w:t>
              </w:r>
            </w:hyperlink>
          </w:p>
          <w:p w:rsidR="0051131B" w:rsidRDefault="005C7B05" w:rsidP="0051131B">
            <w:hyperlink r:id="rId94" w:history="1">
              <w:r w:rsidR="0051131B" w:rsidRPr="00757E28">
                <w:rPr>
                  <w:rStyle w:val="a5"/>
                </w:rPr>
                <w:t>https://uchebnik.mos.ru/material_view/test_specifications</w:t>
              </w:r>
              <w:r w:rsidR="0051131B" w:rsidRPr="00B661BC">
                <w:rPr>
                  <w:rStyle w:val="a5"/>
                </w:rPr>
                <w:t>https://uchebnik.mos.ru/material_view/atomic_objects/9302331</w:t>
              </w:r>
              <w:r w:rsidR="0051131B" w:rsidRPr="00757E28">
                <w:rPr>
                  <w:rStyle w:val="a5"/>
                </w:rPr>
                <w:t>/359189</w:t>
              </w:r>
            </w:hyperlink>
          </w:p>
        </w:tc>
      </w:tr>
      <w:tr w:rsidR="0051131B" w:rsidTr="008A7659">
        <w:trPr>
          <w:trHeight w:hRule="exact" w:val="348"/>
        </w:trPr>
        <w:tc>
          <w:tcPr>
            <w:tcW w:w="46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8" w:after="0" w:line="230" w:lineRule="auto"/>
              <w:ind w:left="72"/>
            </w:pPr>
            <w:r>
              <w:rPr>
                <w:rFonts w:ascii="Times New Roman" w:eastAsia="Times New Roman" w:hAnsi="Times New Roman"/>
                <w:color w:val="000000"/>
                <w:w w:val="97"/>
                <w:sz w:val="16"/>
              </w:rPr>
              <w:t>1</w:t>
            </w:r>
          </w:p>
        </w:tc>
        <w:tc>
          <w:tcPr>
            <w:tcW w:w="1032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r>
      <w:tr w:rsidR="0051131B" w:rsidTr="008A7659">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8" w:after="0" w:line="230"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51131B" w:rsidTr="0051131B">
        <w:trPr>
          <w:trHeight w:hRule="exact" w:val="325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8" w:after="0" w:line="230" w:lineRule="auto"/>
              <w:jc w:val="center"/>
            </w:pPr>
            <w:r>
              <w:rPr>
                <w:rFonts w:ascii="Times New Roman" w:eastAsia="Times New Roman" w:hAnsi="Times New Roman"/>
                <w:color w:val="000000"/>
                <w:w w:val="97"/>
                <w:sz w:val="16"/>
              </w:rPr>
              <w:t>2.1.</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8" w:after="0" w:line="230" w:lineRule="auto"/>
              <w:ind w:left="72"/>
            </w:pPr>
            <w:r>
              <w:rPr>
                <w:rFonts w:ascii="Times New Roman" w:eastAsia="Times New Roman" w:hAnsi="Times New Roman"/>
                <w:b/>
                <w:color w:val="000000"/>
                <w:w w:val="97"/>
                <w:sz w:val="16"/>
              </w:rPr>
              <w:t xml:space="preserve">Измерение функциональных резервов организма. </w:t>
            </w:r>
            <w:r w:rsidRPr="00070A8C">
              <w:rPr>
                <w:rFonts w:ascii="Times New Roman" w:eastAsia="Times New Roman" w:hAnsi="Times New Roman"/>
                <w:b/>
                <w:color w:val="000000"/>
                <w:w w:val="97"/>
                <w:sz w:val="16"/>
              </w:rPr>
              <w:t>Оказание первой помощи во время самостоятельных занятий физическими упражнениями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47C60" w:rsidP="008A7659">
            <w: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51131B" w:rsidRDefault="0051131B" w:rsidP="0051131B">
            <w:pPr>
              <w:autoSpaceDE w:val="0"/>
              <w:autoSpaceDN w:val="0"/>
              <w:spacing w:before="78" w:after="0" w:line="254" w:lineRule="auto"/>
              <w:ind w:left="72"/>
              <w:rPr>
                <w:rFonts w:ascii="Times New Roman" w:eastAsia="Times New Roman" w:hAnsi="Times New Roman"/>
                <w:color w:val="000000"/>
                <w:w w:val="97"/>
                <w:sz w:val="16"/>
              </w:rPr>
            </w:pPr>
            <w:proofErr w:type="gramStart"/>
            <w:r w:rsidRPr="00070A8C">
              <w:rPr>
                <w:rFonts w:ascii="Times New Roman" w:eastAsia="Times New Roman" w:hAnsi="Times New Roman"/>
                <w:color w:val="000000"/>
                <w:w w:val="97"/>
                <w:sz w:val="16"/>
              </w:rPr>
              <w:t xml:space="preserve">знакомятся с понятием «резервные возможности организма», отвечают на вопросы о предназначении резервных возможностей организма и их связи с состоянием физического здоровья человека;; </w:t>
            </w:r>
            <w:r w:rsidRPr="00070A8C">
              <w:br/>
            </w:r>
            <w:r w:rsidRPr="00070A8C">
              <w:rPr>
                <w:rFonts w:ascii="Times New Roman" w:eastAsia="Times New Roman" w:hAnsi="Times New Roman"/>
                <w:color w:val="000000"/>
                <w:w w:val="97"/>
                <w:sz w:val="16"/>
              </w:rPr>
              <w:t xml:space="preserve">разучивают способы проведения функциональных проб и способы оценивания их результатов по расчётным формулам;; </w:t>
            </w:r>
            <w:r w:rsidRPr="00070A8C">
              <w:br/>
            </w:r>
            <w:r w:rsidRPr="00070A8C">
              <w:rPr>
                <w:rFonts w:ascii="Times New Roman" w:eastAsia="Times New Roman" w:hAnsi="Times New Roman"/>
                <w:color w:val="000000"/>
                <w:w w:val="97"/>
                <w:sz w:val="16"/>
              </w:rPr>
              <w:t xml:space="preserve">знакомятся с наиболее распространёнными травмами во время </w:t>
            </w:r>
            <w:r w:rsidRPr="00070A8C">
              <w:br/>
            </w:r>
            <w:r w:rsidRPr="00070A8C">
              <w:rPr>
                <w:rFonts w:ascii="Times New Roman" w:eastAsia="Times New Roman" w:hAnsi="Times New Roman"/>
                <w:color w:val="000000"/>
                <w:w w:val="97"/>
                <w:sz w:val="16"/>
              </w:rPr>
              <w:t xml:space="preserve">самостоятельных занятий физическими упражнениями и их </w:t>
            </w:r>
            <w:r w:rsidRPr="00070A8C">
              <w:br/>
            </w:r>
            <w:r w:rsidRPr="00070A8C">
              <w:rPr>
                <w:rFonts w:ascii="Times New Roman" w:eastAsia="Times New Roman" w:hAnsi="Times New Roman"/>
                <w:color w:val="000000"/>
                <w:w w:val="97"/>
                <w:sz w:val="16"/>
              </w:rPr>
              <w:t>характерными признаками (ушибы, потёртости, вывихи, судороги мышц, обморожение, тепловой и солнечный удар</w:t>
            </w:r>
            <w:proofErr w:type="gramEnd"/>
            <w:r w:rsidRPr="00070A8C">
              <w:rPr>
                <w:rFonts w:ascii="Times New Roman" w:eastAsia="Times New Roman" w:hAnsi="Times New Roman"/>
                <w:color w:val="000000"/>
                <w:w w:val="97"/>
                <w:sz w:val="16"/>
              </w:rPr>
              <w:t xml:space="preserve">);; </w:t>
            </w:r>
            <w:r w:rsidRPr="00070A8C">
              <w:br/>
            </w:r>
            <w:r w:rsidRPr="00070A8C">
              <w:rPr>
                <w:rFonts w:ascii="Times New Roman" w:eastAsia="Times New Roman" w:hAnsi="Times New Roman"/>
                <w:color w:val="000000"/>
                <w:w w:val="97"/>
                <w:sz w:val="16"/>
              </w:rPr>
              <w:t>знакомятся с основными причинами возможного появления травм и профилактическими мерами по их предупреждению</w:t>
            </w:r>
            <w:proofErr w:type="gramStart"/>
            <w:r w:rsidRPr="00070A8C">
              <w:rPr>
                <w:rFonts w:ascii="Times New Roman" w:eastAsia="Times New Roman" w:hAnsi="Times New Roman"/>
                <w:color w:val="000000"/>
                <w:w w:val="97"/>
                <w:sz w:val="16"/>
              </w:rPr>
              <w:t xml:space="preserve">;; </w:t>
            </w:r>
            <w:r w:rsidRPr="00070A8C">
              <w:br/>
            </w:r>
            <w:proofErr w:type="gramEnd"/>
            <w:r w:rsidRPr="00070A8C">
              <w:rPr>
                <w:rFonts w:ascii="Times New Roman" w:eastAsia="Times New Roman" w:hAnsi="Times New Roman"/>
                <w:color w:val="000000"/>
                <w:w w:val="97"/>
                <w:sz w:val="16"/>
              </w:rPr>
              <w:t xml:space="preserve">наблюдают и анализируют образцы способов оказания первой помощи и обучаются оказывать первую помощь (в группе);; </w:t>
            </w:r>
            <w:r w:rsidRPr="00070A8C">
              <w:br/>
            </w:r>
            <w:r w:rsidRPr="00070A8C">
              <w:rPr>
                <w:rFonts w:ascii="Times New Roman" w:eastAsia="Times New Roman" w:hAnsi="Times New Roman"/>
                <w:color w:val="000000"/>
                <w:w w:val="97"/>
                <w:sz w:val="16"/>
              </w:rPr>
              <w:t>контролируют технику выполнения способов оказания первой помощи другими учащимися, сравнивают с образцом и выявляют возможные ошибки, предлагают способы их устранения (в группах);</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8" w:after="0" w:line="245" w:lineRule="auto"/>
              <w:ind w:left="72" w:right="144"/>
            </w:pPr>
            <w:r>
              <w:rPr>
                <w:rFonts w:ascii="Times New Roman" w:eastAsia="Times New Roman" w:hAnsi="Times New Roman"/>
                <w:color w:val="000000"/>
                <w:w w:val="97"/>
                <w:sz w:val="16"/>
              </w:rPr>
              <w:t>Устный 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r>
    </w:tbl>
    <w:p w:rsidR="0051131B" w:rsidRDefault="0051131B" w:rsidP="0051131B">
      <w:pPr>
        <w:autoSpaceDE w:val="0"/>
        <w:autoSpaceDN w:val="0"/>
        <w:spacing w:after="0" w:line="14" w:lineRule="exact"/>
      </w:pPr>
    </w:p>
    <w:tbl>
      <w:tblPr>
        <w:tblW w:w="15582" w:type="dxa"/>
        <w:tblInd w:w="6" w:type="dxa"/>
        <w:tblLayout w:type="fixed"/>
        <w:tblLook w:val="04A0" w:firstRow="1" w:lastRow="0" w:firstColumn="1" w:lastColumn="0" w:noHBand="0" w:noVBand="1"/>
      </w:tblPr>
      <w:tblGrid>
        <w:gridCol w:w="468"/>
        <w:gridCol w:w="4178"/>
        <w:gridCol w:w="530"/>
        <w:gridCol w:w="1104"/>
        <w:gridCol w:w="1140"/>
        <w:gridCol w:w="804"/>
        <w:gridCol w:w="5068"/>
        <w:gridCol w:w="828"/>
        <w:gridCol w:w="1462"/>
      </w:tblGrid>
      <w:tr w:rsidR="0051131B" w:rsidTr="00547C60">
        <w:trPr>
          <w:trHeight w:hRule="exact" w:val="348"/>
        </w:trPr>
        <w:tc>
          <w:tcPr>
            <w:tcW w:w="46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47C60" w:rsidP="008A7659">
            <w:pPr>
              <w:autoSpaceDE w:val="0"/>
              <w:autoSpaceDN w:val="0"/>
              <w:spacing w:before="76" w:after="0" w:line="233" w:lineRule="auto"/>
              <w:ind w:left="72"/>
            </w:pPr>
            <w:r>
              <w:t>1</w:t>
            </w:r>
          </w:p>
        </w:tc>
        <w:tc>
          <w:tcPr>
            <w:tcW w:w="1040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r>
      <w:tr w:rsidR="0051131B" w:rsidTr="00547C60">
        <w:trPr>
          <w:trHeight w:hRule="exact" w:val="348"/>
        </w:trPr>
        <w:tc>
          <w:tcPr>
            <w:tcW w:w="1558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6" w:after="0" w:line="233" w:lineRule="auto"/>
              <w:ind w:left="72"/>
            </w:pPr>
            <w:r>
              <w:rPr>
                <w:rFonts w:ascii="Times New Roman" w:eastAsia="Times New Roman" w:hAnsi="Times New Roman"/>
                <w:b/>
                <w:color w:val="000000"/>
                <w:w w:val="97"/>
                <w:sz w:val="16"/>
              </w:rPr>
              <w:t>Раздел 3. ФИЗИЧЕСКОЕ СОВЕРШЕНСТВОВАНИЕ</w:t>
            </w:r>
          </w:p>
        </w:tc>
      </w:tr>
      <w:tr w:rsidR="0051131B" w:rsidTr="00547C60">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6" w:after="0" w:line="233" w:lineRule="auto"/>
              <w:jc w:val="center"/>
            </w:pPr>
            <w:r>
              <w:rPr>
                <w:rFonts w:ascii="Times New Roman" w:eastAsia="Times New Roman" w:hAnsi="Times New Roman"/>
                <w:color w:val="000000"/>
                <w:w w:val="97"/>
                <w:sz w:val="16"/>
              </w:rPr>
              <w:t>3.1.</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pPr>
              <w:autoSpaceDE w:val="0"/>
              <w:autoSpaceDN w:val="0"/>
              <w:spacing w:before="76" w:after="0" w:line="233" w:lineRule="auto"/>
              <w:ind w:left="72"/>
            </w:pPr>
            <w:r w:rsidRPr="00070A8C">
              <w:rPr>
                <w:rFonts w:ascii="Times New Roman" w:eastAsia="Times New Roman" w:hAnsi="Times New Roman"/>
                <w:b/>
                <w:color w:val="000000"/>
                <w:w w:val="97"/>
                <w:sz w:val="16"/>
              </w:rPr>
              <w:t>Занятия физической культурой и режим питания</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47C60" w:rsidP="008A7659">
            <w:pPr>
              <w:autoSpaceDE w:val="0"/>
              <w:autoSpaceDN w:val="0"/>
              <w:spacing w:before="76" w:after="0" w:line="233" w:lineRule="auto"/>
              <w:ind w:left="72"/>
            </w:pPr>
            <w: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547C60">
            <w:pPr>
              <w:autoSpaceDE w:val="0"/>
              <w:autoSpaceDN w:val="0"/>
              <w:spacing w:before="76" w:after="0" w:line="250" w:lineRule="auto"/>
              <w:ind w:right="144"/>
            </w:pPr>
            <w:r w:rsidRPr="00070A8C">
              <w:rPr>
                <w:rFonts w:ascii="Times New Roman" w:eastAsia="Times New Roman" w:hAnsi="Times New Roman"/>
                <w:color w:val="000000"/>
                <w:w w:val="97"/>
                <w:sz w:val="16"/>
              </w:rPr>
              <w:t>знакомятся с понятием «режим питания», устанавливают причинно-следственную связь между режимом питания и регулярными занятиями физической культурой и спортом</w:t>
            </w:r>
            <w:proofErr w:type="gramStart"/>
            <w:r w:rsidRPr="00070A8C">
              <w:rPr>
                <w:rFonts w:ascii="Times New Roman" w:eastAsia="Times New Roman" w:hAnsi="Times New Roman"/>
                <w:color w:val="000000"/>
                <w:w w:val="97"/>
                <w:sz w:val="16"/>
              </w:rPr>
              <w:t>;;</w:t>
            </w:r>
            <w:proofErr w:type="gramEnd"/>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76" w:after="0" w:line="245" w:lineRule="auto"/>
              <w:ind w:left="72" w:right="144"/>
            </w:pPr>
            <w:r>
              <w:rPr>
                <w:rFonts w:ascii="Times New Roman" w:eastAsia="Times New Roman" w:hAnsi="Times New Roman"/>
                <w:color w:val="000000"/>
                <w:w w:val="97"/>
                <w:sz w:val="16"/>
              </w:rPr>
              <w:t>Устный опрос;</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F548D5" w:rsidRDefault="005C7B05" w:rsidP="008A7659">
            <w:pPr>
              <w:rPr>
                <w:sz w:val="20"/>
                <w:szCs w:val="20"/>
              </w:rPr>
            </w:pPr>
            <w:hyperlink r:id="rId95" w:history="1">
              <w:r w:rsidR="00547C60" w:rsidRPr="00F548D5">
                <w:rPr>
                  <w:rStyle w:val="a5"/>
                  <w:sz w:val="20"/>
                  <w:szCs w:val="20"/>
                </w:rPr>
                <w:t>https://uchebnik.mos.ru/material_view/https://uchebnik.mos.ru/material_view/</w:t>
              </w:r>
            </w:hyperlink>
          </w:p>
          <w:p w:rsidR="0051131B" w:rsidRPr="00F548D5" w:rsidRDefault="0051131B" w:rsidP="008A7659">
            <w:pPr>
              <w:rPr>
                <w:sz w:val="20"/>
                <w:szCs w:val="20"/>
              </w:rPr>
            </w:pPr>
            <w:proofErr w:type="spellStart"/>
            <w:r w:rsidRPr="00F548D5">
              <w:rPr>
                <w:sz w:val="20"/>
                <w:szCs w:val="20"/>
              </w:rPr>
              <w:t>atomic_objects</w:t>
            </w:r>
            <w:proofErr w:type="spellEnd"/>
            <w:r w:rsidRPr="00F548D5">
              <w:rPr>
                <w:sz w:val="20"/>
                <w:szCs w:val="20"/>
              </w:rPr>
              <w:t>/10760645</w:t>
            </w:r>
          </w:p>
          <w:p w:rsidR="0051131B" w:rsidRPr="00F548D5" w:rsidRDefault="0051131B" w:rsidP="008A7659">
            <w:pPr>
              <w:rPr>
                <w:sz w:val="20"/>
                <w:szCs w:val="20"/>
              </w:rPr>
            </w:pPr>
          </w:p>
          <w:p w:rsidR="0051131B" w:rsidRPr="00F548D5" w:rsidRDefault="0051131B" w:rsidP="008A7659">
            <w:pPr>
              <w:rPr>
                <w:sz w:val="20"/>
                <w:szCs w:val="20"/>
              </w:rPr>
            </w:pPr>
            <w:proofErr w:type="spellStart"/>
            <w:r w:rsidRPr="00F548D5">
              <w:rPr>
                <w:sz w:val="20"/>
                <w:szCs w:val="20"/>
              </w:rPr>
              <w:t>atomic_objects</w:t>
            </w:r>
            <w:proofErr w:type="spellEnd"/>
            <w:r w:rsidRPr="00F548D5">
              <w:rPr>
                <w:sz w:val="20"/>
                <w:szCs w:val="20"/>
              </w:rPr>
              <w:t>/1299186</w:t>
            </w:r>
          </w:p>
        </w:tc>
      </w:tr>
      <w:tr w:rsidR="0051131B" w:rsidRPr="00070A8C" w:rsidTr="00547C60">
        <w:trPr>
          <w:trHeight w:hRule="exact" w:val="16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pPr>
              <w:autoSpaceDE w:val="0"/>
              <w:autoSpaceDN w:val="0"/>
              <w:spacing w:before="80" w:after="0" w:line="230" w:lineRule="auto"/>
              <w:jc w:val="center"/>
            </w:pPr>
            <w:r>
              <w:rPr>
                <w:rFonts w:ascii="Times New Roman" w:eastAsia="Times New Roman" w:hAnsi="Times New Roman"/>
                <w:color w:val="000000"/>
                <w:w w:val="97"/>
                <w:sz w:val="16"/>
              </w:rPr>
              <w:t>3</w:t>
            </w:r>
            <w:r w:rsidR="00547C60">
              <w:rPr>
                <w:rFonts w:ascii="Times New Roman" w:eastAsia="Times New Roman" w:hAnsi="Times New Roman"/>
                <w:color w:val="000000"/>
                <w:w w:val="97"/>
                <w:sz w:val="16"/>
              </w:rPr>
              <w:t>.2</w:t>
            </w:r>
            <w:r>
              <w:rPr>
                <w:rFonts w:ascii="Times New Roman" w:eastAsia="Times New Roman" w:hAnsi="Times New Roman"/>
                <w:color w:val="000000"/>
                <w:w w:val="97"/>
                <w:sz w:val="16"/>
              </w:rPr>
              <w:t>.</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pPr>
              <w:autoSpaceDE w:val="0"/>
              <w:autoSpaceDN w:val="0"/>
              <w:spacing w:before="80" w:after="0" w:line="230" w:lineRule="auto"/>
              <w:ind w:left="72"/>
            </w:pPr>
            <w:r w:rsidRPr="00070A8C">
              <w:rPr>
                <w:rFonts w:ascii="Times New Roman" w:eastAsia="Times New Roman" w:hAnsi="Times New Roman"/>
                <w:i/>
                <w:color w:val="000000"/>
                <w:w w:val="97"/>
                <w:sz w:val="16"/>
              </w:rPr>
              <w:t xml:space="preserve">Модуль «Гимнастика». </w:t>
            </w:r>
            <w:r w:rsidRPr="00070A8C">
              <w:rPr>
                <w:rFonts w:ascii="Times New Roman" w:eastAsia="Times New Roman" w:hAnsi="Times New Roman"/>
                <w:b/>
                <w:color w:val="000000"/>
                <w:w w:val="97"/>
                <w:sz w:val="16"/>
              </w:rPr>
              <w:t>Длинный кувырок с разбега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47C60" w:rsidP="008A7659">
            <w:pPr>
              <w:autoSpaceDE w:val="0"/>
              <w:autoSpaceDN w:val="0"/>
              <w:spacing w:before="80" w:after="0" w:line="230" w:lineRule="auto"/>
              <w:ind w:left="72"/>
            </w:pPr>
            <w: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Default="0051131B" w:rsidP="008A7659"/>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070A8C" w:rsidRDefault="0051131B" w:rsidP="008A7659">
            <w:pPr>
              <w:autoSpaceDE w:val="0"/>
              <w:autoSpaceDN w:val="0"/>
              <w:spacing w:before="80" w:after="0" w:line="254" w:lineRule="auto"/>
              <w:ind w:left="72" w:right="144"/>
            </w:pPr>
            <w:r w:rsidRPr="00070A8C">
              <w:rPr>
                <w:rFonts w:ascii="Times New Roman" w:eastAsia="Times New Roman" w:hAnsi="Times New Roman"/>
                <w:color w:val="000000"/>
                <w:w w:val="97"/>
                <w:sz w:val="16"/>
              </w:rPr>
              <w:t xml:space="preserve">изучают и анализируют образец техники длинного кувырка с разбега, выделяют его фазы и обсуждают технические сложности в их </w:t>
            </w:r>
            <w:r w:rsidRPr="00070A8C">
              <w:br/>
            </w:r>
            <w:r w:rsidRPr="00070A8C">
              <w:rPr>
                <w:rFonts w:ascii="Times New Roman" w:eastAsia="Times New Roman" w:hAnsi="Times New Roman"/>
                <w:color w:val="000000"/>
                <w:w w:val="97"/>
                <w:sz w:val="16"/>
              </w:rPr>
              <w:t>выполнении</w:t>
            </w:r>
            <w:proofErr w:type="gramStart"/>
            <w:r w:rsidRPr="00070A8C">
              <w:rPr>
                <w:rFonts w:ascii="Times New Roman" w:eastAsia="Times New Roman" w:hAnsi="Times New Roman"/>
                <w:color w:val="000000"/>
                <w:w w:val="97"/>
                <w:sz w:val="16"/>
              </w:rPr>
              <w:t xml:space="preserve">;; </w:t>
            </w:r>
            <w:r w:rsidRPr="00070A8C">
              <w:br/>
            </w:r>
            <w:proofErr w:type="gramEnd"/>
            <w:r w:rsidRPr="00070A8C">
              <w:rPr>
                <w:rFonts w:ascii="Times New Roman" w:eastAsia="Times New Roman" w:hAnsi="Times New Roman"/>
                <w:color w:val="000000"/>
                <w:w w:val="97"/>
                <w:sz w:val="16"/>
              </w:rPr>
              <w:t xml:space="preserve">анализируют подводящие и подготовительные упражнения </w:t>
            </w:r>
            <w:r w:rsidRPr="00070A8C">
              <w:br/>
            </w:r>
            <w:r w:rsidRPr="00070A8C">
              <w:rPr>
                <w:rFonts w:ascii="Times New Roman" w:eastAsia="Times New Roman" w:hAnsi="Times New Roman"/>
                <w:color w:val="000000"/>
                <w:w w:val="97"/>
                <w:sz w:val="16"/>
              </w:rPr>
              <w:t xml:space="preserve">для качественного освоения техники длинного кувырка и разучивают их;; </w:t>
            </w:r>
            <w:r w:rsidRPr="00070A8C">
              <w:br/>
            </w:r>
            <w:r w:rsidRPr="00070A8C">
              <w:rPr>
                <w:rFonts w:ascii="Times New Roman" w:eastAsia="Times New Roman" w:hAnsi="Times New Roman"/>
                <w:color w:val="000000"/>
                <w:w w:val="97"/>
                <w:sz w:val="16"/>
              </w:rPr>
              <w:t>разучивают длинный кувырок с разбега по фазам движения и в полной координации;;</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547C60" w:rsidRDefault="00547C60" w:rsidP="008A7659">
            <w:pPr>
              <w:rPr>
                <w:sz w:val="16"/>
                <w:szCs w:val="16"/>
              </w:rPr>
            </w:pPr>
            <w:r w:rsidRPr="00547C60">
              <w:rPr>
                <w:sz w:val="16"/>
                <w:szCs w:val="16"/>
              </w:rPr>
              <w:t>Практика</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51131B" w:rsidRPr="00F548D5" w:rsidRDefault="005C7B05" w:rsidP="008A7659">
            <w:pPr>
              <w:rPr>
                <w:sz w:val="20"/>
                <w:szCs w:val="20"/>
              </w:rPr>
            </w:pPr>
            <w:hyperlink r:id="rId96" w:history="1">
              <w:r w:rsidR="0051131B" w:rsidRPr="00F548D5">
                <w:rPr>
                  <w:rStyle w:val="a5"/>
                  <w:sz w:val="20"/>
                  <w:szCs w:val="20"/>
                </w:rPr>
                <w:t>https://uchebnik.mos.ru/material_view/test_specifications/3https://uchebnik.mos.ru/material_view/atomic_objects/181627705743</w:t>
              </w:r>
            </w:hyperlink>
          </w:p>
          <w:p w:rsidR="0051131B" w:rsidRPr="00F548D5" w:rsidRDefault="0051131B" w:rsidP="008A7659">
            <w:pPr>
              <w:rPr>
                <w:sz w:val="20"/>
                <w:szCs w:val="20"/>
              </w:rPr>
            </w:pPr>
          </w:p>
        </w:tc>
      </w:tr>
      <w:tr w:rsidR="00547C60" w:rsidRPr="00070A8C" w:rsidTr="00547C60">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jc w:val="center"/>
            </w:pPr>
            <w:r>
              <w:rPr>
                <w:rFonts w:ascii="Times New Roman" w:eastAsia="Times New Roman" w:hAnsi="Times New Roman"/>
                <w:color w:val="000000"/>
                <w:w w:val="97"/>
                <w:sz w:val="16"/>
              </w:rPr>
              <w:lastRenderedPageBreak/>
              <w:t>3.3.</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8" w:after="0" w:line="245" w:lineRule="auto"/>
              <w:ind w:left="72" w:right="144"/>
            </w:pPr>
            <w:r w:rsidRPr="00070A8C">
              <w:rPr>
                <w:rFonts w:ascii="Times New Roman" w:eastAsia="Times New Roman" w:hAnsi="Times New Roman"/>
                <w:i/>
                <w:color w:val="000000"/>
                <w:w w:val="97"/>
                <w:sz w:val="16"/>
              </w:rPr>
              <w:t xml:space="preserve">Модуль «Гимнастика». </w:t>
            </w:r>
            <w:r w:rsidRPr="00070A8C">
              <w:rPr>
                <w:rFonts w:ascii="Times New Roman" w:eastAsia="Times New Roman" w:hAnsi="Times New Roman"/>
                <w:b/>
                <w:color w:val="000000"/>
                <w:w w:val="97"/>
                <w:sz w:val="16"/>
              </w:rPr>
              <w:t>Кувырок назад в упор, стоя ноги врозь</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ind w:left="72"/>
            </w:pPr>
            <w: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8" w:after="0" w:line="254" w:lineRule="auto"/>
              <w:ind w:left="72"/>
            </w:pPr>
            <w:proofErr w:type="gramStart"/>
            <w:r w:rsidRPr="00070A8C">
              <w:rPr>
                <w:rFonts w:ascii="Times New Roman" w:eastAsia="Times New Roman" w:hAnsi="Times New Roman"/>
                <w:color w:val="000000"/>
                <w:w w:val="97"/>
                <w:sz w:val="16"/>
              </w:rPr>
              <w:t xml:space="preserve">изучают и анализируют образец техники кувырка назад в упор, стоя ноги врозь, выделяют его фазы и обсуждают технические сложности в их выполнении;; </w:t>
            </w:r>
            <w:r w:rsidRPr="00070A8C">
              <w:br/>
            </w:r>
            <w:r w:rsidRPr="00070A8C">
              <w:rPr>
                <w:rFonts w:ascii="Times New Roman" w:eastAsia="Times New Roman" w:hAnsi="Times New Roman"/>
                <w:color w:val="000000"/>
                <w:w w:val="97"/>
                <w:sz w:val="16"/>
              </w:rPr>
              <w:t xml:space="preserve">анализируют подводящие и подготовительные упражнения для </w:t>
            </w:r>
            <w:r w:rsidRPr="00070A8C">
              <w:br/>
            </w:r>
            <w:r w:rsidRPr="00070A8C">
              <w:rPr>
                <w:rFonts w:ascii="Times New Roman" w:eastAsia="Times New Roman" w:hAnsi="Times New Roman"/>
                <w:color w:val="000000"/>
                <w:w w:val="97"/>
                <w:sz w:val="16"/>
              </w:rPr>
              <w:t xml:space="preserve">качественного освоения техники кувырка назад в упор ноги врозь и разучивают их;; </w:t>
            </w:r>
            <w:r w:rsidRPr="00070A8C">
              <w:br/>
            </w:r>
            <w:r w:rsidRPr="00070A8C">
              <w:rPr>
                <w:rFonts w:ascii="Times New Roman" w:eastAsia="Times New Roman" w:hAnsi="Times New Roman"/>
                <w:color w:val="000000"/>
                <w:w w:val="97"/>
                <w:sz w:val="16"/>
              </w:rPr>
              <w:t xml:space="preserve">разучивают технику кувырка по фазам движения и в полной </w:t>
            </w:r>
            <w:r w:rsidRPr="00070A8C">
              <w:br/>
            </w:r>
            <w:r w:rsidRPr="00070A8C">
              <w:rPr>
                <w:rFonts w:ascii="Times New Roman" w:eastAsia="Times New Roman" w:hAnsi="Times New Roman"/>
                <w:color w:val="000000"/>
                <w:w w:val="97"/>
                <w:sz w:val="16"/>
              </w:rPr>
              <w:t xml:space="preserve">координации;; </w:t>
            </w:r>
            <w:r w:rsidRPr="00070A8C">
              <w:br/>
            </w:r>
            <w:r w:rsidRPr="00070A8C">
              <w:rPr>
                <w:rFonts w:ascii="Times New Roman" w:eastAsia="Times New Roman" w:hAnsi="Times New Roman"/>
                <w:color w:val="000000"/>
                <w:w w:val="97"/>
                <w:sz w:val="16"/>
              </w:rPr>
              <w:t xml:space="preserve">контролируют технику выполнения длинного кувырка другими </w:t>
            </w:r>
            <w:r w:rsidRPr="00070A8C">
              <w:br/>
            </w:r>
            <w:r w:rsidRPr="00070A8C">
              <w:rPr>
                <w:rFonts w:ascii="Times New Roman" w:eastAsia="Times New Roman" w:hAnsi="Times New Roman"/>
                <w:color w:val="000000"/>
                <w:w w:val="97"/>
                <w:sz w:val="16"/>
              </w:rPr>
              <w:t>учащимися, выявляют возможные ошибки</w:t>
            </w:r>
            <w:proofErr w:type="gramEnd"/>
            <w:r w:rsidRPr="00070A8C">
              <w:rPr>
                <w:rFonts w:ascii="Times New Roman" w:eastAsia="Times New Roman" w:hAnsi="Times New Roman"/>
                <w:color w:val="000000"/>
                <w:w w:val="97"/>
                <w:sz w:val="16"/>
              </w:rPr>
              <w:t xml:space="preserve"> и предлагают способы их устранения (обучение в группах</w:t>
            </w:r>
            <w:proofErr w:type="gramStart"/>
            <w:r w:rsidRPr="00070A8C">
              <w:rPr>
                <w:rFonts w:ascii="Times New Roman" w:eastAsia="Times New Roman" w:hAnsi="Times New Roman"/>
                <w:color w:val="000000"/>
                <w:w w:val="97"/>
                <w:sz w:val="16"/>
              </w:rPr>
              <w:t xml:space="preserve">).; </w:t>
            </w:r>
            <w:r w:rsidRPr="00070A8C">
              <w:br/>
            </w:r>
            <w:proofErr w:type="gramEnd"/>
            <w:r w:rsidRPr="00070A8C">
              <w:rPr>
                <w:rFonts w:ascii="Times New Roman" w:eastAsia="Times New Roman" w:hAnsi="Times New Roman"/>
                <w:color w:val="000000"/>
                <w:w w:val="97"/>
                <w:sz w:val="16"/>
              </w:rPr>
              <w:t xml:space="preserve">составляют акробатическую комбинацию из хорошо освоенных </w:t>
            </w:r>
            <w:r w:rsidRPr="00070A8C">
              <w:br/>
            </w:r>
            <w:r w:rsidRPr="00070A8C">
              <w:rPr>
                <w:rFonts w:ascii="Times New Roman" w:eastAsia="Times New Roman" w:hAnsi="Times New Roman"/>
                <w:color w:val="000000"/>
                <w:w w:val="97"/>
                <w:sz w:val="16"/>
              </w:rPr>
              <w:t xml:space="preserve">упражнений и разучивают её (не менее 10—12 элементов и </w:t>
            </w:r>
            <w:r w:rsidRPr="00070A8C">
              <w:br/>
            </w:r>
            <w:r w:rsidRPr="00070A8C">
              <w:rPr>
                <w:rFonts w:ascii="Times New Roman" w:eastAsia="Times New Roman" w:hAnsi="Times New Roman"/>
                <w:color w:val="000000"/>
                <w:w w:val="97"/>
                <w:sz w:val="16"/>
              </w:rPr>
              <w:t xml:space="preserve">упражнений);; </w:t>
            </w:r>
            <w:r w:rsidRPr="00070A8C">
              <w:br/>
            </w:r>
            <w:r w:rsidRPr="00070A8C">
              <w:rPr>
                <w:rFonts w:ascii="Times New Roman" w:eastAsia="Times New Roman" w:hAnsi="Times New Roman"/>
                <w:color w:val="000000"/>
                <w:w w:val="97"/>
                <w:sz w:val="16"/>
              </w:rPr>
              <w:t>контролируют технику выполнения упражнений другими учащимися, выявляют возможные ошибки и предлагают способы их устранения (обучение в группах).;</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r w:rsidRPr="0000225D">
              <w:rPr>
                <w:sz w:val="16"/>
                <w:szCs w:val="16"/>
              </w:rPr>
              <w:t>Практика</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F548D5" w:rsidRDefault="005C7B05" w:rsidP="00547C60">
            <w:pPr>
              <w:rPr>
                <w:sz w:val="20"/>
                <w:szCs w:val="20"/>
              </w:rPr>
            </w:pPr>
            <w:hyperlink r:id="rId97" w:history="1">
              <w:r w:rsidR="00547C60" w:rsidRPr="00F548D5">
                <w:rPr>
                  <w:rStyle w:val="a5"/>
                  <w:sz w:val="20"/>
                  <w:szCs w:val="20"/>
                </w:rPr>
                <w:t>https://uchebnik.mos.ru/material_view/atomic_objects/288733</w:t>
              </w:r>
            </w:hyperlink>
          </w:p>
          <w:p w:rsidR="00547C60" w:rsidRPr="00F548D5" w:rsidRDefault="005C7B05" w:rsidP="00547C60">
            <w:pPr>
              <w:rPr>
                <w:sz w:val="20"/>
                <w:szCs w:val="20"/>
              </w:rPr>
            </w:pPr>
            <w:hyperlink r:id="rId98" w:history="1">
              <w:r w:rsidR="00547C60" w:rsidRPr="00F548D5">
                <w:rPr>
                  <w:rStyle w:val="a5"/>
                  <w:sz w:val="20"/>
                  <w:szCs w:val="20"/>
                </w:rPr>
                <w:t>https://uchebnik.mos.ru/material_view/atomic_objects/3463835</w:t>
              </w:r>
            </w:hyperlink>
          </w:p>
          <w:p w:rsidR="00547C60" w:rsidRPr="00F548D5" w:rsidRDefault="00547C60" w:rsidP="00547C60">
            <w:pPr>
              <w:rPr>
                <w:sz w:val="20"/>
                <w:szCs w:val="20"/>
              </w:rPr>
            </w:pPr>
          </w:p>
        </w:tc>
      </w:tr>
      <w:tr w:rsidR="00547C60" w:rsidRPr="00070A8C" w:rsidTr="00547C60">
        <w:trPr>
          <w:trHeight w:hRule="exact" w:val="31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jc w:val="center"/>
            </w:pPr>
            <w:r>
              <w:rPr>
                <w:rFonts w:ascii="Times New Roman" w:eastAsia="Times New Roman" w:hAnsi="Times New Roman"/>
                <w:color w:val="000000"/>
                <w:w w:val="97"/>
                <w:sz w:val="16"/>
              </w:rPr>
              <w:t>3.4.</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Акробатическая комбинация</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ind w:left="72"/>
            </w:pPr>
            <w: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8" w:after="0" w:line="254" w:lineRule="auto"/>
              <w:ind w:left="72"/>
            </w:pPr>
            <w:proofErr w:type="gramStart"/>
            <w:r w:rsidRPr="00070A8C">
              <w:rPr>
                <w:rFonts w:ascii="Times New Roman" w:eastAsia="Times New Roman" w:hAnsi="Times New Roman"/>
                <w:color w:val="000000"/>
                <w:w w:val="97"/>
                <w:sz w:val="16"/>
              </w:rPr>
              <w:t xml:space="preserve">составляют гимнастическую комбинацию из ранее освоенных </w:t>
            </w:r>
            <w:r w:rsidRPr="00070A8C">
              <w:br/>
            </w:r>
            <w:r w:rsidRPr="00070A8C">
              <w:rPr>
                <w:rFonts w:ascii="Times New Roman" w:eastAsia="Times New Roman" w:hAnsi="Times New Roman"/>
                <w:color w:val="000000"/>
                <w:w w:val="97"/>
                <w:sz w:val="16"/>
              </w:rPr>
              <w:t xml:space="preserve">упражнений и разучивают её в полной координации;; </w:t>
            </w:r>
            <w:r w:rsidRPr="00070A8C">
              <w:br/>
            </w:r>
            <w:r w:rsidRPr="00070A8C">
              <w:rPr>
                <w:rFonts w:ascii="Times New Roman" w:eastAsia="Times New Roman" w:hAnsi="Times New Roman"/>
                <w:color w:val="000000"/>
                <w:w w:val="97"/>
                <w:sz w:val="16"/>
              </w:rPr>
              <w:t xml:space="preserve">ведут наблюдения за техникой выполнения комбинации другими </w:t>
            </w:r>
            <w:r w:rsidRPr="00070A8C">
              <w:br/>
            </w:r>
            <w:r w:rsidRPr="00070A8C">
              <w:rPr>
                <w:rFonts w:ascii="Times New Roman" w:eastAsia="Times New Roman" w:hAnsi="Times New Roman"/>
                <w:color w:val="000000"/>
                <w:w w:val="97"/>
                <w:sz w:val="16"/>
              </w:rPr>
              <w:t xml:space="preserve">учащимися, выявляют возможные ошибки и предлагают способы их устранения (обучение в группах).; </w:t>
            </w:r>
            <w:r w:rsidRPr="00070A8C">
              <w:br/>
            </w:r>
            <w:r w:rsidRPr="00070A8C">
              <w:rPr>
                <w:rFonts w:ascii="Times New Roman" w:eastAsia="Times New Roman" w:hAnsi="Times New Roman"/>
                <w:color w:val="000000"/>
                <w:w w:val="97"/>
                <w:sz w:val="16"/>
              </w:rPr>
              <w:t xml:space="preserve">знакомятся с </w:t>
            </w:r>
            <w:proofErr w:type="spellStart"/>
            <w:r w:rsidRPr="00070A8C">
              <w:rPr>
                <w:rFonts w:ascii="Times New Roman" w:eastAsia="Times New Roman" w:hAnsi="Times New Roman"/>
                <w:color w:val="000000"/>
                <w:w w:val="97"/>
                <w:sz w:val="16"/>
              </w:rPr>
              <w:t>черлидингом</w:t>
            </w:r>
            <w:proofErr w:type="spellEnd"/>
            <w:r w:rsidRPr="00070A8C">
              <w:rPr>
                <w:rFonts w:ascii="Times New Roman" w:eastAsia="Times New Roman" w:hAnsi="Times New Roman"/>
                <w:color w:val="000000"/>
                <w:w w:val="97"/>
                <w:sz w:val="16"/>
              </w:rPr>
              <w:t xml:space="preserve"> как спортивно-оздоровительной формой физической культуры, её историей и содержанием, правилами </w:t>
            </w:r>
            <w:r w:rsidRPr="00070A8C">
              <w:br/>
            </w:r>
            <w:r w:rsidRPr="00070A8C">
              <w:rPr>
                <w:rFonts w:ascii="Times New Roman" w:eastAsia="Times New Roman" w:hAnsi="Times New Roman"/>
                <w:color w:val="000000"/>
                <w:w w:val="97"/>
                <w:sz w:val="16"/>
              </w:rPr>
              <w:t xml:space="preserve">соревнований;; </w:t>
            </w:r>
            <w:r w:rsidRPr="00070A8C">
              <w:br/>
            </w:r>
            <w:r w:rsidRPr="00070A8C">
              <w:rPr>
                <w:rFonts w:ascii="Times New Roman" w:eastAsia="Times New Roman" w:hAnsi="Times New Roman"/>
                <w:color w:val="000000"/>
                <w:w w:val="97"/>
                <w:sz w:val="16"/>
              </w:rPr>
              <w:t xml:space="preserve">отбирают упражнения, анализирую технические сложности, составляют композицию </w:t>
            </w:r>
            <w:proofErr w:type="spellStart"/>
            <w:r w:rsidRPr="00070A8C">
              <w:rPr>
                <w:rFonts w:ascii="Times New Roman" w:eastAsia="Times New Roman" w:hAnsi="Times New Roman"/>
                <w:color w:val="000000"/>
                <w:w w:val="97"/>
                <w:sz w:val="16"/>
              </w:rPr>
              <w:t>черлидинга</w:t>
            </w:r>
            <w:proofErr w:type="spellEnd"/>
            <w:r w:rsidRPr="00070A8C">
              <w:rPr>
                <w:rFonts w:ascii="Times New Roman" w:eastAsia="Times New Roman" w:hAnsi="Times New Roman"/>
                <w:color w:val="000000"/>
                <w:w w:val="97"/>
                <w:sz w:val="16"/>
              </w:rPr>
              <w:t>, распределяют упражнения среди участников группы (10—12</w:t>
            </w:r>
            <w:proofErr w:type="gramEnd"/>
            <w:r w:rsidRPr="00070A8C">
              <w:rPr>
                <w:rFonts w:ascii="Times New Roman" w:eastAsia="Times New Roman" w:hAnsi="Times New Roman"/>
                <w:color w:val="000000"/>
                <w:w w:val="97"/>
                <w:sz w:val="16"/>
              </w:rPr>
              <w:t xml:space="preserve"> </w:t>
            </w:r>
            <w:proofErr w:type="gramStart"/>
            <w:r w:rsidRPr="00070A8C">
              <w:rPr>
                <w:rFonts w:ascii="Times New Roman" w:eastAsia="Times New Roman" w:hAnsi="Times New Roman"/>
                <w:color w:val="000000"/>
                <w:w w:val="97"/>
                <w:sz w:val="16"/>
              </w:rPr>
              <w:t xml:space="preserve">упражнений включая «связки»);; </w:t>
            </w:r>
            <w:r w:rsidRPr="00070A8C">
              <w:br/>
            </w:r>
            <w:r w:rsidRPr="00070A8C">
              <w:rPr>
                <w:rFonts w:ascii="Times New Roman" w:eastAsia="Times New Roman" w:hAnsi="Times New Roman"/>
                <w:color w:val="000000"/>
                <w:w w:val="97"/>
                <w:sz w:val="16"/>
              </w:rPr>
              <w:t xml:space="preserve">разучивают упражнения и осваивают композицию в полной </w:t>
            </w:r>
            <w:r w:rsidRPr="00070A8C">
              <w:br/>
            </w:r>
            <w:r w:rsidRPr="00070A8C">
              <w:rPr>
                <w:rFonts w:ascii="Times New Roman" w:eastAsia="Times New Roman" w:hAnsi="Times New Roman"/>
                <w:color w:val="000000"/>
                <w:w w:val="97"/>
                <w:sz w:val="16"/>
              </w:rPr>
              <w:t xml:space="preserve">координации (обучение в группах);; </w:t>
            </w:r>
            <w:r w:rsidRPr="00070A8C">
              <w:br/>
            </w:r>
            <w:r w:rsidRPr="00070A8C">
              <w:rPr>
                <w:rFonts w:ascii="Times New Roman" w:eastAsia="Times New Roman" w:hAnsi="Times New Roman"/>
                <w:color w:val="000000"/>
                <w:w w:val="97"/>
                <w:sz w:val="16"/>
              </w:rPr>
              <w:t>подбирают музыкальное сопровождение и совершенствуют композицию под музыкальное сопровождение).;</w:t>
            </w:r>
            <w:proofErr w:type="gramEnd"/>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r w:rsidRPr="0000225D">
              <w:rPr>
                <w:sz w:val="16"/>
                <w:szCs w:val="16"/>
              </w:rPr>
              <w:t>Практика</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F548D5" w:rsidRDefault="005C7B05" w:rsidP="00547C60">
            <w:pPr>
              <w:rPr>
                <w:sz w:val="20"/>
                <w:szCs w:val="20"/>
              </w:rPr>
            </w:pPr>
            <w:hyperlink r:id="rId99" w:history="1">
              <w:r w:rsidR="00547C60" w:rsidRPr="00F548D5">
                <w:rPr>
                  <w:rStyle w:val="a5"/>
                  <w:sz w:val="20"/>
                  <w:szCs w:val="20"/>
                </w:rPr>
                <w:t>https://uchebnik.mos.ru/material/app/166151</w:t>
              </w:r>
            </w:hyperlink>
          </w:p>
          <w:p w:rsidR="00547C60" w:rsidRPr="00F548D5" w:rsidRDefault="005C7B05" w:rsidP="00547C60">
            <w:pPr>
              <w:rPr>
                <w:sz w:val="20"/>
                <w:szCs w:val="20"/>
              </w:rPr>
            </w:pPr>
            <w:hyperlink r:id="rId100" w:history="1">
              <w:r w:rsidR="00547C60" w:rsidRPr="00F548D5">
                <w:rPr>
                  <w:rStyle w:val="a5"/>
                  <w:sz w:val="20"/>
                  <w:szCs w:val="20"/>
                </w:rPr>
                <w:t>https://uchebnik.mos.ru/material_view/atomic_objects/7703427</w:t>
              </w:r>
            </w:hyperlink>
          </w:p>
          <w:p w:rsidR="00547C60" w:rsidRPr="00F548D5" w:rsidRDefault="00547C60" w:rsidP="00547C60">
            <w:pPr>
              <w:rPr>
                <w:sz w:val="20"/>
                <w:szCs w:val="20"/>
              </w:rPr>
            </w:pPr>
          </w:p>
        </w:tc>
      </w:tr>
      <w:tr w:rsidR="00547C60" w:rsidRPr="00070A8C" w:rsidTr="004C18E5">
        <w:trPr>
          <w:trHeight w:hRule="exact" w:val="265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6" w:after="0" w:line="233" w:lineRule="auto"/>
              <w:jc w:val="center"/>
            </w:pPr>
            <w:r>
              <w:rPr>
                <w:rFonts w:ascii="Times New Roman" w:eastAsia="Times New Roman" w:hAnsi="Times New Roman"/>
                <w:color w:val="000000"/>
                <w:w w:val="97"/>
                <w:sz w:val="16"/>
              </w:rPr>
              <w:t>3.5.</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6" w:after="0" w:line="245" w:lineRule="auto"/>
              <w:ind w:left="72" w:right="144"/>
            </w:pPr>
            <w:r w:rsidRPr="00070A8C">
              <w:rPr>
                <w:rFonts w:ascii="Times New Roman" w:eastAsia="Times New Roman" w:hAnsi="Times New Roman"/>
                <w:i/>
                <w:color w:val="000000"/>
                <w:w w:val="97"/>
                <w:sz w:val="16"/>
              </w:rPr>
              <w:t xml:space="preserve">Модуль «Лёгкая атлетика». </w:t>
            </w:r>
            <w:r w:rsidRPr="00070A8C">
              <w:rPr>
                <w:rFonts w:ascii="Times New Roman" w:eastAsia="Times New Roman" w:hAnsi="Times New Roman"/>
                <w:b/>
                <w:color w:val="000000"/>
                <w:w w:val="97"/>
                <w:sz w:val="16"/>
              </w:rPr>
              <w:t>Техническая подготовка в легкоатлетических упражнениях</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6" w:after="0" w:line="233" w:lineRule="auto"/>
              <w:ind w:left="72"/>
            </w:pPr>
            <w: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6" w:after="0" w:line="252" w:lineRule="auto"/>
              <w:ind w:left="72" w:right="288"/>
            </w:pPr>
            <w:r w:rsidRPr="00070A8C">
              <w:rPr>
                <w:rFonts w:ascii="Times New Roman" w:eastAsia="Times New Roman" w:hAnsi="Times New Roman"/>
                <w:color w:val="000000"/>
                <w:w w:val="97"/>
                <w:sz w:val="16"/>
              </w:rPr>
              <w:t>рассматривают и уточняют образцы техники беговых и прыжковых упражнений</w:t>
            </w:r>
            <w:proofErr w:type="gramStart"/>
            <w:r w:rsidRPr="00070A8C">
              <w:rPr>
                <w:rFonts w:ascii="Times New Roman" w:eastAsia="Times New Roman" w:hAnsi="Times New Roman"/>
                <w:color w:val="000000"/>
                <w:w w:val="97"/>
                <w:sz w:val="16"/>
              </w:rPr>
              <w:t xml:space="preserve">;; </w:t>
            </w:r>
            <w:r w:rsidRPr="00070A8C">
              <w:br/>
            </w:r>
            <w:proofErr w:type="gramEnd"/>
            <w:r w:rsidRPr="00070A8C">
              <w:rPr>
                <w:rFonts w:ascii="Times New Roman" w:eastAsia="Times New Roman" w:hAnsi="Times New Roman"/>
                <w:color w:val="000000"/>
                <w:w w:val="97"/>
                <w:sz w:val="16"/>
              </w:rPr>
              <w:t>контролируют технику выполнения легкоатлетических упражнений другими учащимися, сравнивают их технику с образцами и выявляют возможные ошибки, предлагают способы их устранения (обучение в группах).;</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r w:rsidRPr="00ED55AA">
              <w:rPr>
                <w:sz w:val="16"/>
                <w:szCs w:val="16"/>
              </w:rPr>
              <w:t>Практика</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C7B05" w:rsidP="00547C60">
            <w:pPr>
              <w:rPr>
                <w:sz w:val="20"/>
                <w:szCs w:val="20"/>
              </w:rPr>
            </w:pPr>
            <w:hyperlink r:id="rId101" w:history="1">
              <w:r w:rsidR="00547C60" w:rsidRPr="00F548D5">
                <w:rPr>
                  <w:rStyle w:val="a5"/>
                  <w:sz w:val="20"/>
                  <w:szCs w:val="20"/>
                </w:rPr>
                <w:t>https://uchebnik.mos.ru/material_view/atomic_objects/9961497</w:t>
              </w:r>
            </w:hyperlink>
            <w:r w:rsidR="004C18E5">
              <w:rPr>
                <w:rStyle w:val="a5"/>
                <w:sz w:val="20"/>
                <w:szCs w:val="20"/>
              </w:rPr>
              <w:t xml:space="preserve"> </w:t>
            </w:r>
            <w:hyperlink r:id="rId102" w:history="1">
              <w:r w:rsidR="004C18E5" w:rsidRPr="00550AE4">
                <w:rPr>
                  <w:rStyle w:val="a5"/>
                  <w:sz w:val="20"/>
                  <w:szCs w:val="20"/>
                </w:rPr>
                <w:t>https://uchebnik.mos.ru/material_view/atomic_objects/8506675</w:t>
              </w:r>
            </w:hyperlink>
          </w:p>
          <w:p w:rsidR="004C18E5" w:rsidRPr="00F548D5" w:rsidRDefault="004C18E5" w:rsidP="00547C60">
            <w:pPr>
              <w:rPr>
                <w:sz w:val="20"/>
                <w:szCs w:val="20"/>
              </w:rPr>
            </w:pPr>
          </w:p>
          <w:p w:rsidR="00547C60" w:rsidRPr="00F548D5" w:rsidRDefault="00547C60" w:rsidP="00547C60">
            <w:pPr>
              <w:rPr>
                <w:sz w:val="20"/>
                <w:szCs w:val="20"/>
              </w:rPr>
            </w:pPr>
          </w:p>
        </w:tc>
      </w:tr>
      <w:tr w:rsidR="00547C60" w:rsidRPr="00070A8C" w:rsidTr="004C18E5">
        <w:trPr>
          <w:trHeight w:hRule="exact" w:val="20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jc w:val="center"/>
            </w:pPr>
            <w:r>
              <w:rPr>
                <w:rFonts w:ascii="Times New Roman" w:eastAsia="Times New Roman" w:hAnsi="Times New Roman"/>
                <w:color w:val="000000"/>
                <w:w w:val="97"/>
                <w:sz w:val="16"/>
              </w:rPr>
              <w:lastRenderedPageBreak/>
              <w:t>3.6.</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8" w:after="0" w:line="245" w:lineRule="auto"/>
              <w:ind w:right="144"/>
              <w:jc w:val="center"/>
            </w:pPr>
            <w:r w:rsidRPr="00070A8C">
              <w:rPr>
                <w:rFonts w:ascii="Times New Roman" w:eastAsia="Times New Roman" w:hAnsi="Times New Roman"/>
                <w:i/>
                <w:color w:val="000000"/>
                <w:w w:val="97"/>
                <w:sz w:val="16"/>
              </w:rPr>
              <w:t xml:space="preserve">Модуль «Лёгкая атлетика». </w:t>
            </w:r>
            <w:r w:rsidRPr="00070A8C">
              <w:rPr>
                <w:rFonts w:ascii="Times New Roman" w:eastAsia="Times New Roman" w:hAnsi="Times New Roman"/>
                <w:b/>
                <w:color w:val="000000"/>
                <w:w w:val="97"/>
                <w:sz w:val="16"/>
              </w:rPr>
              <w:t>Техническая подготовка в метании спортивного снаряда с разбега на дальность</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ind w:left="72"/>
            </w:pPr>
            <w: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8" w:after="0" w:line="252" w:lineRule="auto"/>
              <w:ind w:left="72" w:right="288"/>
            </w:pPr>
            <w:r w:rsidRPr="00070A8C">
              <w:rPr>
                <w:rFonts w:ascii="Times New Roman" w:eastAsia="Times New Roman" w:hAnsi="Times New Roman"/>
                <w:color w:val="000000"/>
                <w:w w:val="97"/>
                <w:sz w:val="16"/>
              </w:rPr>
              <w:t>рассматривают и уточняют образец техники метания спортивного снаряда (малого мяча</w:t>
            </w:r>
            <w:proofErr w:type="gramStart"/>
            <w:r w:rsidRPr="00070A8C">
              <w:rPr>
                <w:rFonts w:ascii="Times New Roman" w:eastAsia="Times New Roman" w:hAnsi="Times New Roman"/>
                <w:color w:val="000000"/>
                <w:w w:val="97"/>
                <w:sz w:val="16"/>
              </w:rPr>
              <w:t xml:space="preserve">); ; </w:t>
            </w:r>
            <w:r w:rsidRPr="00070A8C">
              <w:br/>
            </w:r>
            <w:proofErr w:type="gramEnd"/>
            <w:r w:rsidRPr="00070A8C">
              <w:rPr>
                <w:rFonts w:ascii="Times New Roman" w:eastAsia="Times New Roman" w:hAnsi="Times New Roman"/>
                <w:color w:val="000000"/>
                <w:w w:val="97"/>
                <w:sz w:val="16"/>
              </w:rPr>
              <w:t>контролируют технику выполнения метания спортивного снаряда другими учащимися, сравнивают их технику с эталонным образцом и выявляют возможные ошибки, предлагают способы их устранения (обучение в группах);</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r w:rsidRPr="00ED55AA">
              <w:rPr>
                <w:sz w:val="16"/>
                <w:szCs w:val="16"/>
              </w:rPr>
              <w:t>Практика</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C7B05" w:rsidP="00547C60">
            <w:pPr>
              <w:rPr>
                <w:sz w:val="20"/>
                <w:szCs w:val="20"/>
              </w:rPr>
            </w:pPr>
            <w:hyperlink r:id="rId103" w:history="1">
              <w:r w:rsidR="004C18E5" w:rsidRPr="00550AE4">
                <w:rPr>
                  <w:rStyle w:val="a5"/>
                  <w:sz w:val="20"/>
                  <w:szCs w:val="20"/>
                </w:rPr>
                <w:t>https://uchebnik.mos.ru/material_view/atomic_objects/10665306</w:t>
              </w:r>
            </w:hyperlink>
          </w:p>
          <w:p w:rsidR="004C18E5" w:rsidRPr="00F548D5" w:rsidRDefault="004C18E5" w:rsidP="00547C60">
            <w:pPr>
              <w:rPr>
                <w:sz w:val="20"/>
                <w:szCs w:val="20"/>
              </w:rPr>
            </w:pPr>
          </w:p>
        </w:tc>
      </w:tr>
      <w:tr w:rsidR="00547C60" w:rsidRPr="00A73944" w:rsidTr="004C18E5">
        <w:trPr>
          <w:trHeight w:hRule="exact" w:val="298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6" w:after="0" w:line="233" w:lineRule="auto"/>
              <w:jc w:val="center"/>
            </w:pPr>
            <w:r>
              <w:rPr>
                <w:rFonts w:ascii="Times New Roman" w:eastAsia="Times New Roman" w:hAnsi="Times New Roman"/>
                <w:color w:val="000000"/>
                <w:w w:val="97"/>
                <w:sz w:val="16"/>
              </w:rPr>
              <w:t>3.7.</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6" w:after="0" w:line="245" w:lineRule="auto"/>
              <w:ind w:left="72" w:right="144"/>
            </w:pPr>
            <w:r w:rsidRPr="00070A8C">
              <w:rPr>
                <w:rFonts w:ascii="Times New Roman" w:eastAsia="Times New Roman" w:hAnsi="Times New Roman"/>
                <w:color w:val="000000"/>
                <w:w w:val="97"/>
                <w:sz w:val="16"/>
              </w:rPr>
              <w:t>Модуль «Зимние виды спорта». Техническая подготовка в передвижении на лыжах по учебной дистанции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6" w:after="0" w:line="233" w:lineRule="auto"/>
              <w:ind w:left="72"/>
            </w:pPr>
            <w: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6" w:after="0" w:line="252" w:lineRule="auto"/>
              <w:ind w:left="72" w:right="288"/>
            </w:pPr>
            <w:r w:rsidRPr="00070A8C">
              <w:rPr>
                <w:rFonts w:ascii="Times New Roman" w:eastAsia="Times New Roman" w:hAnsi="Times New Roman"/>
                <w:color w:val="000000"/>
                <w:w w:val="97"/>
                <w:sz w:val="16"/>
              </w:rPr>
              <w:t>рассматривают и уточняют образцы техники передвижения лыжными ходами, способы перехода с одного хода на другой</w:t>
            </w:r>
            <w:proofErr w:type="gramStart"/>
            <w:r w:rsidRPr="00070A8C">
              <w:rPr>
                <w:rFonts w:ascii="Times New Roman" w:eastAsia="Times New Roman" w:hAnsi="Times New Roman"/>
                <w:color w:val="000000"/>
                <w:w w:val="97"/>
                <w:sz w:val="16"/>
              </w:rPr>
              <w:t xml:space="preserve">;; </w:t>
            </w:r>
            <w:r w:rsidRPr="00070A8C">
              <w:br/>
            </w:r>
            <w:proofErr w:type="gramEnd"/>
            <w:r w:rsidRPr="00070A8C">
              <w:rPr>
                <w:rFonts w:ascii="Times New Roman" w:eastAsia="Times New Roman" w:hAnsi="Times New Roman"/>
                <w:color w:val="000000"/>
                <w:w w:val="97"/>
                <w:sz w:val="16"/>
              </w:rPr>
              <w:t>контролируют технику выполнения передвижений на лыжах другими учащимися, сравнивают их технику с эталонными образцами и выявляют возможные ошибки, предлагают способы их устранения (обучение в группах);</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r w:rsidRPr="00ED55AA">
              <w:rPr>
                <w:sz w:val="16"/>
                <w:szCs w:val="16"/>
              </w:rPr>
              <w:t>Практика</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4C18E5" w:rsidRDefault="005C7B05" w:rsidP="004C18E5">
            <w:pPr>
              <w:rPr>
                <w:sz w:val="20"/>
                <w:szCs w:val="20"/>
              </w:rPr>
            </w:pPr>
            <w:hyperlink r:id="rId104" w:history="1">
              <w:r w:rsidR="004C18E5" w:rsidRPr="00F548D5">
                <w:rPr>
                  <w:rStyle w:val="a5"/>
                  <w:sz w:val="20"/>
                  <w:szCs w:val="20"/>
                </w:rPr>
                <w:t>https://uchebnik.page.link/?link=https://uchebnik</w:t>
              </w:r>
            </w:hyperlink>
            <w:r w:rsidR="004C18E5" w:rsidRPr="00F548D5">
              <w:rPr>
                <w:sz w:val="20"/>
                <w:szCs w:val="20"/>
              </w:rPr>
              <w:t xml:space="preserve">. </w:t>
            </w:r>
            <w:hyperlink r:id="rId105" w:history="1">
              <w:r w:rsidR="004C18E5" w:rsidRPr="00550AE4">
                <w:rPr>
                  <w:rStyle w:val="a5"/>
                  <w:sz w:val="20"/>
                  <w:szCs w:val="20"/>
                </w:rPr>
                <w:t>https://uchebnik.page.link/?link=https://uchebnik.mos.ru/catalogue/material_view/atomic_objects/3844847</w:t>
              </w:r>
            </w:hyperlink>
          </w:p>
          <w:p w:rsidR="004C18E5" w:rsidRPr="00F548D5" w:rsidRDefault="004C18E5" w:rsidP="004C18E5">
            <w:pPr>
              <w:rPr>
                <w:sz w:val="20"/>
                <w:szCs w:val="20"/>
              </w:rPr>
            </w:pPr>
          </w:p>
          <w:p w:rsidR="00547C60" w:rsidRPr="00F548D5" w:rsidRDefault="00547C60" w:rsidP="00547C60">
            <w:pPr>
              <w:rPr>
                <w:sz w:val="20"/>
                <w:szCs w:val="20"/>
              </w:rPr>
            </w:pPr>
          </w:p>
          <w:p w:rsidR="00547C60" w:rsidRPr="00F548D5" w:rsidRDefault="00547C60" w:rsidP="00547C60">
            <w:pPr>
              <w:rPr>
                <w:sz w:val="20"/>
                <w:szCs w:val="20"/>
              </w:rPr>
            </w:pPr>
          </w:p>
          <w:p w:rsidR="00547C60" w:rsidRPr="00F548D5" w:rsidRDefault="00547C60" w:rsidP="00547C60">
            <w:pPr>
              <w:rPr>
                <w:sz w:val="20"/>
                <w:szCs w:val="20"/>
              </w:rPr>
            </w:pPr>
          </w:p>
          <w:p w:rsidR="00547C60" w:rsidRPr="00F548D5" w:rsidRDefault="00547C60" w:rsidP="00547C60">
            <w:pPr>
              <w:rPr>
                <w:sz w:val="20"/>
                <w:szCs w:val="20"/>
              </w:rPr>
            </w:pPr>
            <w:r w:rsidRPr="00F548D5">
              <w:rPr>
                <w:sz w:val="20"/>
                <w:szCs w:val="20"/>
              </w:rPr>
              <w:t>https://uchebnik.page.link/?link=https://uchebnik.mos.ru/catalogue/material_view/atomic_objects/3844997</w:t>
            </w:r>
          </w:p>
          <w:p w:rsidR="00547C60" w:rsidRPr="00F548D5" w:rsidRDefault="00547C60" w:rsidP="00547C60">
            <w:pPr>
              <w:rPr>
                <w:sz w:val="20"/>
                <w:szCs w:val="20"/>
                <w:lang w:val="en-US"/>
              </w:rPr>
            </w:pPr>
            <w:r w:rsidRPr="00F548D5">
              <w:rPr>
                <w:sz w:val="20"/>
                <w:szCs w:val="20"/>
                <w:lang w:val="en-US"/>
              </w:rPr>
              <w:t>mos.ru/catalogue/</w:t>
            </w:r>
            <w:proofErr w:type="spellStart"/>
            <w:r w:rsidRPr="00F548D5">
              <w:rPr>
                <w:sz w:val="20"/>
                <w:szCs w:val="20"/>
                <w:lang w:val="en-US"/>
              </w:rPr>
              <w:t>material_view</w:t>
            </w:r>
            <w:proofErr w:type="spellEnd"/>
            <w:r w:rsidRPr="00F548D5">
              <w:rPr>
                <w:sz w:val="20"/>
                <w:szCs w:val="20"/>
                <w:lang w:val="en-US"/>
              </w:rPr>
              <w:t>/</w:t>
            </w:r>
            <w:proofErr w:type="spellStart"/>
            <w:r w:rsidRPr="00F548D5">
              <w:rPr>
                <w:sz w:val="20"/>
                <w:szCs w:val="20"/>
                <w:lang w:val="en-US"/>
              </w:rPr>
              <w:t>atomic_objects</w:t>
            </w:r>
            <w:proofErr w:type="spellEnd"/>
            <w:r w:rsidRPr="00F548D5">
              <w:rPr>
                <w:sz w:val="20"/>
                <w:szCs w:val="20"/>
                <w:lang w:val="en-US"/>
              </w:rPr>
              <w:t>/3785569</w:t>
            </w:r>
          </w:p>
        </w:tc>
      </w:tr>
      <w:tr w:rsidR="00547C60" w:rsidRPr="00070A8C" w:rsidTr="00547C60">
        <w:trPr>
          <w:trHeight w:hRule="exact" w:val="205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jc w:val="center"/>
            </w:pPr>
            <w:r>
              <w:rPr>
                <w:rFonts w:ascii="Times New Roman" w:eastAsia="Times New Roman" w:hAnsi="Times New Roman"/>
                <w:color w:val="000000"/>
                <w:w w:val="97"/>
                <w:sz w:val="16"/>
              </w:rPr>
              <w:t>3.8.</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8" w:after="0" w:line="245" w:lineRule="auto"/>
              <w:ind w:left="72" w:right="144"/>
            </w:pPr>
            <w:r w:rsidRPr="00070A8C">
              <w:rPr>
                <w:rFonts w:ascii="Times New Roman" w:eastAsia="Times New Roman" w:hAnsi="Times New Roman"/>
                <w:i/>
                <w:color w:val="000000"/>
                <w:w w:val="97"/>
                <w:sz w:val="16"/>
              </w:rPr>
              <w:t xml:space="preserve">Модуль «Спортивные игры». </w:t>
            </w:r>
            <w:r w:rsidRPr="00070A8C">
              <w:rPr>
                <w:rFonts w:ascii="Times New Roman" w:eastAsia="Times New Roman" w:hAnsi="Times New Roman"/>
                <w:b/>
                <w:color w:val="000000"/>
                <w:w w:val="97"/>
                <w:sz w:val="16"/>
              </w:rPr>
              <w:t>Техническая подготовка в баскетболе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ind w:left="72"/>
            </w:pPr>
            <w: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8" w:after="0" w:line="254" w:lineRule="auto"/>
              <w:ind w:left="72" w:right="144"/>
            </w:pPr>
            <w:proofErr w:type="gramStart"/>
            <w:r w:rsidRPr="00070A8C">
              <w:rPr>
                <w:rFonts w:ascii="Times New Roman" w:eastAsia="Times New Roman" w:hAnsi="Times New Roman"/>
                <w:color w:val="000000"/>
                <w:w w:val="97"/>
                <w:sz w:val="16"/>
              </w:rPr>
              <w:t xml:space="preserve">рассматривают и уточняют образцы техники в ведении, передачах, приёмах и бросках мяча на месте, в прыжке и после ведения;; </w:t>
            </w:r>
            <w:r w:rsidRPr="00070A8C">
              <w:br/>
            </w:r>
            <w:r w:rsidRPr="00070A8C">
              <w:rPr>
                <w:rFonts w:ascii="Times New Roman" w:eastAsia="Times New Roman" w:hAnsi="Times New Roman"/>
                <w:color w:val="000000"/>
                <w:w w:val="97"/>
                <w:sz w:val="16"/>
              </w:rPr>
              <w:t xml:space="preserve">контролируют технику выполнения игровых действий другими </w:t>
            </w:r>
            <w:r w:rsidRPr="00070A8C">
              <w:br/>
            </w:r>
            <w:r w:rsidRPr="00070A8C">
              <w:rPr>
                <w:rFonts w:ascii="Times New Roman" w:eastAsia="Times New Roman" w:hAnsi="Times New Roman"/>
                <w:color w:val="000000"/>
                <w:w w:val="97"/>
                <w:sz w:val="16"/>
              </w:rPr>
              <w:t xml:space="preserve">учащимися, сравнивают их технику с эталонными образцами </w:t>
            </w:r>
            <w:r w:rsidRPr="00070A8C">
              <w:br/>
            </w:r>
            <w:r w:rsidRPr="00070A8C">
              <w:rPr>
                <w:rFonts w:ascii="Times New Roman" w:eastAsia="Times New Roman" w:hAnsi="Times New Roman"/>
                <w:color w:val="000000"/>
                <w:w w:val="97"/>
                <w:sz w:val="16"/>
              </w:rPr>
              <w:t xml:space="preserve">и выявляют возможные ошибки, предлагают способы их устранения (обучение в группах);; </w:t>
            </w:r>
            <w:r w:rsidRPr="00070A8C">
              <w:br/>
            </w:r>
            <w:r w:rsidRPr="00070A8C">
              <w:rPr>
                <w:rFonts w:ascii="Times New Roman" w:eastAsia="Times New Roman" w:hAnsi="Times New Roman"/>
                <w:color w:val="000000"/>
                <w:w w:val="97"/>
                <w:sz w:val="16"/>
              </w:rPr>
              <w:t xml:space="preserve">совершенствуют технические действия в тактических схемах нападения и защиты (в условиях учебной игровой деятельности);; </w:t>
            </w:r>
            <w:r w:rsidRPr="00070A8C">
              <w:br/>
            </w:r>
            <w:r w:rsidRPr="00070A8C">
              <w:rPr>
                <w:rFonts w:ascii="Times New Roman" w:eastAsia="Times New Roman" w:hAnsi="Times New Roman"/>
                <w:color w:val="000000"/>
                <w:w w:val="97"/>
                <w:sz w:val="16"/>
              </w:rPr>
              <w:t>играют по правилам</w:t>
            </w:r>
            <w:proofErr w:type="gramEnd"/>
            <w:r w:rsidRPr="00070A8C">
              <w:rPr>
                <w:rFonts w:ascii="Times New Roman" w:eastAsia="Times New Roman" w:hAnsi="Times New Roman"/>
                <w:color w:val="000000"/>
                <w:w w:val="97"/>
                <w:sz w:val="16"/>
              </w:rPr>
              <w:t xml:space="preserve"> с использованием разученных технических и тактических действий (обучение в командах);</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r w:rsidRPr="0002096F">
              <w:rPr>
                <w:sz w:val="16"/>
                <w:szCs w:val="16"/>
              </w:rPr>
              <w:t>Практика</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C7B05" w:rsidP="00547C60">
            <w:hyperlink r:id="rId106" w:history="1">
              <w:r w:rsidR="00820780" w:rsidRPr="00550AE4">
                <w:rPr>
                  <w:rStyle w:val="a5"/>
                  <w:sz w:val="20"/>
                  <w:szCs w:val="20"/>
                </w:rPr>
                <w:t>https://uchebnik.page.link/?link=https://uchebnik.mos.ru/catalogue/material_view/game_apps/18929</w:t>
              </w:r>
              <w:r w:rsidR="00820780" w:rsidRPr="00550AE4">
                <w:rPr>
                  <w:rStyle w:val="a5"/>
                </w:rPr>
                <w:t>3</w:t>
              </w:r>
            </w:hyperlink>
          </w:p>
          <w:p w:rsidR="00820780" w:rsidRPr="00F548D5" w:rsidRDefault="00820780" w:rsidP="00547C60">
            <w:pPr>
              <w:rPr>
                <w:sz w:val="20"/>
                <w:szCs w:val="20"/>
              </w:rPr>
            </w:pPr>
            <w:r>
              <w:t>\</w:t>
            </w:r>
          </w:p>
        </w:tc>
      </w:tr>
      <w:tr w:rsidR="00547C60" w:rsidRPr="00070A8C" w:rsidTr="00547C60">
        <w:trPr>
          <w:trHeight w:hRule="exact" w:val="205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jc w:val="center"/>
              <w:rPr>
                <w:rFonts w:ascii="Times New Roman" w:eastAsia="Times New Roman" w:hAnsi="Times New Roman"/>
                <w:color w:val="000000"/>
                <w:w w:val="97"/>
                <w:sz w:val="16"/>
              </w:rPr>
            </w:pPr>
            <w:r>
              <w:rPr>
                <w:rFonts w:ascii="Times New Roman" w:eastAsia="Times New Roman" w:hAnsi="Times New Roman"/>
                <w:color w:val="000000"/>
                <w:w w:val="97"/>
                <w:sz w:val="16"/>
              </w:rPr>
              <w:t>3.9.</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8" w:after="0" w:line="245" w:lineRule="auto"/>
              <w:ind w:left="72" w:right="144"/>
            </w:pPr>
            <w:r w:rsidRPr="00070A8C">
              <w:rPr>
                <w:rFonts w:ascii="Times New Roman" w:eastAsia="Times New Roman" w:hAnsi="Times New Roman"/>
                <w:i/>
                <w:color w:val="000000"/>
                <w:w w:val="97"/>
                <w:sz w:val="16"/>
              </w:rPr>
              <w:t xml:space="preserve">Модуль «Спортивные игры». </w:t>
            </w:r>
            <w:r w:rsidRPr="00070A8C">
              <w:rPr>
                <w:rFonts w:ascii="Times New Roman" w:eastAsia="Times New Roman" w:hAnsi="Times New Roman"/>
                <w:b/>
                <w:color w:val="000000"/>
                <w:w w:val="97"/>
                <w:sz w:val="16"/>
              </w:rPr>
              <w:t>Техническая подготовка в волейболе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ind w:left="72"/>
            </w:pPr>
            <w: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8" w:after="0" w:line="254" w:lineRule="auto"/>
              <w:ind w:left="72" w:right="144"/>
            </w:pPr>
            <w:proofErr w:type="gramStart"/>
            <w:r w:rsidRPr="00070A8C">
              <w:rPr>
                <w:rFonts w:ascii="Times New Roman" w:eastAsia="Times New Roman" w:hAnsi="Times New Roman"/>
                <w:color w:val="000000"/>
                <w:w w:val="97"/>
                <w:sz w:val="16"/>
              </w:rPr>
              <w:t xml:space="preserve">рассматривают и уточняют образцы техники в подаче мяча в разные зоны площадки соперника, приёмах и передачах на месте и в движении, ударе и блокировке;; </w:t>
            </w:r>
            <w:r w:rsidRPr="00070A8C">
              <w:br/>
            </w:r>
            <w:r w:rsidRPr="00070A8C">
              <w:rPr>
                <w:rFonts w:ascii="Times New Roman" w:eastAsia="Times New Roman" w:hAnsi="Times New Roman"/>
                <w:color w:val="000000"/>
                <w:w w:val="97"/>
                <w:sz w:val="16"/>
              </w:rPr>
              <w:t xml:space="preserve">контролируют технику выполнения игровых действий другими </w:t>
            </w:r>
            <w:r w:rsidRPr="00070A8C">
              <w:br/>
            </w:r>
            <w:r w:rsidRPr="00070A8C">
              <w:rPr>
                <w:rFonts w:ascii="Times New Roman" w:eastAsia="Times New Roman" w:hAnsi="Times New Roman"/>
                <w:color w:val="000000"/>
                <w:w w:val="97"/>
                <w:sz w:val="16"/>
              </w:rPr>
              <w:t xml:space="preserve">учащимися, сравнивают их технику с эталонными образцами </w:t>
            </w:r>
            <w:r w:rsidRPr="00070A8C">
              <w:br/>
            </w:r>
            <w:r w:rsidRPr="00070A8C">
              <w:rPr>
                <w:rFonts w:ascii="Times New Roman" w:eastAsia="Times New Roman" w:hAnsi="Times New Roman"/>
                <w:color w:val="000000"/>
                <w:w w:val="97"/>
                <w:sz w:val="16"/>
              </w:rPr>
              <w:t xml:space="preserve">и выявляют возможные ошибки, предлагают способы их устранения (обучение в группах);; </w:t>
            </w:r>
            <w:r w:rsidRPr="00070A8C">
              <w:br/>
            </w:r>
            <w:r w:rsidRPr="00070A8C">
              <w:rPr>
                <w:rFonts w:ascii="Times New Roman" w:eastAsia="Times New Roman" w:hAnsi="Times New Roman"/>
                <w:color w:val="000000"/>
                <w:w w:val="97"/>
                <w:sz w:val="16"/>
              </w:rPr>
              <w:t>совершенствуют технические действия в тактических схемах нападения и защиты (в условиях учебной</w:t>
            </w:r>
            <w:proofErr w:type="gramEnd"/>
            <w:r w:rsidRPr="00070A8C">
              <w:rPr>
                <w:rFonts w:ascii="Times New Roman" w:eastAsia="Times New Roman" w:hAnsi="Times New Roman"/>
                <w:color w:val="000000"/>
                <w:w w:val="97"/>
                <w:sz w:val="16"/>
              </w:rPr>
              <w:t xml:space="preserve"> игровой деятельности</w:t>
            </w:r>
            <w:proofErr w:type="gramStart"/>
            <w:r w:rsidRPr="00070A8C">
              <w:rPr>
                <w:rFonts w:ascii="Times New Roman" w:eastAsia="Times New Roman" w:hAnsi="Times New Roman"/>
                <w:color w:val="000000"/>
                <w:w w:val="97"/>
                <w:sz w:val="16"/>
              </w:rPr>
              <w:t xml:space="preserve">);; </w:t>
            </w:r>
            <w:r w:rsidRPr="00070A8C">
              <w:br/>
            </w:r>
            <w:proofErr w:type="gramEnd"/>
            <w:r w:rsidRPr="00070A8C">
              <w:rPr>
                <w:rFonts w:ascii="Times New Roman" w:eastAsia="Times New Roman" w:hAnsi="Times New Roman"/>
                <w:color w:val="000000"/>
                <w:w w:val="97"/>
                <w:sz w:val="16"/>
              </w:rPr>
              <w:t>играют по правилам с использованием разученных технических и тактических действий (обучение в командах);</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r w:rsidRPr="0002096F">
              <w:rPr>
                <w:sz w:val="16"/>
                <w:szCs w:val="16"/>
              </w:rPr>
              <w:t>Практика</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C7B05" w:rsidP="00547C60">
            <w:pPr>
              <w:rPr>
                <w:sz w:val="20"/>
                <w:szCs w:val="20"/>
              </w:rPr>
            </w:pPr>
            <w:hyperlink r:id="rId107" w:history="1">
              <w:r w:rsidR="00820780" w:rsidRPr="00550AE4">
                <w:rPr>
                  <w:rStyle w:val="a5"/>
                  <w:sz w:val="20"/>
                  <w:szCs w:val="20"/>
                </w:rPr>
                <w:t>https://uchebnik.page.link/?link=https://uchebnik.mos.ru/catalogue/material_view/game_apps/188248</w:t>
              </w:r>
            </w:hyperlink>
          </w:p>
          <w:p w:rsidR="00820780" w:rsidRPr="00F548D5" w:rsidRDefault="00820780" w:rsidP="00547C60">
            <w:pPr>
              <w:rPr>
                <w:sz w:val="20"/>
                <w:szCs w:val="20"/>
              </w:rPr>
            </w:pPr>
          </w:p>
        </w:tc>
      </w:tr>
      <w:tr w:rsidR="00547C60" w:rsidRPr="00070A8C" w:rsidTr="004C18E5">
        <w:trPr>
          <w:trHeight w:hRule="exact" w:val="29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8" w:after="0" w:line="230" w:lineRule="auto"/>
              <w:jc w:val="center"/>
              <w:rPr>
                <w:rFonts w:ascii="Times New Roman" w:eastAsia="Times New Roman" w:hAnsi="Times New Roman"/>
                <w:color w:val="000000"/>
                <w:w w:val="97"/>
                <w:sz w:val="16"/>
              </w:rPr>
            </w:pPr>
            <w:r>
              <w:rPr>
                <w:rFonts w:ascii="Times New Roman" w:eastAsia="Times New Roman" w:hAnsi="Times New Roman"/>
                <w:color w:val="000000"/>
                <w:w w:val="97"/>
                <w:sz w:val="16"/>
              </w:rPr>
              <w:lastRenderedPageBreak/>
              <w:t>3.10.</w:t>
            </w:r>
          </w:p>
        </w:tc>
        <w:tc>
          <w:tcPr>
            <w:tcW w:w="417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6" w:after="0" w:line="245" w:lineRule="auto"/>
              <w:ind w:left="72" w:right="144"/>
            </w:pPr>
            <w:r w:rsidRPr="00070A8C">
              <w:rPr>
                <w:rFonts w:ascii="Times New Roman" w:eastAsia="Times New Roman" w:hAnsi="Times New Roman"/>
                <w:i/>
                <w:color w:val="000000"/>
                <w:w w:val="97"/>
                <w:sz w:val="16"/>
              </w:rPr>
              <w:t xml:space="preserve">Модуль «Спортивные игры». </w:t>
            </w:r>
            <w:r w:rsidRPr="00070A8C">
              <w:rPr>
                <w:rFonts w:ascii="Times New Roman" w:eastAsia="Times New Roman" w:hAnsi="Times New Roman"/>
                <w:b/>
                <w:color w:val="000000"/>
                <w:w w:val="97"/>
                <w:sz w:val="16"/>
              </w:rPr>
              <w:t>Техническая подготовка в футболе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pPr>
              <w:autoSpaceDE w:val="0"/>
              <w:autoSpaceDN w:val="0"/>
              <w:spacing w:before="76" w:after="0" w:line="233" w:lineRule="auto"/>
              <w:ind w:left="72"/>
            </w:pPr>
            <w: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tc>
        <w:tc>
          <w:tcPr>
            <w:tcW w:w="5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547C60">
            <w:pPr>
              <w:autoSpaceDE w:val="0"/>
              <w:autoSpaceDN w:val="0"/>
              <w:spacing w:before="76" w:after="0" w:line="254" w:lineRule="auto"/>
              <w:ind w:left="72" w:right="144"/>
            </w:pPr>
            <w:r w:rsidRPr="00070A8C">
              <w:rPr>
                <w:rFonts w:ascii="Times New Roman" w:eastAsia="Times New Roman" w:hAnsi="Times New Roman"/>
                <w:color w:val="000000"/>
                <w:w w:val="97"/>
                <w:sz w:val="16"/>
              </w:rPr>
              <w:t xml:space="preserve">рассматривают и уточняют образцы техники в подаче мяча; </w:t>
            </w:r>
            <w:r w:rsidRPr="00070A8C">
              <w:br/>
            </w:r>
            <w:r w:rsidRPr="00070A8C">
              <w:rPr>
                <w:rFonts w:ascii="Times New Roman" w:eastAsia="Times New Roman" w:hAnsi="Times New Roman"/>
                <w:color w:val="000000"/>
                <w:w w:val="97"/>
                <w:sz w:val="16"/>
              </w:rPr>
              <w:t xml:space="preserve">в разные зоны площадки соперника, приёмах и передачах; </w:t>
            </w:r>
            <w:r w:rsidRPr="00070A8C">
              <w:br/>
            </w:r>
            <w:proofErr w:type="gramStart"/>
            <w:r w:rsidRPr="00070A8C">
              <w:rPr>
                <w:rFonts w:ascii="Times New Roman" w:eastAsia="Times New Roman" w:hAnsi="Times New Roman"/>
                <w:color w:val="000000"/>
                <w:w w:val="97"/>
                <w:sz w:val="16"/>
              </w:rPr>
              <w:t xml:space="preserve">на месте и в движении, при ударе и блокировке;; </w:t>
            </w:r>
            <w:r w:rsidRPr="00070A8C">
              <w:br/>
            </w:r>
            <w:r w:rsidRPr="00070A8C">
              <w:rPr>
                <w:rFonts w:ascii="Times New Roman" w:eastAsia="Times New Roman" w:hAnsi="Times New Roman"/>
                <w:color w:val="000000"/>
                <w:w w:val="97"/>
                <w:sz w:val="16"/>
              </w:rPr>
              <w:t xml:space="preserve">контролируют технику выполнения игровых действий другими </w:t>
            </w:r>
            <w:r w:rsidRPr="00070A8C">
              <w:br/>
            </w:r>
            <w:r w:rsidRPr="00070A8C">
              <w:rPr>
                <w:rFonts w:ascii="Times New Roman" w:eastAsia="Times New Roman" w:hAnsi="Times New Roman"/>
                <w:color w:val="000000"/>
                <w:w w:val="97"/>
                <w:sz w:val="16"/>
              </w:rPr>
              <w:t xml:space="preserve">учащимися, сравнивают их технику с эталонными образцами и </w:t>
            </w:r>
            <w:r w:rsidRPr="00070A8C">
              <w:br/>
            </w:r>
            <w:r w:rsidRPr="00070A8C">
              <w:rPr>
                <w:rFonts w:ascii="Times New Roman" w:eastAsia="Times New Roman" w:hAnsi="Times New Roman"/>
                <w:color w:val="000000"/>
                <w:w w:val="97"/>
                <w:sz w:val="16"/>
              </w:rPr>
              <w:t xml:space="preserve">выявляют возможные ошибки, предлагают способы их устранения (обучение в группах);; </w:t>
            </w:r>
            <w:r w:rsidRPr="00070A8C">
              <w:br/>
            </w:r>
            <w:r w:rsidRPr="00070A8C">
              <w:rPr>
                <w:rFonts w:ascii="Times New Roman" w:eastAsia="Times New Roman" w:hAnsi="Times New Roman"/>
                <w:color w:val="000000"/>
                <w:w w:val="97"/>
                <w:sz w:val="16"/>
              </w:rPr>
              <w:t xml:space="preserve">совершенствуют технические действия в тактических схемах нападения и защиты (в условиях учебной игровой деятельности);; </w:t>
            </w:r>
            <w:r w:rsidRPr="00070A8C">
              <w:br/>
            </w:r>
            <w:r w:rsidRPr="00070A8C">
              <w:rPr>
                <w:rFonts w:ascii="Times New Roman" w:eastAsia="Times New Roman" w:hAnsi="Times New Roman"/>
                <w:color w:val="000000"/>
                <w:w w:val="97"/>
                <w:sz w:val="16"/>
              </w:rPr>
              <w:t>играют по правилам с использованием разученных технических и тактических действий (обучение в командах</w:t>
            </w:r>
            <w:proofErr w:type="gramEnd"/>
            <w:r w:rsidRPr="00070A8C">
              <w:rPr>
                <w:rFonts w:ascii="Times New Roman" w:eastAsia="Times New Roman" w:hAnsi="Times New Roman"/>
                <w:color w:val="000000"/>
                <w:w w:val="97"/>
                <w:sz w:val="16"/>
              </w:rPr>
              <w:t>);</w:t>
            </w:r>
          </w:p>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547C60">
            <w:r w:rsidRPr="0002096F">
              <w:rPr>
                <w:sz w:val="16"/>
                <w:szCs w:val="16"/>
              </w:rPr>
              <w:t>Практика</w:t>
            </w:r>
          </w:p>
        </w:tc>
        <w:tc>
          <w:tcPr>
            <w:tcW w:w="1462"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F548D5" w:rsidRDefault="005C7B05" w:rsidP="00547C60">
            <w:pPr>
              <w:rPr>
                <w:sz w:val="20"/>
                <w:szCs w:val="20"/>
              </w:rPr>
            </w:pPr>
            <w:hyperlink r:id="rId108" w:history="1">
              <w:r w:rsidR="00547C60" w:rsidRPr="00F548D5">
                <w:rPr>
                  <w:rStyle w:val="a5"/>
                  <w:sz w:val="20"/>
                  <w:szCs w:val="20"/>
                </w:rPr>
                <w:t>https://uchebnik.page.link/?link=https://uchebnik.mos.ru/catalogue/material_view/game_apps/18847</w:t>
              </w:r>
            </w:hyperlink>
          </w:p>
          <w:p w:rsidR="00547C60" w:rsidRPr="00F548D5" w:rsidRDefault="00547C60" w:rsidP="00547C60">
            <w:pPr>
              <w:rPr>
                <w:sz w:val="20"/>
                <w:szCs w:val="20"/>
              </w:rPr>
            </w:pPr>
          </w:p>
        </w:tc>
      </w:tr>
    </w:tbl>
    <w:p w:rsidR="0051131B" w:rsidRPr="00070A8C" w:rsidRDefault="0051131B" w:rsidP="0051131B">
      <w:pPr>
        <w:autoSpaceDE w:val="0"/>
        <w:autoSpaceDN w:val="0"/>
        <w:spacing w:after="0" w:line="14" w:lineRule="exact"/>
      </w:pPr>
    </w:p>
    <w:tbl>
      <w:tblPr>
        <w:tblW w:w="0" w:type="auto"/>
        <w:tblInd w:w="6" w:type="dxa"/>
        <w:tblLayout w:type="fixed"/>
        <w:tblLook w:val="04A0" w:firstRow="1" w:lastRow="0" w:firstColumn="1" w:lastColumn="0" w:noHBand="0" w:noVBand="1"/>
      </w:tblPr>
      <w:tblGrid>
        <w:gridCol w:w="468"/>
        <w:gridCol w:w="4178"/>
        <w:gridCol w:w="530"/>
        <w:gridCol w:w="1104"/>
        <w:gridCol w:w="1140"/>
        <w:gridCol w:w="804"/>
        <w:gridCol w:w="5068"/>
        <w:gridCol w:w="828"/>
        <w:gridCol w:w="1382"/>
      </w:tblGrid>
      <w:tr w:rsidR="00547C60" w:rsidTr="008A7659">
        <w:trPr>
          <w:trHeight w:hRule="exact" w:val="348"/>
        </w:trPr>
        <w:tc>
          <w:tcPr>
            <w:tcW w:w="46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075D38" w:rsidP="008A7659">
            <w:pPr>
              <w:autoSpaceDE w:val="0"/>
              <w:autoSpaceDN w:val="0"/>
              <w:spacing w:before="78" w:after="0" w:line="230" w:lineRule="auto"/>
              <w:ind w:left="72"/>
            </w:pPr>
            <w:r>
              <w:t>56</w:t>
            </w:r>
          </w:p>
        </w:tc>
        <w:tc>
          <w:tcPr>
            <w:tcW w:w="1032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tc>
      </w:tr>
      <w:tr w:rsidR="00547C60" w:rsidTr="008A7659">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547C60" w:rsidRDefault="00547C60" w:rsidP="008A7659">
            <w:pPr>
              <w:autoSpaceDE w:val="0"/>
              <w:autoSpaceDN w:val="0"/>
              <w:spacing w:before="78" w:after="0" w:line="230" w:lineRule="auto"/>
              <w:ind w:left="72"/>
            </w:pPr>
            <w:r>
              <w:rPr>
                <w:rFonts w:ascii="Times New Roman" w:eastAsia="Times New Roman" w:hAnsi="Times New Roman"/>
                <w:b/>
                <w:color w:val="000000"/>
                <w:w w:val="97"/>
                <w:sz w:val="16"/>
              </w:rPr>
              <w:t>Раздел 4. СПОРТ</w:t>
            </w:r>
          </w:p>
        </w:tc>
      </w:tr>
      <w:tr w:rsidR="00547C60" w:rsidTr="008A7659">
        <w:trPr>
          <w:trHeight w:hRule="exact" w:val="926"/>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pPr>
              <w:autoSpaceDE w:val="0"/>
              <w:autoSpaceDN w:val="0"/>
              <w:spacing w:before="76" w:after="0" w:line="230" w:lineRule="auto"/>
              <w:jc w:val="center"/>
            </w:pPr>
            <w:r>
              <w:rPr>
                <w:rFonts w:ascii="Times New Roman" w:eastAsia="Times New Roman" w:hAnsi="Times New Roman"/>
                <w:color w:val="000000"/>
                <w:w w:val="97"/>
                <w:sz w:val="16"/>
              </w:rPr>
              <w:t>4.1.</w:t>
            </w:r>
          </w:p>
        </w:tc>
        <w:tc>
          <w:tcPr>
            <w:tcW w:w="4178" w:type="dxa"/>
            <w:tcBorders>
              <w:top w:val="single" w:sz="5"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8A7659">
            <w:pPr>
              <w:autoSpaceDE w:val="0"/>
              <w:autoSpaceDN w:val="0"/>
              <w:spacing w:before="76" w:after="0" w:line="250" w:lineRule="auto"/>
              <w:ind w:left="72" w:right="288"/>
            </w:pPr>
            <w:r w:rsidRPr="00070A8C">
              <w:rPr>
                <w:rFonts w:ascii="Times New Roman" w:eastAsia="Times New Roman" w:hAnsi="Times New Roman"/>
                <w:b/>
                <w:color w:val="000000"/>
                <w:w w:val="97"/>
                <w:sz w:val="16"/>
              </w:rPr>
              <w:t xml:space="preserve">Физическая подготовка: освоение содержания </w:t>
            </w:r>
            <w:r w:rsidRPr="00070A8C">
              <w:br/>
            </w:r>
            <w:r w:rsidRPr="00070A8C">
              <w:rPr>
                <w:rFonts w:ascii="Times New Roman" w:eastAsia="Times New Roman" w:hAnsi="Times New Roman"/>
                <w:b/>
                <w:color w:val="000000"/>
                <w:w w:val="97"/>
                <w:sz w:val="16"/>
              </w:rPr>
              <w:t xml:space="preserve">программы, демонстрация приростов в показателях физической подготовленности и нормативных </w:t>
            </w:r>
            <w:r w:rsidRPr="00070A8C">
              <w:br/>
            </w:r>
            <w:r w:rsidRPr="00070A8C">
              <w:rPr>
                <w:rFonts w:ascii="Times New Roman" w:eastAsia="Times New Roman" w:hAnsi="Times New Roman"/>
                <w:b/>
                <w:color w:val="000000"/>
                <w:w w:val="97"/>
                <w:sz w:val="16"/>
              </w:rPr>
              <w:t>требований комплекса ГТО</w:t>
            </w:r>
          </w:p>
        </w:tc>
        <w:tc>
          <w:tcPr>
            <w:tcW w:w="530" w:type="dxa"/>
            <w:tcBorders>
              <w:top w:val="single" w:sz="5"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pPr>
              <w:autoSpaceDE w:val="0"/>
              <w:autoSpaceDN w:val="0"/>
              <w:spacing w:before="76" w:after="0" w:line="230" w:lineRule="auto"/>
              <w:ind w:left="72"/>
            </w:pPr>
            <w:r>
              <w:t>10</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tc>
        <w:tc>
          <w:tcPr>
            <w:tcW w:w="5068" w:type="dxa"/>
            <w:tcBorders>
              <w:top w:val="single" w:sz="5"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tc>
        <w:tc>
          <w:tcPr>
            <w:tcW w:w="828" w:type="dxa"/>
            <w:tcBorders>
              <w:top w:val="single" w:sz="5"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547C60" w:rsidRDefault="005C7B05" w:rsidP="008A7659">
            <w:hyperlink r:id="rId109" w:anchor="https://uchebnik.mos.ru/material_view/atomic_objects/7856179?menuReferrer=catalogue" w:history="1">
              <w:r w:rsidR="00F548D5" w:rsidRPr="00485990">
                <w:rPr>
                  <w:rStyle w:val="a5"/>
                  <w:rFonts w:ascii="Times New Roman" w:hAnsi="Times New Roman"/>
                  <w:sz w:val="16"/>
                  <w:szCs w:val="16"/>
                </w:rPr>
                <w:t>https://uchebnik.mos.ru/material_view/atomic_objects/7856179?menuReferrer=catalogue - https://uchebnik.mos.ru/material_view/atomic_objects/7856179?menuReferrer=catalogue</w:t>
              </w:r>
            </w:hyperlink>
          </w:p>
        </w:tc>
      </w:tr>
      <w:tr w:rsidR="00547C60" w:rsidTr="008A7659">
        <w:trPr>
          <w:trHeight w:hRule="exact" w:val="348"/>
        </w:trPr>
        <w:tc>
          <w:tcPr>
            <w:tcW w:w="46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pPr>
              <w:autoSpaceDE w:val="0"/>
              <w:autoSpaceDN w:val="0"/>
              <w:spacing w:before="76" w:after="0" w:line="233" w:lineRule="auto"/>
              <w:ind w:left="72"/>
            </w:pPr>
            <w:r>
              <w:t>10</w:t>
            </w:r>
          </w:p>
        </w:tc>
        <w:tc>
          <w:tcPr>
            <w:tcW w:w="1032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tc>
      </w:tr>
      <w:tr w:rsidR="00547C60" w:rsidTr="008A7659">
        <w:trPr>
          <w:trHeight w:hRule="exact" w:val="328"/>
        </w:trPr>
        <w:tc>
          <w:tcPr>
            <w:tcW w:w="46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Pr="00070A8C" w:rsidRDefault="00547C60" w:rsidP="008A7659">
            <w:pPr>
              <w:autoSpaceDE w:val="0"/>
              <w:autoSpaceDN w:val="0"/>
              <w:spacing w:before="76" w:after="0" w:line="233" w:lineRule="auto"/>
              <w:ind w:left="72"/>
            </w:pPr>
            <w:r w:rsidRPr="00070A8C">
              <w:rPr>
                <w:rFonts w:ascii="Times New Roman" w:eastAsia="Times New Roman" w:hAnsi="Times New Roman"/>
                <w:color w:val="000000"/>
                <w:w w:val="97"/>
                <w:sz w:val="16"/>
              </w:rPr>
              <w:t>ОБЩЕЕ КОЛИЧЕСТВО ЧАСОВ ПО ПРОГРАММЕ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pPr>
              <w:autoSpaceDE w:val="0"/>
              <w:autoSpaceDN w:val="0"/>
              <w:spacing w:before="76" w:after="0" w:line="233" w:lineRule="auto"/>
              <w:ind w:left="72"/>
            </w:pPr>
            <w:r>
              <w:rPr>
                <w:rFonts w:ascii="Times New Roman" w:eastAsia="Times New Roman" w:hAnsi="Times New Roman"/>
                <w:color w:val="000000"/>
                <w:w w:val="97"/>
                <w:sz w:val="16"/>
              </w:rPr>
              <w:t>68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pPr>
              <w:autoSpaceDE w:val="0"/>
              <w:autoSpaceDN w:val="0"/>
              <w:spacing w:before="76" w:after="0" w:line="233" w:lineRule="auto"/>
              <w:ind w:left="74"/>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pPr>
              <w:autoSpaceDE w:val="0"/>
              <w:autoSpaceDN w:val="0"/>
              <w:spacing w:before="76" w:after="0" w:line="233" w:lineRule="auto"/>
              <w:ind w:left="72"/>
            </w:pPr>
          </w:p>
        </w:tc>
        <w:tc>
          <w:tcPr>
            <w:tcW w:w="8082"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547C60" w:rsidRDefault="00547C60" w:rsidP="008A7659"/>
        </w:tc>
      </w:tr>
    </w:tbl>
    <w:p w:rsidR="0051131B" w:rsidRPr="00070A8C" w:rsidRDefault="0051131B" w:rsidP="0051131B">
      <w:pPr>
        <w:sectPr w:rsidR="0051131B" w:rsidRPr="00070A8C">
          <w:pgSz w:w="16840" w:h="11900"/>
          <w:pgMar w:top="284" w:right="640" w:bottom="616" w:left="666" w:header="720" w:footer="720" w:gutter="0"/>
          <w:cols w:space="720" w:equalWidth="0">
            <w:col w:w="15534" w:space="0"/>
          </w:cols>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3969"/>
        <w:gridCol w:w="5528"/>
      </w:tblGrid>
      <w:tr w:rsidR="005C72CC" w:rsidRPr="005C72CC" w:rsidTr="005C72CC">
        <w:trPr>
          <w:trHeight w:val="2583"/>
        </w:trPr>
        <w:tc>
          <w:tcPr>
            <w:tcW w:w="4503" w:type="dxa"/>
            <w:shd w:val="clear" w:color="auto" w:fill="auto"/>
          </w:tcPr>
          <w:p w:rsidR="005C72CC" w:rsidRPr="005C72CC" w:rsidRDefault="005C72CC" w:rsidP="005C72CC">
            <w:pPr>
              <w:spacing w:after="0" w:line="240" w:lineRule="auto"/>
              <w:jc w:val="center"/>
              <w:rPr>
                <w:rFonts w:ascii="Times New Roman" w:eastAsia="Times New Roman" w:hAnsi="Times New Roman"/>
                <w:sz w:val="24"/>
                <w:szCs w:val="24"/>
                <w:lang w:eastAsia="ru-RU"/>
              </w:rPr>
            </w:pPr>
            <w:r w:rsidRPr="005C72CC">
              <w:rPr>
                <w:rFonts w:ascii="Times New Roman" w:eastAsia="Times New Roman" w:hAnsi="Times New Roman"/>
                <w:sz w:val="24"/>
                <w:szCs w:val="24"/>
                <w:lang w:eastAsia="ru-RU"/>
              </w:rPr>
              <w:lastRenderedPageBreak/>
              <w:t>« Рассмотрено»</w:t>
            </w:r>
            <w:r w:rsidRPr="005C72CC">
              <w:rPr>
                <w:rFonts w:ascii="Times New Roman" w:eastAsia="Times New Roman" w:hAnsi="Times New Roman"/>
                <w:sz w:val="24"/>
                <w:szCs w:val="24"/>
                <w:lang w:eastAsia="ru-RU"/>
              </w:rPr>
              <w:br/>
              <w:t>Руководитель ШМК</w:t>
            </w:r>
          </w:p>
          <w:p w:rsidR="005C72CC" w:rsidRPr="005C72CC" w:rsidRDefault="005C72CC" w:rsidP="005C72CC">
            <w:pPr>
              <w:spacing w:after="0" w:line="240" w:lineRule="auto"/>
              <w:jc w:val="center"/>
              <w:rPr>
                <w:rFonts w:ascii="Times New Roman" w:eastAsia="Times New Roman" w:hAnsi="Times New Roman"/>
                <w:sz w:val="24"/>
                <w:szCs w:val="24"/>
                <w:lang w:eastAsia="ru-RU"/>
              </w:rPr>
            </w:pPr>
            <w:r w:rsidRPr="005C72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Петрова В.А</w:t>
            </w:r>
            <w:r w:rsidRPr="005C72CC">
              <w:rPr>
                <w:rFonts w:ascii="Times New Roman" w:eastAsia="Times New Roman" w:hAnsi="Times New Roman"/>
                <w:sz w:val="24"/>
                <w:szCs w:val="24"/>
                <w:lang w:eastAsia="ru-RU"/>
              </w:rPr>
              <w:t>/__________/</w:t>
            </w:r>
            <w:r w:rsidRPr="005C72CC">
              <w:rPr>
                <w:rFonts w:ascii="Times New Roman" w:eastAsia="Times New Roman" w:hAnsi="Times New Roman"/>
                <w:sz w:val="24"/>
                <w:szCs w:val="24"/>
                <w:lang w:eastAsia="ru-RU"/>
              </w:rPr>
              <w:br/>
              <w:t>ФИО</w:t>
            </w:r>
            <w:r w:rsidRPr="005C72CC">
              <w:rPr>
                <w:rFonts w:ascii="Times New Roman" w:eastAsia="Times New Roman" w:hAnsi="Times New Roman"/>
                <w:sz w:val="24"/>
                <w:szCs w:val="24"/>
                <w:lang w:eastAsia="ru-RU"/>
              </w:rPr>
              <w:br/>
              <w:t xml:space="preserve">Протокол № ____ от </w:t>
            </w:r>
            <w:r w:rsidRPr="005C72CC">
              <w:rPr>
                <w:rFonts w:ascii="Times New Roman" w:eastAsia="Times New Roman" w:hAnsi="Times New Roman"/>
                <w:sz w:val="24"/>
                <w:szCs w:val="24"/>
                <w:lang w:eastAsia="ru-RU"/>
              </w:rPr>
              <w:br/>
              <w:t>«___» __________ 20</w:t>
            </w:r>
            <w:r>
              <w:rPr>
                <w:rFonts w:ascii="Times New Roman" w:eastAsia="Times New Roman" w:hAnsi="Times New Roman"/>
                <w:sz w:val="24"/>
                <w:szCs w:val="24"/>
                <w:lang w:eastAsia="ru-RU"/>
              </w:rPr>
              <w:t>22</w:t>
            </w:r>
            <w:r w:rsidRPr="005C72CC">
              <w:rPr>
                <w:rFonts w:ascii="Times New Roman" w:eastAsia="Times New Roman" w:hAnsi="Times New Roman"/>
                <w:sz w:val="24"/>
                <w:szCs w:val="24"/>
                <w:lang w:eastAsia="ru-RU"/>
              </w:rPr>
              <w:t xml:space="preserve"> г.</w:t>
            </w:r>
          </w:p>
        </w:tc>
        <w:tc>
          <w:tcPr>
            <w:tcW w:w="3969" w:type="dxa"/>
            <w:shd w:val="clear" w:color="auto" w:fill="auto"/>
          </w:tcPr>
          <w:p w:rsidR="005C72CC" w:rsidRPr="005C72CC" w:rsidRDefault="005C72CC" w:rsidP="005C72CC">
            <w:pPr>
              <w:spacing w:after="0" w:line="240" w:lineRule="auto"/>
              <w:jc w:val="center"/>
              <w:rPr>
                <w:rFonts w:ascii="Times New Roman" w:eastAsia="Times New Roman" w:hAnsi="Times New Roman"/>
                <w:sz w:val="24"/>
                <w:szCs w:val="24"/>
                <w:lang w:eastAsia="ru-RU"/>
              </w:rPr>
            </w:pPr>
            <w:r w:rsidRPr="005C72CC">
              <w:rPr>
                <w:rFonts w:ascii="Times New Roman" w:eastAsia="Times New Roman" w:hAnsi="Times New Roman"/>
                <w:sz w:val="24"/>
                <w:szCs w:val="24"/>
                <w:lang w:eastAsia="ru-RU"/>
              </w:rPr>
              <w:t>« Согласов</w:t>
            </w:r>
            <w:r>
              <w:rPr>
                <w:rFonts w:ascii="Times New Roman" w:eastAsia="Times New Roman" w:hAnsi="Times New Roman"/>
                <w:sz w:val="24"/>
                <w:szCs w:val="24"/>
                <w:lang w:eastAsia="ru-RU"/>
              </w:rPr>
              <w:t>ано»</w:t>
            </w:r>
            <w:r>
              <w:rPr>
                <w:rFonts w:ascii="Times New Roman" w:eastAsia="Times New Roman" w:hAnsi="Times New Roman"/>
                <w:sz w:val="24"/>
                <w:szCs w:val="24"/>
                <w:lang w:eastAsia="ru-RU"/>
              </w:rPr>
              <w:br/>
              <w:t>Заместитель директора по УР</w:t>
            </w:r>
            <w:r>
              <w:rPr>
                <w:rFonts w:ascii="Times New Roman" w:eastAsia="Times New Roman" w:hAnsi="Times New Roman"/>
                <w:sz w:val="24"/>
                <w:szCs w:val="24"/>
                <w:lang w:eastAsia="ru-RU"/>
              </w:rPr>
              <w:br/>
              <w:t>Иванова М.А</w:t>
            </w:r>
            <w:r w:rsidRPr="005C72CC">
              <w:rPr>
                <w:rFonts w:ascii="Times New Roman" w:eastAsia="Times New Roman" w:hAnsi="Times New Roman"/>
                <w:sz w:val="24"/>
                <w:szCs w:val="24"/>
                <w:lang w:eastAsia="ru-RU"/>
              </w:rPr>
              <w:t xml:space="preserve"> /________/</w:t>
            </w:r>
            <w:r w:rsidRPr="005C72CC">
              <w:rPr>
                <w:rFonts w:ascii="Times New Roman" w:eastAsia="Times New Roman" w:hAnsi="Times New Roman"/>
                <w:sz w:val="24"/>
                <w:szCs w:val="24"/>
                <w:lang w:eastAsia="ru-RU"/>
              </w:rPr>
              <w:br/>
              <w:t>ФИО</w:t>
            </w:r>
            <w:r w:rsidRPr="005C72CC">
              <w:rPr>
                <w:rFonts w:ascii="Times New Roman" w:eastAsia="Times New Roman" w:hAnsi="Times New Roman"/>
                <w:sz w:val="24"/>
                <w:szCs w:val="24"/>
                <w:lang w:eastAsia="ru-RU"/>
              </w:rPr>
              <w:br/>
              <w:t>«___» __________ 20</w:t>
            </w:r>
            <w:r>
              <w:rPr>
                <w:rFonts w:ascii="Times New Roman" w:eastAsia="Times New Roman" w:hAnsi="Times New Roman"/>
                <w:sz w:val="24"/>
                <w:szCs w:val="24"/>
                <w:lang w:eastAsia="ru-RU"/>
              </w:rPr>
              <w:t>22</w:t>
            </w:r>
            <w:r w:rsidRPr="005C72CC">
              <w:rPr>
                <w:rFonts w:ascii="Times New Roman" w:eastAsia="Times New Roman" w:hAnsi="Times New Roman"/>
                <w:sz w:val="24"/>
                <w:szCs w:val="24"/>
                <w:lang w:eastAsia="ru-RU"/>
              </w:rPr>
              <w:t xml:space="preserve"> г.</w:t>
            </w:r>
          </w:p>
        </w:tc>
        <w:tc>
          <w:tcPr>
            <w:tcW w:w="5528" w:type="dxa"/>
            <w:shd w:val="clear" w:color="auto" w:fill="auto"/>
          </w:tcPr>
          <w:p w:rsidR="005C72CC" w:rsidRPr="005C72CC" w:rsidRDefault="005C72CC" w:rsidP="005C72CC">
            <w:pPr>
              <w:spacing w:after="0" w:line="240" w:lineRule="auto"/>
              <w:jc w:val="center"/>
              <w:rPr>
                <w:rFonts w:ascii="Times New Roman" w:eastAsia="Times New Roman" w:hAnsi="Times New Roman"/>
                <w:sz w:val="24"/>
                <w:szCs w:val="24"/>
                <w:lang w:eastAsia="ru-RU"/>
              </w:rPr>
            </w:pPr>
            <w:r w:rsidRPr="005C72CC">
              <w:rPr>
                <w:rFonts w:ascii="Times New Roman" w:eastAsia="Times New Roman" w:hAnsi="Times New Roman"/>
                <w:sz w:val="24"/>
                <w:szCs w:val="24"/>
                <w:lang w:eastAsia="ru-RU"/>
              </w:rPr>
              <w:t>« Утверждаю»</w:t>
            </w:r>
            <w:r w:rsidRPr="005C72CC">
              <w:rPr>
                <w:rFonts w:ascii="Times New Roman" w:eastAsia="Times New Roman" w:hAnsi="Times New Roman"/>
                <w:sz w:val="24"/>
                <w:szCs w:val="24"/>
                <w:lang w:eastAsia="ru-RU"/>
              </w:rPr>
              <w:br/>
              <w:t>Директор МБО</w:t>
            </w:r>
            <w:proofErr w:type="gramStart"/>
            <w:r w:rsidRPr="005C72CC">
              <w:rPr>
                <w:rFonts w:ascii="Times New Roman" w:eastAsia="Times New Roman" w:hAnsi="Times New Roman"/>
                <w:sz w:val="24"/>
                <w:szCs w:val="24"/>
                <w:lang w:eastAsia="ru-RU"/>
              </w:rPr>
              <w:t>У-</w:t>
            </w:r>
            <w:proofErr w:type="gramEnd"/>
            <w:r w:rsidRPr="005C72CC">
              <w:rPr>
                <w:rFonts w:ascii="Times New Roman" w:eastAsia="Times New Roman" w:hAnsi="Times New Roman"/>
                <w:sz w:val="24"/>
                <w:szCs w:val="24"/>
                <w:lang w:eastAsia="ru-RU"/>
              </w:rPr>
              <w:t xml:space="preserve"> СОШ </w:t>
            </w:r>
            <w:proofErr w:type="spellStart"/>
            <w:r w:rsidRPr="005C72CC">
              <w:rPr>
                <w:rFonts w:ascii="Times New Roman" w:eastAsia="Times New Roman" w:hAnsi="Times New Roman"/>
                <w:sz w:val="24"/>
                <w:szCs w:val="24"/>
                <w:lang w:eastAsia="ru-RU"/>
              </w:rPr>
              <w:t>р.п</w:t>
            </w:r>
            <w:proofErr w:type="spellEnd"/>
            <w:r w:rsidRPr="005C72CC">
              <w:rPr>
                <w:rFonts w:ascii="Times New Roman" w:eastAsia="Times New Roman" w:hAnsi="Times New Roman"/>
                <w:sz w:val="24"/>
                <w:szCs w:val="24"/>
                <w:lang w:eastAsia="ru-RU"/>
              </w:rPr>
              <w:t>.</w:t>
            </w:r>
            <w:r w:rsidRPr="005C72CC">
              <w:rPr>
                <w:rFonts w:ascii="Times New Roman" w:eastAsia="Times New Roman" w:hAnsi="Times New Roman"/>
                <w:sz w:val="24"/>
                <w:szCs w:val="24"/>
                <w:lang w:eastAsia="ru-RU"/>
              </w:rPr>
              <w:br/>
              <w:t>Пушкино</w:t>
            </w:r>
            <w:r w:rsidRPr="005C72CC">
              <w:rPr>
                <w:rFonts w:ascii="Times New Roman" w:eastAsia="Times New Roman" w:hAnsi="Times New Roman"/>
                <w:sz w:val="24"/>
                <w:szCs w:val="24"/>
                <w:lang w:eastAsia="ru-RU"/>
              </w:rPr>
              <w:br/>
              <w:t>Денисова Л.Г /__________/</w:t>
            </w:r>
            <w:r w:rsidRPr="005C72CC">
              <w:rPr>
                <w:rFonts w:ascii="Times New Roman" w:eastAsia="Times New Roman" w:hAnsi="Times New Roman"/>
                <w:sz w:val="24"/>
                <w:szCs w:val="24"/>
                <w:lang w:eastAsia="ru-RU"/>
              </w:rPr>
              <w:br/>
              <w:t>ФИО</w:t>
            </w:r>
            <w:r w:rsidRPr="005C72CC">
              <w:rPr>
                <w:rFonts w:ascii="Times New Roman" w:eastAsia="Times New Roman" w:hAnsi="Times New Roman"/>
                <w:sz w:val="24"/>
                <w:szCs w:val="24"/>
                <w:lang w:eastAsia="ru-RU"/>
              </w:rPr>
              <w:br/>
              <w:t>Приказ № ___  от</w:t>
            </w:r>
            <w:r w:rsidRPr="005C72CC">
              <w:rPr>
                <w:rFonts w:ascii="Times New Roman" w:eastAsia="Times New Roman" w:hAnsi="Times New Roman"/>
                <w:sz w:val="24"/>
                <w:szCs w:val="24"/>
                <w:lang w:eastAsia="ru-RU"/>
              </w:rPr>
              <w:br/>
              <w:t>«___» __________ 20</w:t>
            </w:r>
            <w:r>
              <w:rPr>
                <w:rFonts w:ascii="Times New Roman" w:eastAsia="Times New Roman" w:hAnsi="Times New Roman"/>
                <w:sz w:val="24"/>
                <w:szCs w:val="24"/>
                <w:lang w:eastAsia="ru-RU"/>
              </w:rPr>
              <w:t>22</w:t>
            </w:r>
            <w:r w:rsidRPr="005C72CC">
              <w:rPr>
                <w:rFonts w:ascii="Times New Roman" w:eastAsia="Times New Roman" w:hAnsi="Times New Roman"/>
                <w:sz w:val="24"/>
                <w:szCs w:val="24"/>
                <w:lang w:eastAsia="ru-RU"/>
              </w:rPr>
              <w:t xml:space="preserve"> г.</w:t>
            </w:r>
          </w:p>
        </w:tc>
      </w:tr>
    </w:tbl>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A73944">
      <w:pPr>
        <w:spacing w:after="0" w:line="240" w:lineRule="auto"/>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8"/>
          <w:szCs w:val="28"/>
        </w:rPr>
      </w:pPr>
      <w:r>
        <w:rPr>
          <w:rFonts w:ascii="Times New Roman" w:hAnsi="Times New Roman"/>
          <w:sz w:val="28"/>
          <w:szCs w:val="28"/>
        </w:rPr>
        <w:t>Рабочая программа по физической культуре</w:t>
      </w:r>
    </w:p>
    <w:p w:rsidR="005C72CC" w:rsidRPr="005C72CC" w:rsidRDefault="005C72CC" w:rsidP="005C72CC">
      <w:pPr>
        <w:spacing w:after="0" w:line="240" w:lineRule="auto"/>
        <w:jc w:val="center"/>
        <w:rPr>
          <w:rFonts w:ascii="Times New Roman" w:hAnsi="Times New Roman"/>
          <w:sz w:val="28"/>
          <w:szCs w:val="28"/>
        </w:rPr>
      </w:pPr>
      <w:r>
        <w:rPr>
          <w:rFonts w:ascii="Times New Roman" w:hAnsi="Times New Roman"/>
          <w:sz w:val="28"/>
          <w:szCs w:val="28"/>
        </w:rPr>
        <w:t>5-</w:t>
      </w:r>
      <w:r w:rsidRPr="005C72CC">
        <w:rPr>
          <w:rFonts w:ascii="Times New Roman" w:hAnsi="Times New Roman"/>
          <w:sz w:val="28"/>
          <w:szCs w:val="28"/>
        </w:rPr>
        <w:t>9 класс.</w:t>
      </w:r>
    </w:p>
    <w:p w:rsidR="005C72CC" w:rsidRPr="005C72CC" w:rsidRDefault="005C72CC" w:rsidP="005C72CC">
      <w:pPr>
        <w:spacing w:after="0" w:line="240" w:lineRule="auto"/>
        <w:jc w:val="center"/>
        <w:rPr>
          <w:rFonts w:ascii="Times New Roman" w:hAnsi="Times New Roman"/>
          <w:sz w:val="28"/>
          <w:szCs w:val="28"/>
        </w:rPr>
      </w:pPr>
      <w:r w:rsidRPr="005C72CC">
        <w:rPr>
          <w:rFonts w:ascii="Times New Roman" w:hAnsi="Times New Roman"/>
          <w:sz w:val="28"/>
          <w:szCs w:val="28"/>
        </w:rPr>
        <w:t>Учитель</w:t>
      </w:r>
      <w:r>
        <w:rPr>
          <w:rFonts w:ascii="Times New Roman" w:hAnsi="Times New Roman"/>
          <w:sz w:val="28"/>
          <w:szCs w:val="28"/>
        </w:rPr>
        <w:t xml:space="preserve"> МБОУ-СОШ р. п Пушкино</w:t>
      </w:r>
      <w:r w:rsidRPr="005C72CC">
        <w:rPr>
          <w:rFonts w:ascii="Times New Roman" w:hAnsi="Times New Roman"/>
          <w:sz w:val="28"/>
          <w:szCs w:val="28"/>
        </w:rPr>
        <w:t xml:space="preserve"> высшей квалификационной категории Петрова Ю.А.</w:t>
      </w:r>
    </w:p>
    <w:p w:rsidR="005C72CC" w:rsidRPr="005C72CC" w:rsidRDefault="005C72CC" w:rsidP="005C72CC">
      <w:pPr>
        <w:spacing w:after="0" w:line="240" w:lineRule="auto"/>
        <w:rPr>
          <w:rFonts w:ascii="Times New Roman" w:eastAsia="Times New Roman" w:hAnsi="Times New Roman"/>
          <w:sz w:val="24"/>
          <w:szCs w:val="24"/>
          <w:lang w:eastAsia="ru-RU"/>
        </w:rPr>
      </w:pPr>
    </w:p>
    <w:p w:rsidR="005C72CC" w:rsidRPr="005C72CC" w:rsidRDefault="005C72CC" w:rsidP="005C72CC">
      <w:pPr>
        <w:spacing w:after="0" w:line="240" w:lineRule="auto"/>
        <w:rPr>
          <w:rFonts w:ascii="Times New Roman" w:eastAsia="Times New Roman" w:hAnsi="Times New Roman"/>
          <w:sz w:val="24"/>
          <w:szCs w:val="24"/>
          <w:lang w:eastAsia="ru-RU"/>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center"/>
        <w:rPr>
          <w:rFonts w:ascii="Times New Roman" w:hAnsi="Times New Roman"/>
          <w:sz w:val="24"/>
          <w:szCs w:val="24"/>
        </w:rPr>
      </w:pPr>
    </w:p>
    <w:p w:rsidR="005C72CC" w:rsidRPr="005C72CC" w:rsidRDefault="005C72CC" w:rsidP="005C72CC">
      <w:pPr>
        <w:spacing w:after="0" w:line="240" w:lineRule="auto"/>
        <w:jc w:val="right"/>
        <w:rPr>
          <w:rFonts w:ascii="Times New Roman" w:hAnsi="Times New Roman"/>
          <w:b/>
          <w:sz w:val="24"/>
          <w:szCs w:val="24"/>
        </w:rPr>
      </w:pPr>
      <w:r w:rsidRPr="005C72CC">
        <w:rPr>
          <w:rFonts w:ascii="Times New Roman" w:hAnsi="Times New Roman"/>
          <w:b/>
          <w:sz w:val="24"/>
          <w:szCs w:val="24"/>
        </w:rPr>
        <w:t>Рассмотрено на заседании</w:t>
      </w:r>
    </w:p>
    <w:p w:rsidR="005C72CC" w:rsidRPr="005C72CC" w:rsidRDefault="005C72CC" w:rsidP="005C72CC">
      <w:pPr>
        <w:spacing w:after="0" w:line="240" w:lineRule="auto"/>
        <w:jc w:val="right"/>
        <w:rPr>
          <w:rFonts w:ascii="Times New Roman" w:hAnsi="Times New Roman"/>
          <w:b/>
          <w:sz w:val="24"/>
          <w:szCs w:val="24"/>
        </w:rPr>
      </w:pPr>
      <w:r w:rsidRPr="005C72CC">
        <w:rPr>
          <w:rFonts w:ascii="Times New Roman" w:hAnsi="Times New Roman"/>
          <w:b/>
          <w:sz w:val="24"/>
          <w:szCs w:val="24"/>
        </w:rPr>
        <w:t>педагогического совета</w:t>
      </w:r>
    </w:p>
    <w:p w:rsidR="005C72CC" w:rsidRPr="005C72CC" w:rsidRDefault="005C72CC" w:rsidP="00A73944">
      <w:pPr>
        <w:spacing w:after="0" w:line="240" w:lineRule="auto"/>
        <w:jc w:val="right"/>
        <w:rPr>
          <w:rFonts w:ascii="Times New Roman" w:hAnsi="Times New Roman"/>
          <w:b/>
          <w:sz w:val="24"/>
          <w:szCs w:val="24"/>
        </w:rPr>
      </w:pPr>
      <w:r w:rsidRPr="005C72CC">
        <w:rPr>
          <w:rFonts w:ascii="Times New Roman" w:hAnsi="Times New Roman"/>
          <w:b/>
          <w:sz w:val="24"/>
          <w:szCs w:val="24"/>
        </w:rPr>
        <w:t>протокол № _</w:t>
      </w:r>
      <w:r>
        <w:rPr>
          <w:rFonts w:ascii="Times New Roman" w:hAnsi="Times New Roman"/>
          <w:b/>
          <w:sz w:val="24"/>
          <w:szCs w:val="24"/>
        </w:rPr>
        <w:t>___от «__»_______2022</w:t>
      </w:r>
      <w:r w:rsidR="00A73944">
        <w:rPr>
          <w:rFonts w:ascii="Times New Roman" w:hAnsi="Times New Roman"/>
          <w:b/>
          <w:sz w:val="24"/>
          <w:szCs w:val="24"/>
        </w:rPr>
        <w:t>г</w:t>
      </w:r>
    </w:p>
    <w:p w:rsidR="005C72CC" w:rsidRPr="005C72CC" w:rsidRDefault="005C72CC" w:rsidP="005C72CC">
      <w:pPr>
        <w:spacing w:after="0" w:line="240" w:lineRule="auto"/>
        <w:jc w:val="right"/>
        <w:rPr>
          <w:rFonts w:ascii="Times New Roman" w:hAnsi="Times New Roman"/>
          <w:b/>
          <w:sz w:val="24"/>
          <w:szCs w:val="24"/>
        </w:rPr>
      </w:pPr>
    </w:p>
    <w:p w:rsidR="005C72CC" w:rsidRPr="005C72CC" w:rsidRDefault="005C72CC" w:rsidP="005C72CC">
      <w:pPr>
        <w:spacing w:after="0" w:line="240" w:lineRule="auto"/>
        <w:jc w:val="right"/>
        <w:rPr>
          <w:rFonts w:ascii="Times New Roman" w:hAnsi="Times New Roman"/>
          <w:b/>
          <w:sz w:val="24"/>
          <w:szCs w:val="24"/>
        </w:rPr>
      </w:pPr>
    </w:p>
    <w:p w:rsidR="005C72CC" w:rsidRPr="005C72CC" w:rsidRDefault="005C72CC" w:rsidP="005C72CC">
      <w:pPr>
        <w:spacing w:after="0" w:line="240" w:lineRule="auto"/>
        <w:jc w:val="right"/>
        <w:rPr>
          <w:rFonts w:ascii="Times New Roman" w:hAnsi="Times New Roman"/>
          <w:b/>
          <w:sz w:val="24"/>
          <w:szCs w:val="24"/>
        </w:rPr>
      </w:pPr>
    </w:p>
    <w:p w:rsidR="005C72CC" w:rsidRPr="005C72CC" w:rsidRDefault="005C72CC" w:rsidP="005C72CC">
      <w:pPr>
        <w:spacing w:after="0" w:line="240" w:lineRule="auto"/>
        <w:jc w:val="right"/>
        <w:rPr>
          <w:rFonts w:ascii="Times New Roman" w:hAnsi="Times New Roman"/>
          <w:b/>
          <w:sz w:val="24"/>
          <w:szCs w:val="24"/>
        </w:rPr>
      </w:pPr>
    </w:p>
    <w:p w:rsidR="005C72CC" w:rsidRPr="005C72CC" w:rsidRDefault="005C72CC" w:rsidP="005C72CC">
      <w:pPr>
        <w:spacing w:after="0" w:line="240" w:lineRule="auto"/>
        <w:jc w:val="right"/>
        <w:rPr>
          <w:rFonts w:ascii="Times New Roman" w:hAnsi="Times New Roman"/>
          <w:b/>
          <w:sz w:val="24"/>
          <w:szCs w:val="24"/>
        </w:rPr>
      </w:pPr>
    </w:p>
    <w:p w:rsidR="005C72CC" w:rsidRPr="005C72CC" w:rsidRDefault="005C72CC" w:rsidP="005C72CC">
      <w:pPr>
        <w:spacing w:after="0" w:line="240" w:lineRule="auto"/>
        <w:jc w:val="right"/>
        <w:rPr>
          <w:rFonts w:ascii="Times New Roman" w:hAnsi="Times New Roman"/>
          <w:b/>
          <w:sz w:val="24"/>
          <w:szCs w:val="24"/>
        </w:rPr>
      </w:pPr>
    </w:p>
    <w:p w:rsidR="005C72CC" w:rsidRPr="005C72CC" w:rsidRDefault="005C72CC" w:rsidP="00A73944">
      <w:pPr>
        <w:spacing w:after="0" w:line="240" w:lineRule="auto"/>
        <w:rPr>
          <w:rFonts w:ascii="Times New Roman" w:hAnsi="Times New Roman"/>
          <w:b/>
          <w:sz w:val="24"/>
          <w:szCs w:val="24"/>
        </w:rPr>
      </w:pPr>
    </w:p>
    <w:p w:rsidR="005C72CC" w:rsidRPr="005C72CC" w:rsidRDefault="005C72CC" w:rsidP="005C72CC">
      <w:pPr>
        <w:spacing w:after="0" w:line="240" w:lineRule="auto"/>
        <w:jc w:val="right"/>
        <w:rPr>
          <w:rFonts w:ascii="Times New Roman" w:hAnsi="Times New Roman"/>
          <w:b/>
          <w:sz w:val="24"/>
          <w:szCs w:val="24"/>
        </w:rPr>
      </w:pPr>
    </w:p>
    <w:p w:rsidR="005C72CC" w:rsidRPr="005C72CC" w:rsidRDefault="005C72CC" w:rsidP="005C72CC">
      <w:pPr>
        <w:spacing w:after="0" w:line="240" w:lineRule="auto"/>
        <w:jc w:val="right"/>
        <w:rPr>
          <w:rFonts w:ascii="Times New Roman" w:hAnsi="Times New Roman"/>
          <w:b/>
          <w:sz w:val="24"/>
          <w:szCs w:val="24"/>
        </w:rPr>
      </w:pPr>
    </w:p>
    <w:p w:rsidR="005C72CC" w:rsidRPr="005C72CC" w:rsidRDefault="00A73944" w:rsidP="00A73944">
      <w:pPr>
        <w:spacing w:after="0" w:line="240" w:lineRule="auto"/>
        <w:jc w:val="center"/>
        <w:rPr>
          <w:rFonts w:ascii="Times New Roman" w:hAnsi="Times New Roman"/>
          <w:b/>
          <w:sz w:val="24"/>
          <w:szCs w:val="24"/>
        </w:rPr>
      </w:pPr>
      <w:bookmarkStart w:id="0" w:name="_GoBack"/>
      <w:bookmarkEnd w:id="0"/>
      <w:r>
        <w:rPr>
          <w:rFonts w:ascii="Times New Roman" w:hAnsi="Times New Roman"/>
          <w:b/>
          <w:sz w:val="24"/>
          <w:szCs w:val="24"/>
        </w:rPr>
        <w:t>2022-2023 учебный  год</w:t>
      </w:r>
    </w:p>
    <w:p w:rsidR="005C72CC" w:rsidRPr="005C72CC" w:rsidRDefault="005C72CC" w:rsidP="005C72CC">
      <w:pPr>
        <w:spacing w:after="0" w:line="240" w:lineRule="auto"/>
        <w:rPr>
          <w:rFonts w:ascii="Times New Roman" w:eastAsia="Times New Roman" w:hAnsi="Times New Roman"/>
          <w:b/>
          <w:sz w:val="24"/>
          <w:szCs w:val="24"/>
          <w:lang w:eastAsia="ru-RU"/>
        </w:rPr>
      </w:pPr>
      <w:r w:rsidRPr="005C72CC">
        <w:rPr>
          <w:rFonts w:ascii="Times New Roman" w:hAnsi="Times New Roman"/>
          <w:b/>
          <w:sz w:val="24"/>
          <w:szCs w:val="24"/>
        </w:rPr>
        <w:lastRenderedPageBreak/>
        <w:t xml:space="preserve">                                                   </w:t>
      </w:r>
    </w:p>
    <w:p w:rsidR="00475EB9" w:rsidRDefault="00475EB9" w:rsidP="009C7010">
      <w:pPr>
        <w:jc w:val="center"/>
        <w:rPr>
          <w:rFonts w:ascii="Times New Roman" w:hAnsi="Times New Roman"/>
          <w:sz w:val="20"/>
          <w:szCs w:val="20"/>
        </w:rPr>
      </w:pPr>
    </w:p>
    <w:sectPr w:rsidR="00475EB9" w:rsidSect="009C7010">
      <w:pgSz w:w="16840" w:h="11900" w:orient="landscape"/>
      <w:pgMar w:top="480" w:right="540" w:bottom="280" w:left="5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B05" w:rsidRDefault="005C7B05" w:rsidP="00B1169A">
      <w:pPr>
        <w:spacing w:after="0" w:line="240" w:lineRule="auto"/>
      </w:pPr>
      <w:r>
        <w:separator/>
      </w:r>
    </w:p>
  </w:endnote>
  <w:endnote w:type="continuationSeparator" w:id="0">
    <w:p w:rsidR="005C7B05" w:rsidRDefault="005C7B05" w:rsidP="00B11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B05" w:rsidRDefault="005C7B05" w:rsidP="00B1169A">
      <w:pPr>
        <w:spacing w:after="0" w:line="240" w:lineRule="auto"/>
      </w:pPr>
      <w:r>
        <w:separator/>
      </w:r>
    </w:p>
  </w:footnote>
  <w:footnote w:type="continuationSeparator" w:id="0">
    <w:p w:rsidR="005C7B05" w:rsidRDefault="005C7B05" w:rsidP="00B116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nsid w:val="FFFFFF7F"/>
    <w:multiLevelType w:val="singleLevel"/>
    <w:tmpl w:val="38441652"/>
    <w:lvl w:ilvl="0">
      <w:start w:val="1"/>
      <w:numFmt w:val="decimal"/>
      <w:pStyle w:val="2"/>
      <w:lvlText w:val="%1."/>
      <w:lvlJc w:val="left"/>
      <w:pPr>
        <w:tabs>
          <w:tab w:val="num" w:pos="720"/>
        </w:tabs>
        <w:ind w:left="720" w:hanging="360"/>
      </w:pPr>
    </w:lvl>
  </w:abstractNum>
  <w:abstractNum w:abstractNumId="2">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nsid w:val="FFFFFF88"/>
    <w:multiLevelType w:val="singleLevel"/>
    <w:tmpl w:val="D0A62B40"/>
    <w:lvl w:ilvl="0">
      <w:start w:val="1"/>
      <w:numFmt w:val="decimal"/>
      <w:pStyle w:val="a"/>
      <w:lvlText w:val="%1."/>
      <w:lvlJc w:val="left"/>
      <w:pPr>
        <w:tabs>
          <w:tab w:val="num" w:pos="360"/>
        </w:tabs>
        <w:ind w:left="360" w:hanging="360"/>
      </w:pPr>
    </w:lvl>
  </w:abstractNum>
  <w:abstractNum w:abstractNumId="5">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nsid w:val="000576B0"/>
    <w:multiLevelType w:val="hybridMultilevel"/>
    <w:tmpl w:val="22D8FADA"/>
    <w:lvl w:ilvl="0" w:tplc="34AAC8A2">
      <w:start w:val="2"/>
      <w:numFmt w:val="decimal"/>
      <w:lvlText w:val="%1"/>
      <w:lvlJc w:val="left"/>
      <w:pPr>
        <w:ind w:left="195" w:hanging="118"/>
      </w:pPr>
      <w:rPr>
        <w:rFonts w:ascii="Times New Roman" w:eastAsia="Times New Roman" w:hAnsi="Times New Roman" w:cs="Times New Roman" w:hint="default"/>
        <w:w w:val="104"/>
        <w:sz w:val="15"/>
        <w:szCs w:val="15"/>
        <w:lang w:val="ru-RU" w:eastAsia="en-US" w:bidi="ar-SA"/>
      </w:rPr>
    </w:lvl>
    <w:lvl w:ilvl="1" w:tplc="9B6AA8C8">
      <w:numFmt w:val="bullet"/>
      <w:lvlText w:val="•"/>
      <w:lvlJc w:val="left"/>
      <w:pPr>
        <w:ind w:left="781" w:hanging="118"/>
      </w:pPr>
      <w:rPr>
        <w:rFonts w:hint="default"/>
        <w:lang w:val="ru-RU" w:eastAsia="en-US" w:bidi="ar-SA"/>
      </w:rPr>
    </w:lvl>
    <w:lvl w:ilvl="2" w:tplc="AA309DA0">
      <w:numFmt w:val="bullet"/>
      <w:lvlText w:val="•"/>
      <w:lvlJc w:val="left"/>
      <w:pPr>
        <w:ind w:left="1362" w:hanging="118"/>
      </w:pPr>
      <w:rPr>
        <w:rFonts w:hint="default"/>
        <w:lang w:val="ru-RU" w:eastAsia="en-US" w:bidi="ar-SA"/>
      </w:rPr>
    </w:lvl>
    <w:lvl w:ilvl="3" w:tplc="76425240">
      <w:numFmt w:val="bullet"/>
      <w:lvlText w:val="•"/>
      <w:lvlJc w:val="left"/>
      <w:pPr>
        <w:ind w:left="1943" w:hanging="118"/>
      </w:pPr>
      <w:rPr>
        <w:rFonts w:hint="default"/>
        <w:lang w:val="ru-RU" w:eastAsia="en-US" w:bidi="ar-SA"/>
      </w:rPr>
    </w:lvl>
    <w:lvl w:ilvl="4" w:tplc="F6024436">
      <w:numFmt w:val="bullet"/>
      <w:lvlText w:val="•"/>
      <w:lvlJc w:val="left"/>
      <w:pPr>
        <w:ind w:left="2524" w:hanging="118"/>
      </w:pPr>
      <w:rPr>
        <w:rFonts w:hint="default"/>
        <w:lang w:val="ru-RU" w:eastAsia="en-US" w:bidi="ar-SA"/>
      </w:rPr>
    </w:lvl>
    <w:lvl w:ilvl="5" w:tplc="5590C58A">
      <w:numFmt w:val="bullet"/>
      <w:lvlText w:val="•"/>
      <w:lvlJc w:val="left"/>
      <w:pPr>
        <w:ind w:left="3106" w:hanging="118"/>
      </w:pPr>
      <w:rPr>
        <w:rFonts w:hint="default"/>
        <w:lang w:val="ru-RU" w:eastAsia="en-US" w:bidi="ar-SA"/>
      </w:rPr>
    </w:lvl>
    <w:lvl w:ilvl="6" w:tplc="CCF2E584">
      <w:numFmt w:val="bullet"/>
      <w:lvlText w:val="•"/>
      <w:lvlJc w:val="left"/>
      <w:pPr>
        <w:ind w:left="3687" w:hanging="118"/>
      </w:pPr>
      <w:rPr>
        <w:rFonts w:hint="default"/>
        <w:lang w:val="ru-RU" w:eastAsia="en-US" w:bidi="ar-SA"/>
      </w:rPr>
    </w:lvl>
    <w:lvl w:ilvl="7" w:tplc="94B217C4">
      <w:numFmt w:val="bullet"/>
      <w:lvlText w:val="•"/>
      <w:lvlJc w:val="left"/>
      <w:pPr>
        <w:ind w:left="4268" w:hanging="118"/>
      </w:pPr>
      <w:rPr>
        <w:rFonts w:hint="default"/>
        <w:lang w:val="ru-RU" w:eastAsia="en-US" w:bidi="ar-SA"/>
      </w:rPr>
    </w:lvl>
    <w:lvl w:ilvl="8" w:tplc="3334C640">
      <w:numFmt w:val="bullet"/>
      <w:lvlText w:val="•"/>
      <w:lvlJc w:val="left"/>
      <w:pPr>
        <w:ind w:left="4849" w:hanging="118"/>
      </w:pPr>
      <w:rPr>
        <w:rFonts w:hint="default"/>
        <w:lang w:val="ru-RU" w:eastAsia="en-US" w:bidi="ar-SA"/>
      </w:rPr>
    </w:lvl>
  </w:abstractNum>
  <w:abstractNum w:abstractNumId="7">
    <w:nsid w:val="01567DB9"/>
    <w:multiLevelType w:val="multilevel"/>
    <w:tmpl w:val="E60E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2DD075C"/>
    <w:multiLevelType w:val="multilevel"/>
    <w:tmpl w:val="ED1CF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3075EF7"/>
    <w:multiLevelType w:val="multilevel"/>
    <w:tmpl w:val="F9B68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765927"/>
    <w:multiLevelType w:val="multilevel"/>
    <w:tmpl w:val="0F185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7707BD3"/>
    <w:multiLevelType w:val="multilevel"/>
    <w:tmpl w:val="1FA2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86248B4"/>
    <w:multiLevelType w:val="multilevel"/>
    <w:tmpl w:val="B2BC8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9F81111"/>
    <w:multiLevelType w:val="multilevel"/>
    <w:tmpl w:val="F1FCF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A230670"/>
    <w:multiLevelType w:val="multilevel"/>
    <w:tmpl w:val="6B52A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B6C57EC"/>
    <w:multiLevelType w:val="multilevel"/>
    <w:tmpl w:val="7464A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E21390E"/>
    <w:multiLevelType w:val="multilevel"/>
    <w:tmpl w:val="F900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EF214C4"/>
    <w:multiLevelType w:val="multilevel"/>
    <w:tmpl w:val="AF586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0BD5FFB"/>
    <w:multiLevelType w:val="multilevel"/>
    <w:tmpl w:val="FBA0B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0E961BF"/>
    <w:multiLevelType w:val="multilevel"/>
    <w:tmpl w:val="35FC5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14825DF"/>
    <w:multiLevelType w:val="multilevel"/>
    <w:tmpl w:val="32E4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2BC7636"/>
    <w:multiLevelType w:val="multilevel"/>
    <w:tmpl w:val="73A89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3207185"/>
    <w:multiLevelType w:val="multilevel"/>
    <w:tmpl w:val="8B388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492608F"/>
    <w:multiLevelType w:val="hybridMultilevel"/>
    <w:tmpl w:val="3C18D498"/>
    <w:lvl w:ilvl="0" w:tplc="4808E08A">
      <w:start w:val="1"/>
      <w:numFmt w:val="decimal"/>
      <w:lvlText w:val="%1"/>
      <w:lvlJc w:val="left"/>
      <w:pPr>
        <w:ind w:left="196" w:hanging="118"/>
      </w:pPr>
      <w:rPr>
        <w:rFonts w:ascii="Times New Roman" w:eastAsia="Times New Roman" w:hAnsi="Times New Roman" w:cs="Times New Roman" w:hint="default"/>
        <w:w w:val="104"/>
        <w:sz w:val="15"/>
        <w:szCs w:val="15"/>
        <w:lang w:val="ru-RU" w:eastAsia="en-US" w:bidi="ar-SA"/>
      </w:rPr>
    </w:lvl>
    <w:lvl w:ilvl="1" w:tplc="A17232AA">
      <w:numFmt w:val="bullet"/>
      <w:lvlText w:val="•"/>
      <w:lvlJc w:val="left"/>
      <w:pPr>
        <w:ind w:left="822" w:hanging="118"/>
      </w:pPr>
      <w:rPr>
        <w:rFonts w:hint="default"/>
        <w:lang w:val="ru-RU" w:eastAsia="en-US" w:bidi="ar-SA"/>
      </w:rPr>
    </w:lvl>
    <w:lvl w:ilvl="2" w:tplc="0040FF46">
      <w:numFmt w:val="bullet"/>
      <w:lvlText w:val="•"/>
      <w:lvlJc w:val="left"/>
      <w:pPr>
        <w:ind w:left="1444" w:hanging="118"/>
      </w:pPr>
      <w:rPr>
        <w:rFonts w:hint="default"/>
        <w:lang w:val="ru-RU" w:eastAsia="en-US" w:bidi="ar-SA"/>
      </w:rPr>
    </w:lvl>
    <w:lvl w:ilvl="3" w:tplc="CF42C2FA">
      <w:numFmt w:val="bullet"/>
      <w:lvlText w:val="•"/>
      <w:lvlJc w:val="left"/>
      <w:pPr>
        <w:ind w:left="2066" w:hanging="118"/>
      </w:pPr>
      <w:rPr>
        <w:rFonts w:hint="default"/>
        <w:lang w:val="ru-RU" w:eastAsia="en-US" w:bidi="ar-SA"/>
      </w:rPr>
    </w:lvl>
    <w:lvl w:ilvl="4" w:tplc="A09AD3EE">
      <w:numFmt w:val="bullet"/>
      <w:lvlText w:val="•"/>
      <w:lvlJc w:val="left"/>
      <w:pPr>
        <w:ind w:left="2688" w:hanging="118"/>
      </w:pPr>
      <w:rPr>
        <w:rFonts w:hint="default"/>
        <w:lang w:val="ru-RU" w:eastAsia="en-US" w:bidi="ar-SA"/>
      </w:rPr>
    </w:lvl>
    <w:lvl w:ilvl="5" w:tplc="D2A6E75C">
      <w:numFmt w:val="bullet"/>
      <w:lvlText w:val="•"/>
      <w:lvlJc w:val="left"/>
      <w:pPr>
        <w:ind w:left="3310" w:hanging="118"/>
      </w:pPr>
      <w:rPr>
        <w:rFonts w:hint="default"/>
        <w:lang w:val="ru-RU" w:eastAsia="en-US" w:bidi="ar-SA"/>
      </w:rPr>
    </w:lvl>
    <w:lvl w:ilvl="6" w:tplc="306A97C2">
      <w:numFmt w:val="bullet"/>
      <w:lvlText w:val="•"/>
      <w:lvlJc w:val="left"/>
      <w:pPr>
        <w:ind w:left="3932" w:hanging="118"/>
      </w:pPr>
      <w:rPr>
        <w:rFonts w:hint="default"/>
        <w:lang w:val="ru-RU" w:eastAsia="en-US" w:bidi="ar-SA"/>
      </w:rPr>
    </w:lvl>
    <w:lvl w:ilvl="7" w:tplc="7B4CB6C4">
      <w:numFmt w:val="bullet"/>
      <w:lvlText w:val="•"/>
      <w:lvlJc w:val="left"/>
      <w:pPr>
        <w:ind w:left="4554" w:hanging="118"/>
      </w:pPr>
      <w:rPr>
        <w:rFonts w:hint="default"/>
        <w:lang w:val="ru-RU" w:eastAsia="en-US" w:bidi="ar-SA"/>
      </w:rPr>
    </w:lvl>
    <w:lvl w:ilvl="8" w:tplc="EFA65586">
      <w:numFmt w:val="bullet"/>
      <w:lvlText w:val="•"/>
      <w:lvlJc w:val="left"/>
      <w:pPr>
        <w:ind w:left="5176" w:hanging="118"/>
      </w:pPr>
      <w:rPr>
        <w:rFonts w:hint="default"/>
        <w:lang w:val="ru-RU" w:eastAsia="en-US" w:bidi="ar-SA"/>
      </w:rPr>
    </w:lvl>
  </w:abstractNum>
  <w:abstractNum w:abstractNumId="24">
    <w:nsid w:val="19E942A7"/>
    <w:multiLevelType w:val="multilevel"/>
    <w:tmpl w:val="62AE0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AB008FB"/>
    <w:multiLevelType w:val="multilevel"/>
    <w:tmpl w:val="793ED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BB0557D"/>
    <w:multiLevelType w:val="multilevel"/>
    <w:tmpl w:val="AB766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D6273C9"/>
    <w:multiLevelType w:val="multilevel"/>
    <w:tmpl w:val="666E1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E276676"/>
    <w:multiLevelType w:val="multilevel"/>
    <w:tmpl w:val="F7E00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EF71F81"/>
    <w:multiLevelType w:val="multilevel"/>
    <w:tmpl w:val="AC0E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F291A9E"/>
    <w:multiLevelType w:val="multilevel"/>
    <w:tmpl w:val="C0AC1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FBD560B"/>
    <w:multiLevelType w:val="multilevel"/>
    <w:tmpl w:val="72FA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01453EF"/>
    <w:multiLevelType w:val="multilevel"/>
    <w:tmpl w:val="992E2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4BF65E2"/>
    <w:multiLevelType w:val="multilevel"/>
    <w:tmpl w:val="939C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569714D"/>
    <w:multiLevelType w:val="multilevel"/>
    <w:tmpl w:val="C17C5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7481C66"/>
    <w:multiLevelType w:val="multilevel"/>
    <w:tmpl w:val="696A7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7D674CF"/>
    <w:multiLevelType w:val="hybridMultilevel"/>
    <w:tmpl w:val="021653D6"/>
    <w:lvl w:ilvl="0" w:tplc="A1C6A568">
      <w:start w:val="1"/>
      <w:numFmt w:val="decimal"/>
      <w:lvlText w:val="%1"/>
      <w:lvlJc w:val="left"/>
      <w:pPr>
        <w:ind w:left="196" w:hanging="118"/>
      </w:pPr>
      <w:rPr>
        <w:rFonts w:ascii="Times New Roman" w:eastAsia="Times New Roman" w:hAnsi="Times New Roman" w:cs="Times New Roman" w:hint="default"/>
        <w:w w:val="104"/>
        <w:sz w:val="15"/>
        <w:szCs w:val="15"/>
        <w:lang w:val="ru-RU" w:eastAsia="en-US" w:bidi="ar-SA"/>
      </w:rPr>
    </w:lvl>
    <w:lvl w:ilvl="1" w:tplc="F184FC40">
      <w:numFmt w:val="bullet"/>
      <w:lvlText w:val="•"/>
      <w:lvlJc w:val="left"/>
      <w:pPr>
        <w:ind w:left="822" w:hanging="118"/>
      </w:pPr>
      <w:rPr>
        <w:rFonts w:hint="default"/>
        <w:lang w:val="ru-RU" w:eastAsia="en-US" w:bidi="ar-SA"/>
      </w:rPr>
    </w:lvl>
    <w:lvl w:ilvl="2" w:tplc="D8C48444">
      <w:numFmt w:val="bullet"/>
      <w:lvlText w:val="•"/>
      <w:lvlJc w:val="left"/>
      <w:pPr>
        <w:ind w:left="1444" w:hanging="118"/>
      </w:pPr>
      <w:rPr>
        <w:rFonts w:hint="default"/>
        <w:lang w:val="ru-RU" w:eastAsia="en-US" w:bidi="ar-SA"/>
      </w:rPr>
    </w:lvl>
    <w:lvl w:ilvl="3" w:tplc="A21A4474">
      <w:numFmt w:val="bullet"/>
      <w:lvlText w:val="•"/>
      <w:lvlJc w:val="left"/>
      <w:pPr>
        <w:ind w:left="2066" w:hanging="118"/>
      </w:pPr>
      <w:rPr>
        <w:rFonts w:hint="default"/>
        <w:lang w:val="ru-RU" w:eastAsia="en-US" w:bidi="ar-SA"/>
      </w:rPr>
    </w:lvl>
    <w:lvl w:ilvl="4" w:tplc="7E749C0A">
      <w:numFmt w:val="bullet"/>
      <w:lvlText w:val="•"/>
      <w:lvlJc w:val="left"/>
      <w:pPr>
        <w:ind w:left="2688" w:hanging="118"/>
      </w:pPr>
      <w:rPr>
        <w:rFonts w:hint="default"/>
        <w:lang w:val="ru-RU" w:eastAsia="en-US" w:bidi="ar-SA"/>
      </w:rPr>
    </w:lvl>
    <w:lvl w:ilvl="5" w:tplc="C1AED60C">
      <w:numFmt w:val="bullet"/>
      <w:lvlText w:val="•"/>
      <w:lvlJc w:val="left"/>
      <w:pPr>
        <w:ind w:left="3310" w:hanging="118"/>
      </w:pPr>
      <w:rPr>
        <w:rFonts w:hint="default"/>
        <w:lang w:val="ru-RU" w:eastAsia="en-US" w:bidi="ar-SA"/>
      </w:rPr>
    </w:lvl>
    <w:lvl w:ilvl="6" w:tplc="0592FB2C">
      <w:numFmt w:val="bullet"/>
      <w:lvlText w:val="•"/>
      <w:lvlJc w:val="left"/>
      <w:pPr>
        <w:ind w:left="3932" w:hanging="118"/>
      </w:pPr>
      <w:rPr>
        <w:rFonts w:hint="default"/>
        <w:lang w:val="ru-RU" w:eastAsia="en-US" w:bidi="ar-SA"/>
      </w:rPr>
    </w:lvl>
    <w:lvl w:ilvl="7" w:tplc="727CA42C">
      <w:numFmt w:val="bullet"/>
      <w:lvlText w:val="•"/>
      <w:lvlJc w:val="left"/>
      <w:pPr>
        <w:ind w:left="4554" w:hanging="118"/>
      </w:pPr>
      <w:rPr>
        <w:rFonts w:hint="default"/>
        <w:lang w:val="ru-RU" w:eastAsia="en-US" w:bidi="ar-SA"/>
      </w:rPr>
    </w:lvl>
    <w:lvl w:ilvl="8" w:tplc="C5B8CD2C">
      <w:numFmt w:val="bullet"/>
      <w:lvlText w:val="•"/>
      <w:lvlJc w:val="left"/>
      <w:pPr>
        <w:ind w:left="5176" w:hanging="118"/>
      </w:pPr>
      <w:rPr>
        <w:rFonts w:hint="default"/>
        <w:lang w:val="ru-RU" w:eastAsia="en-US" w:bidi="ar-SA"/>
      </w:rPr>
    </w:lvl>
  </w:abstractNum>
  <w:abstractNum w:abstractNumId="37">
    <w:nsid w:val="282972F8"/>
    <w:multiLevelType w:val="multilevel"/>
    <w:tmpl w:val="CC266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8852E46"/>
    <w:multiLevelType w:val="multilevel"/>
    <w:tmpl w:val="D826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8DD58E8"/>
    <w:multiLevelType w:val="hybridMultilevel"/>
    <w:tmpl w:val="E3FE276E"/>
    <w:lvl w:ilvl="0" w:tplc="F69C438A">
      <w:start w:val="7"/>
      <w:numFmt w:val="decimal"/>
      <w:lvlText w:val="%1"/>
      <w:lvlJc w:val="left"/>
      <w:pPr>
        <w:ind w:left="196" w:hanging="118"/>
      </w:pPr>
      <w:rPr>
        <w:rFonts w:ascii="Times New Roman" w:eastAsia="Times New Roman" w:hAnsi="Times New Roman" w:cs="Times New Roman" w:hint="default"/>
        <w:w w:val="104"/>
        <w:sz w:val="15"/>
        <w:szCs w:val="15"/>
        <w:lang w:val="ru-RU" w:eastAsia="en-US" w:bidi="ar-SA"/>
      </w:rPr>
    </w:lvl>
    <w:lvl w:ilvl="1" w:tplc="55087DA8">
      <w:numFmt w:val="bullet"/>
      <w:lvlText w:val="•"/>
      <w:lvlJc w:val="left"/>
      <w:pPr>
        <w:ind w:left="822" w:hanging="118"/>
      </w:pPr>
      <w:rPr>
        <w:rFonts w:hint="default"/>
        <w:lang w:val="ru-RU" w:eastAsia="en-US" w:bidi="ar-SA"/>
      </w:rPr>
    </w:lvl>
    <w:lvl w:ilvl="2" w:tplc="294CABBE">
      <w:numFmt w:val="bullet"/>
      <w:lvlText w:val="•"/>
      <w:lvlJc w:val="left"/>
      <w:pPr>
        <w:ind w:left="1444" w:hanging="118"/>
      </w:pPr>
      <w:rPr>
        <w:rFonts w:hint="default"/>
        <w:lang w:val="ru-RU" w:eastAsia="en-US" w:bidi="ar-SA"/>
      </w:rPr>
    </w:lvl>
    <w:lvl w:ilvl="3" w:tplc="0FC44B5E">
      <w:numFmt w:val="bullet"/>
      <w:lvlText w:val="•"/>
      <w:lvlJc w:val="left"/>
      <w:pPr>
        <w:ind w:left="2066" w:hanging="118"/>
      </w:pPr>
      <w:rPr>
        <w:rFonts w:hint="default"/>
        <w:lang w:val="ru-RU" w:eastAsia="en-US" w:bidi="ar-SA"/>
      </w:rPr>
    </w:lvl>
    <w:lvl w:ilvl="4" w:tplc="C7F818C0">
      <w:numFmt w:val="bullet"/>
      <w:lvlText w:val="•"/>
      <w:lvlJc w:val="left"/>
      <w:pPr>
        <w:ind w:left="2688" w:hanging="118"/>
      </w:pPr>
      <w:rPr>
        <w:rFonts w:hint="default"/>
        <w:lang w:val="ru-RU" w:eastAsia="en-US" w:bidi="ar-SA"/>
      </w:rPr>
    </w:lvl>
    <w:lvl w:ilvl="5" w:tplc="FDB4741A">
      <w:numFmt w:val="bullet"/>
      <w:lvlText w:val="•"/>
      <w:lvlJc w:val="left"/>
      <w:pPr>
        <w:ind w:left="3310" w:hanging="118"/>
      </w:pPr>
      <w:rPr>
        <w:rFonts w:hint="default"/>
        <w:lang w:val="ru-RU" w:eastAsia="en-US" w:bidi="ar-SA"/>
      </w:rPr>
    </w:lvl>
    <w:lvl w:ilvl="6" w:tplc="76A63F6A">
      <w:numFmt w:val="bullet"/>
      <w:lvlText w:val="•"/>
      <w:lvlJc w:val="left"/>
      <w:pPr>
        <w:ind w:left="3932" w:hanging="118"/>
      </w:pPr>
      <w:rPr>
        <w:rFonts w:hint="default"/>
        <w:lang w:val="ru-RU" w:eastAsia="en-US" w:bidi="ar-SA"/>
      </w:rPr>
    </w:lvl>
    <w:lvl w:ilvl="7" w:tplc="46D4A3C8">
      <w:numFmt w:val="bullet"/>
      <w:lvlText w:val="•"/>
      <w:lvlJc w:val="left"/>
      <w:pPr>
        <w:ind w:left="4554" w:hanging="118"/>
      </w:pPr>
      <w:rPr>
        <w:rFonts w:hint="default"/>
        <w:lang w:val="ru-RU" w:eastAsia="en-US" w:bidi="ar-SA"/>
      </w:rPr>
    </w:lvl>
    <w:lvl w:ilvl="8" w:tplc="98684510">
      <w:numFmt w:val="bullet"/>
      <w:lvlText w:val="•"/>
      <w:lvlJc w:val="left"/>
      <w:pPr>
        <w:ind w:left="5176" w:hanging="118"/>
      </w:pPr>
      <w:rPr>
        <w:rFonts w:hint="default"/>
        <w:lang w:val="ru-RU" w:eastAsia="en-US" w:bidi="ar-SA"/>
      </w:rPr>
    </w:lvl>
  </w:abstractNum>
  <w:abstractNum w:abstractNumId="40">
    <w:nsid w:val="28E818B5"/>
    <w:multiLevelType w:val="hybridMultilevel"/>
    <w:tmpl w:val="40E03F66"/>
    <w:lvl w:ilvl="0" w:tplc="94367664">
      <w:start w:val="1"/>
      <w:numFmt w:val="decimal"/>
      <w:lvlText w:val="%1"/>
      <w:lvlJc w:val="left"/>
      <w:pPr>
        <w:ind w:left="195" w:hanging="118"/>
      </w:pPr>
      <w:rPr>
        <w:rFonts w:ascii="Times New Roman" w:eastAsia="Times New Roman" w:hAnsi="Times New Roman" w:cs="Times New Roman" w:hint="default"/>
        <w:w w:val="104"/>
        <w:sz w:val="15"/>
        <w:szCs w:val="15"/>
        <w:lang w:val="ru-RU" w:eastAsia="en-US" w:bidi="ar-SA"/>
      </w:rPr>
    </w:lvl>
    <w:lvl w:ilvl="1" w:tplc="5EC40244">
      <w:numFmt w:val="bullet"/>
      <w:lvlText w:val="•"/>
      <w:lvlJc w:val="left"/>
      <w:pPr>
        <w:ind w:left="750" w:hanging="118"/>
      </w:pPr>
      <w:rPr>
        <w:rFonts w:hint="default"/>
        <w:lang w:val="ru-RU" w:eastAsia="en-US" w:bidi="ar-SA"/>
      </w:rPr>
    </w:lvl>
    <w:lvl w:ilvl="2" w:tplc="3A9E3426">
      <w:numFmt w:val="bullet"/>
      <w:lvlText w:val="•"/>
      <w:lvlJc w:val="left"/>
      <w:pPr>
        <w:ind w:left="1300" w:hanging="118"/>
      </w:pPr>
      <w:rPr>
        <w:rFonts w:hint="default"/>
        <w:lang w:val="ru-RU" w:eastAsia="en-US" w:bidi="ar-SA"/>
      </w:rPr>
    </w:lvl>
    <w:lvl w:ilvl="3" w:tplc="235CEAFE">
      <w:numFmt w:val="bullet"/>
      <w:lvlText w:val="•"/>
      <w:lvlJc w:val="left"/>
      <w:pPr>
        <w:ind w:left="1850" w:hanging="118"/>
      </w:pPr>
      <w:rPr>
        <w:rFonts w:hint="default"/>
        <w:lang w:val="ru-RU" w:eastAsia="en-US" w:bidi="ar-SA"/>
      </w:rPr>
    </w:lvl>
    <w:lvl w:ilvl="4" w:tplc="AE488A84">
      <w:numFmt w:val="bullet"/>
      <w:lvlText w:val="•"/>
      <w:lvlJc w:val="left"/>
      <w:pPr>
        <w:ind w:left="2400" w:hanging="118"/>
      </w:pPr>
      <w:rPr>
        <w:rFonts w:hint="default"/>
        <w:lang w:val="ru-RU" w:eastAsia="en-US" w:bidi="ar-SA"/>
      </w:rPr>
    </w:lvl>
    <w:lvl w:ilvl="5" w:tplc="5B4A8F72">
      <w:numFmt w:val="bullet"/>
      <w:lvlText w:val="•"/>
      <w:lvlJc w:val="left"/>
      <w:pPr>
        <w:ind w:left="2950" w:hanging="118"/>
      </w:pPr>
      <w:rPr>
        <w:rFonts w:hint="default"/>
        <w:lang w:val="ru-RU" w:eastAsia="en-US" w:bidi="ar-SA"/>
      </w:rPr>
    </w:lvl>
    <w:lvl w:ilvl="6" w:tplc="7E7847B6">
      <w:numFmt w:val="bullet"/>
      <w:lvlText w:val="•"/>
      <w:lvlJc w:val="left"/>
      <w:pPr>
        <w:ind w:left="3500" w:hanging="118"/>
      </w:pPr>
      <w:rPr>
        <w:rFonts w:hint="default"/>
        <w:lang w:val="ru-RU" w:eastAsia="en-US" w:bidi="ar-SA"/>
      </w:rPr>
    </w:lvl>
    <w:lvl w:ilvl="7" w:tplc="68FC0B3C">
      <w:numFmt w:val="bullet"/>
      <w:lvlText w:val="•"/>
      <w:lvlJc w:val="left"/>
      <w:pPr>
        <w:ind w:left="4050" w:hanging="118"/>
      </w:pPr>
      <w:rPr>
        <w:rFonts w:hint="default"/>
        <w:lang w:val="ru-RU" w:eastAsia="en-US" w:bidi="ar-SA"/>
      </w:rPr>
    </w:lvl>
    <w:lvl w:ilvl="8" w:tplc="5F72183A">
      <w:numFmt w:val="bullet"/>
      <w:lvlText w:val="•"/>
      <w:lvlJc w:val="left"/>
      <w:pPr>
        <w:ind w:left="4600" w:hanging="118"/>
      </w:pPr>
      <w:rPr>
        <w:rFonts w:hint="default"/>
        <w:lang w:val="ru-RU" w:eastAsia="en-US" w:bidi="ar-SA"/>
      </w:rPr>
    </w:lvl>
  </w:abstractNum>
  <w:abstractNum w:abstractNumId="41">
    <w:nsid w:val="290E4188"/>
    <w:multiLevelType w:val="multilevel"/>
    <w:tmpl w:val="69BC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ACC0E84"/>
    <w:multiLevelType w:val="multilevel"/>
    <w:tmpl w:val="28A81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B657117"/>
    <w:multiLevelType w:val="multilevel"/>
    <w:tmpl w:val="BFCCA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F8F2CDE"/>
    <w:multiLevelType w:val="hybridMultilevel"/>
    <w:tmpl w:val="F1B8A8A6"/>
    <w:lvl w:ilvl="0" w:tplc="6714EA84">
      <w:start w:val="1"/>
      <w:numFmt w:val="decimal"/>
      <w:lvlText w:val="%1"/>
      <w:lvlJc w:val="left"/>
      <w:pPr>
        <w:ind w:left="79" w:hanging="118"/>
      </w:pPr>
      <w:rPr>
        <w:rFonts w:ascii="Times New Roman" w:eastAsia="Times New Roman" w:hAnsi="Times New Roman" w:cs="Times New Roman" w:hint="default"/>
        <w:w w:val="104"/>
        <w:sz w:val="15"/>
        <w:szCs w:val="15"/>
        <w:lang w:val="ru-RU" w:eastAsia="en-US" w:bidi="ar-SA"/>
      </w:rPr>
    </w:lvl>
    <w:lvl w:ilvl="1" w:tplc="5EE62E64">
      <w:numFmt w:val="bullet"/>
      <w:lvlText w:val="•"/>
      <w:lvlJc w:val="left"/>
      <w:pPr>
        <w:ind w:left="714" w:hanging="118"/>
      </w:pPr>
      <w:rPr>
        <w:rFonts w:hint="default"/>
        <w:lang w:val="ru-RU" w:eastAsia="en-US" w:bidi="ar-SA"/>
      </w:rPr>
    </w:lvl>
    <w:lvl w:ilvl="2" w:tplc="FAC02D10">
      <w:numFmt w:val="bullet"/>
      <w:lvlText w:val="•"/>
      <w:lvlJc w:val="left"/>
      <w:pPr>
        <w:ind w:left="1348" w:hanging="118"/>
      </w:pPr>
      <w:rPr>
        <w:rFonts w:hint="default"/>
        <w:lang w:val="ru-RU" w:eastAsia="en-US" w:bidi="ar-SA"/>
      </w:rPr>
    </w:lvl>
    <w:lvl w:ilvl="3" w:tplc="129A0CD8">
      <w:numFmt w:val="bullet"/>
      <w:lvlText w:val="•"/>
      <w:lvlJc w:val="left"/>
      <w:pPr>
        <w:ind w:left="1982" w:hanging="118"/>
      </w:pPr>
      <w:rPr>
        <w:rFonts w:hint="default"/>
        <w:lang w:val="ru-RU" w:eastAsia="en-US" w:bidi="ar-SA"/>
      </w:rPr>
    </w:lvl>
    <w:lvl w:ilvl="4" w:tplc="1AFECF32">
      <w:numFmt w:val="bullet"/>
      <w:lvlText w:val="•"/>
      <w:lvlJc w:val="left"/>
      <w:pPr>
        <w:ind w:left="2616" w:hanging="118"/>
      </w:pPr>
      <w:rPr>
        <w:rFonts w:hint="default"/>
        <w:lang w:val="ru-RU" w:eastAsia="en-US" w:bidi="ar-SA"/>
      </w:rPr>
    </w:lvl>
    <w:lvl w:ilvl="5" w:tplc="694A9304">
      <w:numFmt w:val="bullet"/>
      <w:lvlText w:val="•"/>
      <w:lvlJc w:val="left"/>
      <w:pPr>
        <w:ind w:left="3250" w:hanging="118"/>
      </w:pPr>
      <w:rPr>
        <w:rFonts w:hint="default"/>
        <w:lang w:val="ru-RU" w:eastAsia="en-US" w:bidi="ar-SA"/>
      </w:rPr>
    </w:lvl>
    <w:lvl w:ilvl="6" w:tplc="66DC93B4">
      <w:numFmt w:val="bullet"/>
      <w:lvlText w:val="•"/>
      <w:lvlJc w:val="left"/>
      <w:pPr>
        <w:ind w:left="3884" w:hanging="118"/>
      </w:pPr>
      <w:rPr>
        <w:rFonts w:hint="default"/>
        <w:lang w:val="ru-RU" w:eastAsia="en-US" w:bidi="ar-SA"/>
      </w:rPr>
    </w:lvl>
    <w:lvl w:ilvl="7" w:tplc="E7E8704E">
      <w:numFmt w:val="bullet"/>
      <w:lvlText w:val="•"/>
      <w:lvlJc w:val="left"/>
      <w:pPr>
        <w:ind w:left="4518" w:hanging="118"/>
      </w:pPr>
      <w:rPr>
        <w:rFonts w:hint="default"/>
        <w:lang w:val="ru-RU" w:eastAsia="en-US" w:bidi="ar-SA"/>
      </w:rPr>
    </w:lvl>
    <w:lvl w:ilvl="8" w:tplc="DAC07EA0">
      <w:numFmt w:val="bullet"/>
      <w:lvlText w:val="•"/>
      <w:lvlJc w:val="left"/>
      <w:pPr>
        <w:ind w:left="5152" w:hanging="118"/>
      </w:pPr>
      <w:rPr>
        <w:rFonts w:hint="default"/>
        <w:lang w:val="ru-RU" w:eastAsia="en-US" w:bidi="ar-SA"/>
      </w:rPr>
    </w:lvl>
  </w:abstractNum>
  <w:abstractNum w:abstractNumId="45">
    <w:nsid w:val="3188660F"/>
    <w:multiLevelType w:val="multilevel"/>
    <w:tmpl w:val="311C6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5D01F71"/>
    <w:multiLevelType w:val="multilevel"/>
    <w:tmpl w:val="E70E8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5DB4C4D"/>
    <w:multiLevelType w:val="multilevel"/>
    <w:tmpl w:val="E1BED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5EC6043"/>
    <w:multiLevelType w:val="multilevel"/>
    <w:tmpl w:val="48567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71446B7"/>
    <w:multiLevelType w:val="multilevel"/>
    <w:tmpl w:val="246E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96878D9"/>
    <w:multiLevelType w:val="multilevel"/>
    <w:tmpl w:val="EA321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B0E5AD1"/>
    <w:multiLevelType w:val="multilevel"/>
    <w:tmpl w:val="A4E09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EEB0396"/>
    <w:multiLevelType w:val="multilevel"/>
    <w:tmpl w:val="989413A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F393DBD"/>
    <w:multiLevelType w:val="multilevel"/>
    <w:tmpl w:val="7662F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FEF63D6"/>
    <w:multiLevelType w:val="multilevel"/>
    <w:tmpl w:val="8D5C6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24472F0"/>
    <w:multiLevelType w:val="hybridMultilevel"/>
    <w:tmpl w:val="7BBE939A"/>
    <w:lvl w:ilvl="0" w:tplc="FCBEBF3A">
      <w:start w:val="5"/>
      <w:numFmt w:val="decimal"/>
      <w:lvlText w:val="%1"/>
      <w:lvlJc w:val="left"/>
      <w:pPr>
        <w:ind w:left="78" w:hanging="118"/>
      </w:pPr>
      <w:rPr>
        <w:rFonts w:ascii="Times New Roman" w:eastAsia="Times New Roman" w:hAnsi="Times New Roman" w:cs="Times New Roman" w:hint="default"/>
        <w:w w:val="104"/>
        <w:sz w:val="15"/>
        <w:szCs w:val="15"/>
        <w:lang w:val="ru-RU" w:eastAsia="en-US" w:bidi="ar-SA"/>
      </w:rPr>
    </w:lvl>
    <w:lvl w:ilvl="1" w:tplc="B18A9F2A">
      <w:numFmt w:val="bullet"/>
      <w:lvlText w:val="•"/>
      <w:lvlJc w:val="left"/>
      <w:pPr>
        <w:ind w:left="642" w:hanging="118"/>
      </w:pPr>
      <w:rPr>
        <w:rFonts w:hint="default"/>
        <w:lang w:val="ru-RU" w:eastAsia="en-US" w:bidi="ar-SA"/>
      </w:rPr>
    </w:lvl>
    <w:lvl w:ilvl="2" w:tplc="90C0C1EE">
      <w:numFmt w:val="bullet"/>
      <w:lvlText w:val="•"/>
      <w:lvlJc w:val="left"/>
      <w:pPr>
        <w:ind w:left="1204" w:hanging="118"/>
      </w:pPr>
      <w:rPr>
        <w:rFonts w:hint="default"/>
        <w:lang w:val="ru-RU" w:eastAsia="en-US" w:bidi="ar-SA"/>
      </w:rPr>
    </w:lvl>
    <w:lvl w:ilvl="3" w:tplc="6AD4E3A6">
      <w:numFmt w:val="bullet"/>
      <w:lvlText w:val="•"/>
      <w:lvlJc w:val="left"/>
      <w:pPr>
        <w:ind w:left="1766" w:hanging="118"/>
      </w:pPr>
      <w:rPr>
        <w:rFonts w:hint="default"/>
        <w:lang w:val="ru-RU" w:eastAsia="en-US" w:bidi="ar-SA"/>
      </w:rPr>
    </w:lvl>
    <w:lvl w:ilvl="4" w:tplc="033A2E1C">
      <w:numFmt w:val="bullet"/>
      <w:lvlText w:val="•"/>
      <w:lvlJc w:val="left"/>
      <w:pPr>
        <w:ind w:left="2328" w:hanging="118"/>
      </w:pPr>
      <w:rPr>
        <w:rFonts w:hint="default"/>
        <w:lang w:val="ru-RU" w:eastAsia="en-US" w:bidi="ar-SA"/>
      </w:rPr>
    </w:lvl>
    <w:lvl w:ilvl="5" w:tplc="486A9D3E">
      <w:numFmt w:val="bullet"/>
      <w:lvlText w:val="•"/>
      <w:lvlJc w:val="left"/>
      <w:pPr>
        <w:ind w:left="2890" w:hanging="118"/>
      </w:pPr>
      <w:rPr>
        <w:rFonts w:hint="default"/>
        <w:lang w:val="ru-RU" w:eastAsia="en-US" w:bidi="ar-SA"/>
      </w:rPr>
    </w:lvl>
    <w:lvl w:ilvl="6" w:tplc="F7563A70">
      <w:numFmt w:val="bullet"/>
      <w:lvlText w:val="•"/>
      <w:lvlJc w:val="left"/>
      <w:pPr>
        <w:ind w:left="3452" w:hanging="118"/>
      </w:pPr>
      <w:rPr>
        <w:rFonts w:hint="default"/>
        <w:lang w:val="ru-RU" w:eastAsia="en-US" w:bidi="ar-SA"/>
      </w:rPr>
    </w:lvl>
    <w:lvl w:ilvl="7" w:tplc="5218E2A8">
      <w:numFmt w:val="bullet"/>
      <w:lvlText w:val="•"/>
      <w:lvlJc w:val="left"/>
      <w:pPr>
        <w:ind w:left="4014" w:hanging="118"/>
      </w:pPr>
      <w:rPr>
        <w:rFonts w:hint="default"/>
        <w:lang w:val="ru-RU" w:eastAsia="en-US" w:bidi="ar-SA"/>
      </w:rPr>
    </w:lvl>
    <w:lvl w:ilvl="8" w:tplc="E53A8C5A">
      <w:numFmt w:val="bullet"/>
      <w:lvlText w:val="•"/>
      <w:lvlJc w:val="left"/>
      <w:pPr>
        <w:ind w:left="4576" w:hanging="118"/>
      </w:pPr>
      <w:rPr>
        <w:rFonts w:hint="default"/>
        <w:lang w:val="ru-RU" w:eastAsia="en-US" w:bidi="ar-SA"/>
      </w:rPr>
    </w:lvl>
  </w:abstractNum>
  <w:abstractNum w:abstractNumId="56">
    <w:nsid w:val="42753E54"/>
    <w:multiLevelType w:val="multilevel"/>
    <w:tmpl w:val="C9EE6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3CE0195"/>
    <w:multiLevelType w:val="multilevel"/>
    <w:tmpl w:val="C0BED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3E03D77"/>
    <w:multiLevelType w:val="multilevel"/>
    <w:tmpl w:val="8A50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CEF3AFA"/>
    <w:multiLevelType w:val="multilevel"/>
    <w:tmpl w:val="9C4E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1404CB0"/>
    <w:multiLevelType w:val="multilevel"/>
    <w:tmpl w:val="9F3E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1A4514D"/>
    <w:multiLevelType w:val="multilevel"/>
    <w:tmpl w:val="D0FC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39B323E"/>
    <w:multiLevelType w:val="multilevel"/>
    <w:tmpl w:val="3FAC0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5E74B07"/>
    <w:multiLevelType w:val="multilevel"/>
    <w:tmpl w:val="35B82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65E26DC"/>
    <w:multiLevelType w:val="multilevel"/>
    <w:tmpl w:val="20F0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BB025D9"/>
    <w:multiLevelType w:val="multilevel"/>
    <w:tmpl w:val="63D42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D887DC4"/>
    <w:multiLevelType w:val="multilevel"/>
    <w:tmpl w:val="1D780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DF30AA2"/>
    <w:multiLevelType w:val="hybridMultilevel"/>
    <w:tmpl w:val="2C88A660"/>
    <w:lvl w:ilvl="0" w:tplc="2326F3B6">
      <w:start w:val="1"/>
      <w:numFmt w:val="decimal"/>
      <w:lvlText w:val="%1"/>
      <w:lvlJc w:val="left"/>
      <w:pPr>
        <w:ind w:left="78" w:hanging="118"/>
      </w:pPr>
      <w:rPr>
        <w:rFonts w:ascii="Times New Roman" w:eastAsia="Times New Roman" w:hAnsi="Times New Roman" w:cs="Times New Roman" w:hint="default"/>
        <w:w w:val="104"/>
        <w:sz w:val="15"/>
        <w:szCs w:val="15"/>
        <w:lang w:val="ru-RU" w:eastAsia="en-US" w:bidi="ar-SA"/>
      </w:rPr>
    </w:lvl>
    <w:lvl w:ilvl="1" w:tplc="29F4D1EA">
      <w:numFmt w:val="bullet"/>
      <w:lvlText w:val="•"/>
      <w:lvlJc w:val="left"/>
      <w:pPr>
        <w:ind w:left="642" w:hanging="118"/>
      </w:pPr>
      <w:rPr>
        <w:rFonts w:hint="default"/>
        <w:lang w:val="ru-RU" w:eastAsia="en-US" w:bidi="ar-SA"/>
      </w:rPr>
    </w:lvl>
    <w:lvl w:ilvl="2" w:tplc="7A60502A">
      <w:numFmt w:val="bullet"/>
      <w:lvlText w:val="•"/>
      <w:lvlJc w:val="left"/>
      <w:pPr>
        <w:ind w:left="1204" w:hanging="118"/>
      </w:pPr>
      <w:rPr>
        <w:rFonts w:hint="default"/>
        <w:lang w:val="ru-RU" w:eastAsia="en-US" w:bidi="ar-SA"/>
      </w:rPr>
    </w:lvl>
    <w:lvl w:ilvl="3" w:tplc="D34EF03E">
      <w:numFmt w:val="bullet"/>
      <w:lvlText w:val="•"/>
      <w:lvlJc w:val="left"/>
      <w:pPr>
        <w:ind w:left="1766" w:hanging="118"/>
      </w:pPr>
      <w:rPr>
        <w:rFonts w:hint="default"/>
        <w:lang w:val="ru-RU" w:eastAsia="en-US" w:bidi="ar-SA"/>
      </w:rPr>
    </w:lvl>
    <w:lvl w:ilvl="4" w:tplc="07FA837C">
      <w:numFmt w:val="bullet"/>
      <w:lvlText w:val="•"/>
      <w:lvlJc w:val="left"/>
      <w:pPr>
        <w:ind w:left="2328" w:hanging="118"/>
      </w:pPr>
      <w:rPr>
        <w:rFonts w:hint="default"/>
        <w:lang w:val="ru-RU" w:eastAsia="en-US" w:bidi="ar-SA"/>
      </w:rPr>
    </w:lvl>
    <w:lvl w:ilvl="5" w:tplc="BD0C0AB0">
      <w:numFmt w:val="bullet"/>
      <w:lvlText w:val="•"/>
      <w:lvlJc w:val="left"/>
      <w:pPr>
        <w:ind w:left="2890" w:hanging="118"/>
      </w:pPr>
      <w:rPr>
        <w:rFonts w:hint="default"/>
        <w:lang w:val="ru-RU" w:eastAsia="en-US" w:bidi="ar-SA"/>
      </w:rPr>
    </w:lvl>
    <w:lvl w:ilvl="6" w:tplc="69263B06">
      <w:numFmt w:val="bullet"/>
      <w:lvlText w:val="•"/>
      <w:lvlJc w:val="left"/>
      <w:pPr>
        <w:ind w:left="3452" w:hanging="118"/>
      </w:pPr>
      <w:rPr>
        <w:rFonts w:hint="default"/>
        <w:lang w:val="ru-RU" w:eastAsia="en-US" w:bidi="ar-SA"/>
      </w:rPr>
    </w:lvl>
    <w:lvl w:ilvl="7" w:tplc="CC021A10">
      <w:numFmt w:val="bullet"/>
      <w:lvlText w:val="•"/>
      <w:lvlJc w:val="left"/>
      <w:pPr>
        <w:ind w:left="4014" w:hanging="118"/>
      </w:pPr>
      <w:rPr>
        <w:rFonts w:hint="default"/>
        <w:lang w:val="ru-RU" w:eastAsia="en-US" w:bidi="ar-SA"/>
      </w:rPr>
    </w:lvl>
    <w:lvl w:ilvl="8" w:tplc="3B849266">
      <w:numFmt w:val="bullet"/>
      <w:lvlText w:val="•"/>
      <w:lvlJc w:val="left"/>
      <w:pPr>
        <w:ind w:left="4576" w:hanging="118"/>
      </w:pPr>
      <w:rPr>
        <w:rFonts w:hint="default"/>
        <w:lang w:val="ru-RU" w:eastAsia="en-US" w:bidi="ar-SA"/>
      </w:rPr>
    </w:lvl>
  </w:abstractNum>
  <w:abstractNum w:abstractNumId="68">
    <w:nsid w:val="5EF17D95"/>
    <w:multiLevelType w:val="multilevel"/>
    <w:tmpl w:val="35C88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1037D80"/>
    <w:multiLevelType w:val="hybridMultilevel"/>
    <w:tmpl w:val="DC8A3B34"/>
    <w:lvl w:ilvl="0" w:tplc="AE906A1A">
      <w:start w:val="8"/>
      <w:numFmt w:val="decimal"/>
      <w:lvlText w:val="%1"/>
      <w:lvlJc w:val="left"/>
      <w:pPr>
        <w:ind w:left="78" w:hanging="118"/>
      </w:pPr>
      <w:rPr>
        <w:rFonts w:ascii="Times New Roman" w:eastAsia="Times New Roman" w:hAnsi="Times New Roman" w:cs="Times New Roman" w:hint="default"/>
        <w:w w:val="104"/>
        <w:sz w:val="15"/>
        <w:szCs w:val="15"/>
        <w:lang w:val="ru-RU" w:eastAsia="en-US" w:bidi="ar-SA"/>
      </w:rPr>
    </w:lvl>
    <w:lvl w:ilvl="1" w:tplc="D638DABA">
      <w:numFmt w:val="bullet"/>
      <w:lvlText w:val="•"/>
      <w:lvlJc w:val="left"/>
      <w:pPr>
        <w:ind w:left="642" w:hanging="118"/>
      </w:pPr>
      <w:rPr>
        <w:rFonts w:hint="default"/>
        <w:lang w:val="ru-RU" w:eastAsia="en-US" w:bidi="ar-SA"/>
      </w:rPr>
    </w:lvl>
    <w:lvl w:ilvl="2" w:tplc="99249FF8">
      <w:numFmt w:val="bullet"/>
      <w:lvlText w:val="•"/>
      <w:lvlJc w:val="left"/>
      <w:pPr>
        <w:ind w:left="1204" w:hanging="118"/>
      </w:pPr>
      <w:rPr>
        <w:rFonts w:hint="default"/>
        <w:lang w:val="ru-RU" w:eastAsia="en-US" w:bidi="ar-SA"/>
      </w:rPr>
    </w:lvl>
    <w:lvl w:ilvl="3" w:tplc="69B6DB7C">
      <w:numFmt w:val="bullet"/>
      <w:lvlText w:val="•"/>
      <w:lvlJc w:val="left"/>
      <w:pPr>
        <w:ind w:left="1766" w:hanging="118"/>
      </w:pPr>
      <w:rPr>
        <w:rFonts w:hint="default"/>
        <w:lang w:val="ru-RU" w:eastAsia="en-US" w:bidi="ar-SA"/>
      </w:rPr>
    </w:lvl>
    <w:lvl w:ilvl="4" w:tplc="AE069F38">
      <w:numFmt w:val="bullet"/>
      <w:lvlText w:val="•"/>
      <w:lvlJc w:val="left"/>
      <w:pPr>
        <w:ind w:left="2328" w:hanging="118"/>
      </w:pPr>
      <w:rPr>
        <w:rFonts w:hint="default"/>
        <w:lang w:val="ru-RU" w:eastAsia="en-US" w:bidi="ar-SA"/>
      </w:rPr>
    </w:lvl>
    <w:lvl w:ilvl="5" w:tplc="A7F6FE7E">
      <w:numFmt w:val="bullet"/>
      <w:lvlText w:val="•"/>
      <w:lvlJc w:val="left"/>
      <w:pPr>
        <w:ind w:left="2890" w:hanging="118"/>
      </w:pPr>
      <w:rPr>
        <w:rFonts w:hint="default"/>
        <w:lang w:val="ru-RU" w:eastAsia="en-US" w:bidi="ar-SA"/>
      </w:rPr>
    </w:lvl>
    <w:lvl w:ilvl="6" w:tplc="E472838C">
      <w:numFmt w:val="bullet"/>
      <w:lvlText w:val="•"/>
      <w:lvlJc w:val="left"/>
      <w:pPr>
        <w:ind w:left="3452" w:hanging="118"/>
      </w:pPr>
      <w:rPr>
        <w:rFonts w:hint="default"/>
        <w:lang w:val="ru-RU" w:eastAsia="en-US" w:bidi="ar-SA"/>
      </w:rPr>
    </w:lvl>
    <w:lvl w:ilvl="7" w:tplc="123E217E">
      <w:numFmt w:val="bullet"/>
      <w:lvlText w:val="•"/>
      <w:lvlJc w:val="left"/>
      <w:pPr>
        <w:ind w:left="4014" w:hanging="118"/>
      </w:pPr>
      <w:rPr>
        <w:rFonts w:hint="default"/>
        <w:lang w:val="ru-RU" w:eastAsia="en-US" w:bidi="ar-SA"/>
      </w:rPr>
    </w:lvl>
    <w:lvl w:ilvl="8" w:tplc="54EC7C3C">
      <w:numFmt w:val="bullet"/>
      <w:lvlText w:val="•"/>
      <w:lvlJc w:val="left"/>
      <w:pPr>
        <w:ind w:left="4576" w:hanging="118"/>
      </w:pPr>
      <w:rPr>
        <w:rFonts w:hint="default"/>
        <w:lang w:val="ru-RU" w:eastAsia="en-US" w:bidi="ar-SA"/>
      </w:rPr>
    </w:lvl>
  </w:abstractNum>
  <w:abstractNum w:abstractNumId="70">
    <w:nsid w:val="61C5020B"/>
    <w:multiLevelType w:val="multilevel"/>
    <w:tmpl w:val="249C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58314C6"/>
    <w:multiLevelType w:val="hybridMultilevel"/>
    <w:tmpl w:val="6B9805C8"/>
    <w:lvl w:ilvl="0" w:tplc="0340FB86">
      <w:start w:val="2"/>
      <w:numFmt w:val="decimal"/>
      <w:lvlText w:val="%1"/>
      <w:lvlJc w:val="left"/>
      <w:pPr>
        <w:ind w:left="78" w:hanging="118"/>
      </w:pPr>
      <w:rPr>
        <w:rFonts w:ascii="Times New Roman" w:eastAsia="Times New Roman" w:hAnsi="Times New Roman" w:cs="Times New Roman" w:hint="default"/>
        <w:w w:val="104"/>
        <w:sz w:val="15"/>
        <w:szCs w:val="15"/>
        <w:lang w:val="ru-RU" w:eastAsia="en-US" w:bidi="ar-SA"/>
      </w:rPr>
    </w:lvl>
    <w:lvl w:ilvl="1" w:tplc="DF2AF708">
      <w:numFmt w:val="bullet"/>
      <w:lvlText w:val="•"/>
      <w:lvlJc w:val="left"/>
      <w:pPr>
        <w:ind w:left="642" w:hanging="118"/>
      </w:pPr>
      <w:rPr>
        <w:rFonts w:hint="default"/>
        <w:lang w:val="ru-RU" w:eastAsia="en-US" w:bidi="ar-SA"/>
      </w:rPr>
    </w:lvl>
    <w:lvl w:ilvl="2" w:tplc="A5DC949C">
      <w:numFmt w:val="bullet"/>
      <w:lvlText w:val="•"/>
      <w:lvlJc w:val="left"/>
      <w:pPr>
        <w:ind w:left="1204" w:hanging="118"/>
      </w:pPr>
      <w:rPr>
        <w:rFonts w:hint="default"/>
        <w:lang w:val="ru-RU" w:eastAsia="en-US" w:bidi="ar-SA"/>
      </w:rPr>
    </w:lvl>
    <w:lvl w:ilvl="3" w:tplc="90745776">
      <w:numFmt w:val="bullet"/>
      <w:lvlText w:val="•"/>
      <w:lvlJc w:val="left"/>
      <w:pPr>
        <w:ind w:left="1766" w:hanging="118"/>
      </w:pPr>
      <w:rPr>
        <w:rFonts w:hint="default"/>
        <w:lang w:val="ru-RU" w:eastAsia="en-US" w:bidi="ar-SA"/>
      </w:rPr>
    </w:lvl>
    <w:lvl w:ilvl="4" w:tplc="A058EECC">
      <w:numFmt w:val="bullet"/>
      <w:lvlText w:val="•"/>
      <w:lvlJc w:val="left"/>
      <w:pPr>
        <w:ind w:left="2328" w:hanging="118"/>
      </w:pPr>
      <w:rPr>
        <w:rFonts w:hint="default"/>
        <w:lang w:val="ru-RU" w:eastAsia="en-US" w:bidi="ar-SA"/>
      </w:rPr>
    </w:lvl>
    <w:lvl w:ilvl="5" w:tplc="9328FA58">
      <w:numFmt w:val="bullet"/>
      <w:lvlText w:val="•"/>
      <w:lvlJc w:val="left"/>
      <w:pPr>
        <w:ind w:left="2890" w:hanging="118"/>
      </w:pPr>
      <w:rPr>
        <w:rFonts w:hint="default"/>
        <w:lang w:val="ru-RU" w:eastAsia="en-US" w:bidi="ar-SA"/>
      </w:rPr>
    </w:lvl>
    <w:lvl w:ilvl="6" w:tplc="C6D0A8B0">
      <w:numFmt w:val="bullet"/>
      <w:lvlText w:val="•"/>
      <w:lvlJc w:val="left"/>
      <w:pPr>
        <w:ind w:left="3452" w:hanging="118"/>
      </w:pPr>
      <w:rPr>
        <w:rFonts w:hint="default"/>
        <w:lang w:val="ru-RU" w:eastAsia="en-US" w:bidi="ar-SA"/>
      </w:rPr>
    </w:lvl>
    <w:lvl w:ilvl="7" w:tplc="16E492E8">
      <w:numFmt w:val="bullet"/>
      <w:lvlText w:val="•"/>
      <w:lvlJc w:val="left"/>
      <w:pPr>
        <w:ind w:left="4014" w:hanging="118"/>
      </w:pPr>
      <w:rPr>
        <w:rFonts w:hint="default"/>
        <w:lang w:val="ru-RU" w:eastAsia="en-US" w:bidi="ar-SA"/>
      </w:rPr>
    </w:lvl>
    <w:lvl w:ilvl="8" w:tplc="5C604526">
      <w:numFmt w:val="bullet"/>
      <w:lvlText w:val="•"/>
      <w:lvlJc w:val="left"/>
      <w:pPr>
        <w:ind w:left="4576" w:hanging="118"/>
      </w:pPr>
      <w:rPr>
        <w:rFonts w:hint="default"/>
        <w:lang w:val="ru-RU" w:eastAsia="en-US" w:bidi="ar-SA"/>
      </w:rPr>
    </w:lvl>
  </w:abstractNum>
  <w:abstractNum w:abstractNumId="72">
    <w:nsid w:val="68502058"/>
    <w:multiLevelType w:val="multilevel"/>
    <w:tmpl w:val="0E3A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9C61641"/>
    <w:multiLevelType w:val="multilevel"/>
    <w:tmpl w:val="BDD29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A2964A0"/>
    <w:multiLevelType w:val="multilevel"/>
    <w:tmpl w:val="3FDE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A5C1AC5"/>
    <w:multiLevelType w:val="hybridMultilevel"/>
    <w:tmpl w:val="76D89AF8"/>
    <w:lvl w:ilvl="0" w:tplc="C1F684FE">
      <w:start w:val="1"/>
      <w:numFmt w:val="decimal"/>
      <w:lvlText w:val="%1"/>
      <w:lvlJc w:val="left"/>
      <w:pPr>
        <w:ind w:left="196" w:hanging="118"/>
      </w:pPr>
      <w:rPr>
        <w:rFonts w:ascii="Times New Roman" w:eastAsia="Times New Roman" w:hAnsi="Times New Roman" w:cs="Times New Roman" w:hint="default"/>
        <w:w w:val="104"/>
        <w:sz w:val="15"/>
        <w:szCs w:val="15"/>
        <w:lang w:val="ru-RU" w:eastAsia="en-US" w:bidi="ar-SA"/>
      </w:rPr>
    </w:lvl>
    <w:lvl w:ilvl="1" w:tplc="7D4C711A">
      <w:numFmt w:val="bullet"/>
      <w:lvlText w:val="•"/>
      <w:lvlJc w:val="left"/>
      <w:pPr>
        <w:ind w:left="822" w:hanging="118"/>
      </w:pPr>
      <w:rPr>
        <w:rFonts w:hint="default"/>
        <w:lang w:val="ru-RU" w:eastAsia="en-US" w:bidi="ar-SA"/>
      </w:rPr>
    </w:lvl>
    <w:lvl w:ilvl="2" w:tplc="88B86B4A">
      <w:numFmt w:val="bullet"/>
      <w:lvlText w:val="•"/>
      <w:lvlJc w:val="left"/>
      <w:pPr>
        <w:ind w:left="1444" w:hanging="118"/>
      </w:pPr>
      <w:rPr>
        <w:rFonts w:hint="default"/>
        <w:lang w:val="ru-RU" w:eastAsia="en-US" w:bidi="ar-SA"/>
      </w:rPr>
    </w:lvl>
    <w:lvl w:ilvl="3" w:tplc="7C6013F0">
      <w:numFmt w:val="bullet"/>
      <w:lvlText w:val="•"/>
      <w:lvlJc w:val="left"/>
      <w:pPr>
        <w:ind w:left="2066" w:hanging="118"/>
      </w:pPr>
      <w:rPr>
        <w:rFonts w:hint="default"/>
        <w:lang w:val="ru-RU" w:eastAsia="en-US" w:bidi="ar-SA"/>
      </w:rPr>
    </w:lvl>
    <w:lvl w:ilvl="4" w:tplc="1DE060A4">
      <w:numFmt w:val="bullet"/>
      <w:lvlText w:val="•"/>
      <w:lvlJc w:val="left"/>
      <w:pPr>
        <w:ind w:left="2688" w:hanging="118"/>
      </w:pPr>
      <w:rPr>
        <w:rFonts w:hint="default"/>
        <w:lang w:val="ru-RU" w:eastAsia="en-US" w:bidi="ar-SA"/>
      </w:rPr>
    </w:lvl>
    <w:lvl w:ilvl="5" w:tplc="DF9AA860">
      <w:numFmt w:val="bullet"/>
      <w:lvlText w:val="•"/>
      <w:lvlJc w:val="left"/>
      <w:pPr>
        <w:ind w:left="3310" w:hanging="118"/>
      </w:pPr>
      <w:rPr>
        <w:rFonts w:hint="default"/>
        <w:lang w:val="ru-RU" w:eastAsia="en-US" w:bidi="ar-SA"/>
      </w:rPr>
    </w:lvl>
    <w:lvl w:ilvl="6" w:tplc="D9A4F168">
      <w:numFmt w:val="bullet"/>
      <w:lvlText w:val="•"/>
      <w:lvlJc w:val="left"/>
      <w:pPr>
        <w:ind w:left="3932" w:hanging="118"/>
      </w:pPr>
      <w:rPr>
        <w:rFonts w:hint="default"/>
        <w:lang w:val="ru-RU" w:eastAsia="en-US" w:bidi="ar-SA"/>
      </w:rPr>
    </w:lvl>
    <w:lvl w:ilvl="7" w:tplc="D43809CE">
      <w:numFmt w:val="bullet"/>
      <w:lvlText w:val="•"/>
      <w:lvlJc w:val="left"/>
      <w:pPr>
        <w:ind w:left="4554" w:hanging="118"/>
      </w:pPr>
      <w:rPr>
        <w:rFonts w:hint="default"/>
        <w:lang w:val="ru-RU" w:eastAsia="en-US" w:bidi="ar-SA"/>
      </w:rPr>
    </w:lvl>
    <w:lvl w:ilvl="8" w:tplc="9FBEB84E">
      <w:numFmt w:val="bullet"/>
      <w:lvlText w:val="•"/>
      <w:lvlJc w:val="left"/>
      <w:pPr>
        <w:ind w:left="5176" w:hanging="118"/>
      </w:pPr>
      <w:rPr>
        <w:rFonts w:hint="default"/>
        <w:lang w:val="ru-RU" w:eastAsia="en-US" w:bidi="ar-SA"/>
      </w:rPr>
    </w:lvl>
  </w:abstractNum>
  <w:abstractNum w:abstractNumId="76">
    <w:nsid w:val="6CA4142E"/>
    <w:multiLevelType w:val="multilevel"/>
    <w:tmpl w:val="D28A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E0B67BC"/>
    <w:multiLevelType w:val="multilevel"/>
    <w:tmpl w:val="E5DCA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F38766D"/>
    <w:multiLevelType w:val="multilevel"/>
    <w:tmpl w:val="14C4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04423D4"/>
    <w:multiLevelType w:val="multilevel"/>
    <w:tmpl w:val="487C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05F3709"/>
    <w:multiLevelType w:val="multilevel"/>
    <w:tmpl w:val="149E3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0B75DF8"/>
    <w:multiLevelType w:val="multilevel"/>
    <w:tmpl w:val="83803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0FA0323"/>
    <w:multiLevelType w:val="multilevel"/>
    <w:tmpl w:val="F2461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10E0802"/>
    <w:multiLevelType w:val="multilevel"/>
    <w:tmpl w:val="C1046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4A23129"/>
    <w:multiLevelType w:val="multilevel"/>
    <w:tmpl w:val="7464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5187186"/>
    <w:multiLevelType w:val="multilevel"/>
    <w:tmpl w:val="EBB8A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55917EF"/>
    <w:multiLevelType w:val="hybridMultilevel"/>
    <w:tmpl w:val="C5DABDBC"/>
    <w:lvl w:ilvl="0" w:tplc="5B72923C">
      <w:start w:val="2"/>
      <w:numFmt w:val="decimal"/>
      <w:lvlText w:val="%1"/>
      <w:lvlJc w:val="left"/>
      <w:pPr>
        <w:ind w:left="196" w:hanging="118"/>
      </w:pPr>
      <w:rPr>
        <w:rFonts w:ascii="Times New Roman" w:eastAsia="Times New Roman" w:hAnsi="Times New Roman" w:cs="Times New Roman" w:hint="default"/>
        <w:w w:val="104"/>
        <w:sz w:val="15"/>
        <w:szCs w:val="15"/>
        <w:lang w:val="ru-RU" w:eastAsia="en-US" w:bidi="ar-SA"/>
      </w:rPr>
    </w:lvl>
    <w:lvl w:ilvl="1" w:tplc="8F52B4AE">
      <w:numFmt w:val="bullet"/>
      <w:lvlText w:val="•"/>
      <w:lvlJc w:val="left"/>
      <w:pPr>
        <w:ind w:left="822" w:hanging="118"/>
      </w:pPr>
      <w:rPr>
        <w:rFonts w:hint="default"/>
        <w:lang w:val="ru-RU" w:eastAsia="en-US" w:bidi="ar-SA"/>
      </w:rPr>
    </w:lvl>
    <w:lvl w:ilvl="2" w:tplc="EB6C2302">
      <w:numFmt w:val="bullet"/>
      <w:lvlText w:val="•"/>
      <w:lvlJc w:val="left"/>
      <w:pPr>
        <w:ind w:left="1444" w:hanging="118"/>
      </w:pPr>
      <w:rPr>
        <w:rFonts w:hint="default"/>
        <w:lang w:val="ru-RU" w:eastAsia="en-US" w:bidi="ar-SA"/>
      </w:rPr>
    </w:lvl>
    <w:lvl w:ilvl="3" w:tplc="65947FAE">
      <w:numFmt w:val="bullet"/>
      <w:lvlText w:val="•"/>
      <w:lvlJc w:val="left"/>
      <w:pPr>
        <w:ind w:left="2066" w:hanging="118"/>
      </w:pPr>
      <w:rPr>
        <w:rFonts w:hint="default"/>
        <w:lang w:val="ru-RU" w:eastAsia="en-US" w:bidi="ar-SA"/>
      </w:rPr>
    </w:lvl>
    <w:lvl w:ilvl="4" w:tplc="C37A9FC2">
      <w:numFmt w:val="bullet"/>
      <w:lvlText w:val="•"/>
      <w:lvlJc w:val="left"/>
      <w:pPr>
        <w:ind w:left="2688" w:hanging="118"/>
      </w:pPr>
      <w:rPr>
        <w:rFonts w:hint="default"/>
        <w:lang w:val="ru-RU" w:eastAsia="en-US" w:bidi="ar-SA"/>
      </w:rPr>
    </w:lvl>
    <w:lvl w:ilvl="5" w:tplc="6C4E4638">
      <w:numFmt w:val="bullet"/>
      <w:lvlText w:val="•"/>
      <w:lvlJc w:val="left"/>
      <w:pPr>
        <w:ind w:left="3310" w:hanging="118"/>
      </w:pPr>
      <w:rPr>
        <w:rFonts w:hint="default"/>
        <w:lang w:val="ru-RU" w:eastAsia="en-US" w:bidi="ar-SA"/>
      </w:rPr>
    </w:lvl>
    <w:lvl w:ilvl="6" w:tplc="691840EE">
      <w:numFmt w:val="bullet"/>
      <w:lvlText w:val="•"/>
      <w:lvlJc w:val="left"/>
      <w:pPr>
        <w:ind w:left="3932" w:hanging="118"/>
      </w:pPr>
      <w:rPr>
        <w:rFonts w:hint="default"/>
        <w:lang w:val="ru-RU" w:eastAsia="en-US" w:bidi="ar-SA"/>
      </w:rPr>
    </w:lvl>
    <w:lvl w:ilvl="7" w:tplc="3AA8B494">
      <w:numFmt w:val="bullet"/>
      <w:lvlText w:val="•"/>
      <w:lvlJc w:val="left"/>
      <w:pPr>
        <w:ind w:left="4554" w:hanging="118"/>
      </w:pPr>
      <w:rPr>
        <w:rFonts w:hint="default"/>
        <w:lang w:val="ru-RU" w:eastAsia="en-US" w:bidi="ar-SA"/>
      </w:rPr>
    </w:lvl>
    <w:lvl w:ilvl="8" w:tplc="09F09450">
      <w:numFmt w:val="bullet"/>
      <w:lvlText w:val="•"/>
      <w:lvlJc w:val="left"/>
      <w:pPr>
        <w:ind w:left="5176" w:hanging="118"/>
      </w:pPr>
      <w:rPr>
        <w:rFonts w:hint="default"/>
        <w:lang w:val="ru-RU" w:eastAsia="en-US" w:bidi="ar-SA"/>
      </w:rPr>
    </w:lvl>
  </w:abstractNum>
  <w:abstractNum w:abstractNumId="87">
    <w:nsid w:val="788844D9"/>
    <w:multiLevelType w:val="multilevel"/>
    <w:tmpl w:val="E04A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8E06E37"/>
    <w:multiLevelType w:val="multilevel"/>
    <w:tmpl w:val="EF54F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DF16BD8"/>
    <w:multiLevelType w:val="multilevel"/>
    <w:tmpl w:val="27B0D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F110A80"/>
    <w:multiLevelType w:val="hybridMultilevel"/>
    <w:tmpl w:val="EF7E4DA4"/>
    <w:lvl w:ilvl="0" w:tplc="15D02F8A">
      <w:start w:val="2"/>
      <w:numFmt w:val="decimal"/>
      <w:lvlText w:val="%1"/>
      <w:lvlJc w:val="left"/>
      <w:pPr>
        <w:ind w:left="196" w:hanging="118"/>
      </w:pPr>
      <w:rPr>
        <w:rFonts w:ascii="Times New Roman" w:eastAsia="Times New Roman" w:hAnsi="Times New Roman" w:cs="Times New Roman" w:hint="default"/>
        <w:w w:val="104"/>
        <w:sz w:val="15"/>
        <w:szCs w:val="15"/>
        <w:lang w:val="ru-RU" w:eastAsia="en-US" w:bidi="ar-SA"/>
      </w:rPr>
    </w:lvl>
    <w:lvl w:ilvl="1" w:tplc="0D444FC2">
      <w:numFmt w:val="bullet"/>
      <w:lvlText w:val="•"/>
      <w:lvlJc w:val="left"/>
      <w:pPr>
        <w:ind w:left="822" w:hanging="118"/>
      </w:pPr>
      <w:rPr>
        <w:rFonts w:hint="default"/>
        <w:lang w:val="ru-RU" w:eastAsia="en-US" w:bidi="ar-SA"/>
      </w:rPr>
    </w:lvl>
    <w:lvl w:ilvl="2" w:tplc="468CF692">
      <w:numFmt w:val="bullet"/>
      <w:lvlText w:val="•"/>
      <w:lvlJc w:val="left"/>
      <w:pPr>
        <w:ind w:left="1444" w:hanging="118"/>
      </w:pPr>
      <w:rPr>
        <w:rFonts w:hint="default"/>
        <w:lang w:val="ru-RU" w:eastAsia="en-US" w:bidi="ar-SA"/>
      </w:rPr>
    </w:lvl>
    <w:lvl w:ilvl="3" w:tplc="E7822A86">
      <w:numFmt w:val="bullet"/>
      <w:lvlText w:val="•"/>
      <w:lvlJc w:val="left"/>
      <w:pPr>
        <w:ind w:left="2066" w:hanging="118"/>
      </w:pPr>
      <w:rPr>
        <w:rFonts w:hint="default"/>
        <w:lang w:val="ru-RU" w:eastAsia="en-US" w:bidi="ar-SA"/>
      </w:rPr>
    </w:lvl>
    <w:lvl w:ilvl="4" w:tplc="CB9A5E22">
      <w:numFmt w:val="bullet"/>
      <w:lvlText w:val="•"/>
      <w:lvlJc w:val="left"/>
      <w:pPr>
        <w:ind w:left="2688" w:hanging="118"/>
      </w:pPr>
      <w:rPr>
        <w:rFonts w:hint="default"/>
        <w:lang w:val="ru-RU" w:eastAsia="en-US" w:bidi="ar-SA"/>
      </w:rPr>
    </w:lvl>
    <w:lvl w:ilvl="5" w:tplc="D212AAD6">
      <w:numFmt w:val="bullet"/>
      <w:lvlText w:val="•"/>
      <w:lvlJc w:val="left"/>
      <w:pPr>
        <w:ind w:left="3310" w:hanging="118"/>
      </w:pPr>
      <w:rPr>
        <w:rFonts w:hint="default"/>
        <w:lang w:val="ru-RU" w:eastAsia="en-US" w:bidi="ar-SA"/>
      </w:rPr>
    </w:lvl>
    <w:lvl w:ilvl="6" w:tplc="6E1ED4BE">
      <w:numFmt w:val="bullet"/>
      <w:lvlText w:val="•"/>
      <w:lvlJc w:val="left"/>
      <w:pPr>
        <w:ind w:left="3932" w:hanging="118"/>
      </w:pPr>
      <w:rPr>
        <w:rFonts w:hint="default"/>
        <w:lang w:val="ru-RU" w:eastAsia="en-US" w:bidi="ar-SA"/>
      </w:rPr>
    </w:lvl>
    <w:lvl w:ilvl="7" w:tplc="14DA6264">
      <w:numFmt w:val="bullet"/>
      <w:lvlText w:val="•"/>
      <w:lvlJc w:val="left"/>
      <w:pPr>
        <w:ind w:left="4554" w:hanging="118"/>
      </w:pPr>
      <w:rPr>
        <w:rFonts w:hint="default"/>
        <w:lang w:val="ru-RU" w:eastAsia="en-US" w:bidi="ar-SA"/>
      </w:rPr>
    </w:lvl>
    <w:lvl w:ilvl="8" w:tplc="2D543AB0">
      <w:numFmt w:val="bullet"/>
      <w:lvlText w:val="•"/>
      <w:lvlJc w:val="left"/>
      <w:pPr>
        <w:ind w:left="5176" w:hanging="118"/>
      </w:pPr>
      <w:rPr>
        <w:rFonts w:hint="default"/>
        <w:lang w:val="ru-RU" w:eastAsia="en-US" w:bidi="ar-SA"/>
      </w:rPr>
    </w:lvl>
  </w:abstractNum>
  <w:abstractNum w:abstractNumId="91">
    <w:nsid w:val="7F280623"/>
    <w:multiLevelType w:val="multilevel"/>
    <w:tmpl w:val="33E8D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9"/>
  </w:num>
  <w:num w:numId="3">
    <w:abstractNumId w:val="41"/>
  </w:num>
  <w:num w:numId="4">
    <w:abstractNumId w:val="53"/>
  </w:num>
  <w:num w:numId="5">
    <w:abstractNumId w:val="84"/>
  </w:num>
  <w:num w:numId="6">
    <w:abstractNumId w:val="19"/>
  </w:num>
  <w:num w:numId="7">
    <w:abstractNumId w:val="76"/>
  </w:num>
  <w:num w:numId="8">
    <w:abstractNumId w:val="42"/>
  </w:num>
  <w:num w:numId="9">
    <w:abstractNumId w:val="10"/>
  </w:num>
  <w:num w:numId="10">
    <w:abstractNumId w:val="91"/>
  </w:num>
  <w:num w:numId="11">
    <w:abstractNumId w:val="56"/>
  </w:num>
  <w:num w:numId="12">
    <w:abstractNumId w:val="45"/>
  </w:num>
  <w:num w:numId="13">
    <w:abstractNumId w:val="37"/>
  </w:num>
  <w:num w:numId="14">
    <w:abstractNumId w:val="15"/>
  </w:num>
  <w:num w:numId="15">
    <w:abstractNumId w:val="74"/>
  </w:num>
  <w:num w:numId="16">
    <w:abstractNumId w:val="79"/>
  </w:num>
  <w:num w:numId="17">
    <w:abstractNumId w:val="17"/>
  </w:num>
  <w:num w:numId="18">
    <w:abstractNumId w:val="47"/>
  </w:num>
  <w:num w:numId="19">
    <w:abstractNumId w:val="18"/>
  </w:num>
  <w:num w:numId="20">
    <w:abstractNumId w:val="81"/>
  </w:num>
  <w:num w:numId="21">
    <w:abstractNumId w:val="11"/>
  </w:num>
  <w:num w:numId="22">
    <w:abstractNumId w:val="38"/>
  </w:num>
  <w:num w:numId="23">
    <w:abstractNumId w:val="78"/>
  </w:num>
  <w:num w:numId="24">
    <w:abstractNumId w:val="34"/>
  </w:num>
  <w:num w:numId="25">
    <w:abstractNumId w:val="50"/>
  </w:num>
  <w:num w:numId="26">
    <w:abstractNumId w:val="60"/>
  </w:num>
  <w:num w:numId="27">
    <w:abstractNumId w:val="85"/>
  </w:num>
  <w:num w:numId="28">
    <w:abstractNumId w:val="80"/>
  </w:num>
  <w:num w:numId="29">
    <w:abstractNumId w:val="77"/>
  </w:num>
  <w:num w:numId="30">
    <w:abstractNumId w:val="14"/>
  </w:num>
  <w:num w:numId="31">
    <w:abstractNumId w:val="28"/>
  </w:num>
  <w:num w:numId="32">
    <w:abstractNumId w:val="32"/>
  </w:num>
  <w:num w:numId="33">
    <w:abstractNumId w:val="27"/>
  </w:num>
  <w:num w:numId="34">
    <w:abstractNumId w:val="24"/>
  </w:num>
  <w:num w:numId="35">
    <w:abstractNumId w:val="64"/>
  </w:num>
  <w:num w:numId="36">
    <w:abstractNumId w:val="59"/>
  </w:num>
  <w:num w:numId="37">
    <w:abstractNumId w:val="13"/>
  </w:num>
  <w:num w:numId="38">
    <w:abstractNumId w:val="48"/>
  </w:num>
  <w:num w:numId="39">
    <w:abstractNumId w:val="30"/>
  </w:num>
  <w:num w:numId="40">
    <w:abstractNumId w:val="26"/>
  </w:num>
  <w:num w:numId="41">
    <w:abstractNumId w:val="83"/>
  </w:num>
  <w:num w:numId="42">
    <w:abstractNumId w:val="62"/>
  </w:num>
  <w:num w:numId="43">
    <w:abstractNumId w:val="29"/>
  </w:num>
  <w:num w:numId="44">
    <w:abstractNumId w:val="82"/>
  </w:num>
  <w:num w:numId="45">
    <w:abstractNumId w:val="65"/>
  </w:num>
  <w:num w:numId="46">
    <w:abstractNumId w:val="21"/>
  </w:num>
  <w:num w:numId="47">
    <w:abstractNumId w:val="57"/>
  </w:num>
  <w:num w:numId="48">
    <w:abstractNumId w:val="66"/>
  </w:num>
  <w:num w:numId="49">
    <w:abstractNumId w:val="8"/>
  </w:num>
  <w:num w:numId="50">
    <w:abstractNumId w:val="16"/>
  </w:num>
  <w:num w:numId="51">
    <w:abstractNumId w:val="54"/>
  </w:num>
  <w:num w:numId="52">
    <w:abstractNumId w:val="68"/>
  </w:num>
  <w:num w:numId="53">
    <w:abstractNumId w:val="31"/>
  </w:num>
  <w:num w:numId="54">
    <w:abstractNumId w:val="22"/>
  </w:num>
  <w:num w:numId="55">
    <w:abstractNumId w:val="87"/>
  </w:num>
  <w:num w:numId="56">
    <w:abstractNumId w:val="88"/>
  </w:num>
  <w:num w:numId="57">
    <w:abstractNumId w:val="89"/>
  </w:num>
  <w:num w:numId="58">
    <w:abstractNumId w:val="12"/>
  </w:num>
  <w:num w:numId="59">
    <w:abstractNumId w:val="70"/>
  </w:num>
  <w:num w:numId="60">
    <w:abstractNumId w:val="7"/>
  </w:num>
  <w:num w:numId="61">
    <w:abstractNumId w:val="72"/>
  </w:num>
  <w:num w:numId="62">
    <w:abstractNumId w:val="73"/>
  </w:num>
  <w:num w:numId="63">
    <w:abstractNumId w:val="35"/>
  </w:num>
  <w:num w:numId="64">
    <w:abstractNumId w:val="58"/>
  </w:num>
  <w:num w:numId="65">
    <w:abstractNumId w:val="25"/>
  </w:num>
  <w:num w:numId="66">
    <w:abstractNumId w:val="43"/>
  </w:num>
  <w:num w:numId="67">
    <w:abstractNumId w:val="63"/>
  </w:num>
  <w:num w:numId="68">
    <w:abstractNumId w:val="20"/>
  </w:num>
  <w:num w:numId="69">
    <w:abstractNumId w:val="33"/>
  </w:num>
  <w:num w:numId="70">
    <w:abstractNumId w:val="51"/>
  </w:num>
  <w:num w:numId="71">
    <w:abstractNumId w:val="49"/>
  </w:num>
  <w:num w:numId="72">
    <w:abstractNumId w:val="5"/>
  </w:num>
  <w:num w:numId="73">
    <w:abstractNumId w:val="4"/>
    <w:lvlOverride w:ilvl="0">
      <w:startOverride w:val="1"/>
    </w:lvlOverride>
  </w:num>
  <w:num w:numId="74">
    <w:abstractNumId w:val="3"/>
  </w:num>
  <w:num w:numId="75">
    <w:abstractNumId w:val="2"/>
  </w:num>
  <w:num w:numId="76">
    <w:abstractNumId w:val="1"/>
    <w:lvlOverride w:ilvl="0">
      <w:startOverride w:val="1"/>
    </w:lvlOverride>
  </w:num>
  <w:num w:numId="77">
    <w:abstractNumId w:val="0"/>
    <w:lvlOverride w:ilvl="0">
      <w:startOverride w:val="1"/>
    </w:lvlOverride>
  </w:num>
  <w:num w:numId="78">
    <w:abstractNumId w:val="6"/>
  </w:num>
  <w:num w:numId="79">
    <w:abstractNumId w:val="90"/>
  </w:num>
  <w:num w:numId="80">
    <w:abstractNumId w:val="86"/>
  </w:num>
  <w:num w:numId="81">
    <w:abstractNumId w:val="44"/>
  </w:num>
  <w:num w:numId="82">
    <w:abstractNumId w:val="39"/>
  </w:num>
  <w:num w:numId="83">
    <w:abstractNumId w:val="75"/>
  </w:num>
  <w:num w:numId="84">
    <w:abstractNumId w:val="23"/>
  </w:num>
  <w:num w:numId="85">
    <w:abstractNumId w:val="36"/>
  </w:num>
  <w:num w:numId="86">
    <w:abstractNumId w:val="71"/>
  </w:num>
  <w:num w:numId="87">
    <w:abstractNumId w:val="40"/>
  </w:num>
  <w:num w:numId="88">
    <w:abstractNumId w:val="69"/>
  </w:num>
  <w:num w:numId="89">
    <w:abstractNumId w:val="55"/>
  </w:num>
  <w:num w:numId="90">
    <w:abstractNumId w:val="67"/>
  </w:num>
  <w:num w:numId="91">
    <w:abstractNumId w:val="61"/>
  </w:num>
  <w:num w:numId="92">
    <w:abstractNumId w:val="5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867"/>
    <w:rsid w:val="00002D90"/>
    <w:rsid w:val="0003137D"/>
    <w:rsid w:val="000601D9"/>
    <w:rsid w:val="00061A12"/>
    <w:rsid w:val="00075D38"/>
    <w:rsid w:val="000A2762"/>
    <w:rsid w:val="000A3E80"/>
    <w:rsid w:val="000B54CF"/>
    <w:rsid w:val="001021E7"/>
    <w:rsid w:val="00103A3C"/>
    <w:rsid w:val="00145C8B"/>
    <w:rsid w:val="001A7723"/>
    <w:rsid w:val="001C08E9"/>
    <w:rsid w:val="001E07A7"/>
    <w:rsid w:val="001E4C52"/>
    <w:rsid w:val="001F677B"/>
    <w:rsid w:val="00235ADC"/>
    <w:rsid w:val="00237D37"/>
    <w:rsid w:val="0024315C"/>
    <w:rsid w:val="00283CE2"/>
    <w:rsid w:val="002C026F"/>
    <w:rsid w:val="003170C9"/>
    <w:rsid w:val="00352087"/>
    <w:rsid w:val="003568EB"/>
    <w:rsid w:val="00356B97"/>
    <w:rsid w:val="00357997"/>
    <w:rsid w:val="00370173"/>
    <w:rsid w:val="003B2E45"/>
    <w:rsid w:val="00475EB9"/>
    <w:rsid w:val="004B567C"/>
    <w:rsid w:val="004C18E5"/>
    <w:rsid w:val="004F01DD"/>
    <w:rsid w:val="004F1FD6"/>
    <w:rsid w:val="0050125D"/>
    <w:rsid w:val="0051131B"/>
    <w:rsid w:val="00534D3D"/>
    <w:rsid w:val="00547C60"/>
    <w:rsid w:val="00553507"/>
    <w:rsid w:val="00560AED"/>
    <w:rsid w:val="005A48EB"/>
    <w:rsid w:val="005C2549"/>
    <w:rsid w:val="005C72CC"/>
    <w:rsid w:val="005C7B05"/>
    <w:rsid w:val="005D0035"/>
    <w:rsid w:val="005E1688"/>
    <w:rsid w:val="005E16CF"/>
    <w:rsid w:val="005F17A0"/>
    <w:rsid w:val="00601112"/>
    <w:rsid w:val="00610296"/>
    <w:rsid w:val="00617560"/>
    <w:rsid w:val="00621705"/>
    <w:rsid w:val="006824DC"/>
    <w:rsid w:val="00705BCB"/>
    <w:rsid w:val="00717EA2"/>
    <w:rsid w:val="007356C6"/>
    <w:rsid w:val="00752098"/>
    <w:rsid w:val="007528A1"/>
    <w:rsid w:val="00756D35"/>
    <w:rsid w:val="00756DFE"/>
    <w:rsid w:val="00763CEA"/>
    <w:rsid w:val="00770E71"/>
    <w:rsid w:val="007807D5"/>
    <w:rsid w:val="0079444B"/>
    <w:rsid w:val="007A3348"/>
    <w:rsid w:val="007B3170"/>
    <w:rsid w:val="007C010F"/>
    <w:rsid w:val="007C5279"/>
    <w:rsid w:val="008115D1"/>
    <w:rsid w:val="0081257F"/>
    <w:rsid w:val="00813C86"/>
    <w:rsid w:val="00820780"/>
    <w:rsid w:val="008263E1"/>
    <w:rsid w:val="00844AFB"/>
    <w:rsid w:val="00865798"/>
    <w:rsid w:val="008818CA"/>
    <w:rsid w:val="00883CF3"/>
    <w:rsid w:val="008A7659"/>
    <w:rsid w:val="008D5C76"/>
    <w:rsid w:val="008F0AF5"/>
    <w:rsid w:val="0090286E"/>
    <w:rsid w:val="0090389B"/>
    <w:rsid w:val="0095248F"/>
    <w:rsid w:val="009B4867"/>
    <w:rsid w:val="009C7010"/>
    <w:rsid w:val="00A30EB8"/>
    <w:rsid w:val="00A34DC2"/>
    <w:rsid w:val="00A73944"/>
    <w:rsid w:val="00A75FFE"/>
    <w:rsid w:val="00A91455"/>
    <w:rsid w:val="00AB1B93"/>
    <w:rsid w:val="00B1169A"/>
    <w:rsid w:val="00B13C83"/>
    <w:rsid w:val="00B354D6"/>
    <w:rsid w:val="00B41EE3"/>
    <w:rsid w:val="00B4371D"/>
    <w:rsid w:val="00B53BFE"/>
    <w:rsid w:val="00B82EDC"/>
    <w:rsid w:val="00B9182B"/>
    <w:rsid w:val="00B9303E"/>
    <w:rsid w:val="00BE014E"/>
    <w:rsid w:val="00BE406A"/>
    <w:rsid w:val="00C42129"/>
    <w:rsid w:val="00C52BB5"/>
    <w:rsid w:val="00C80279"/>
    <w:rsid w:val="00C95485"/>
    <w:rsid w:val="00CC2613"/>
    <w:rsid w:val="00CC64A9"/>
    <w:rsid w:val="00CF1D98"/>
    <w:rsid w:val="00CF3133"/>
    <w:rsid w:val="00D04AF6"/>
    <w:rsid w:val="00D12E89"/>
    <w:rsid w:val="00D62CDA"/>
    <w:rsid w:val="00DC2C0D"/>
    <w:rsid w:val="00DE618B"/>
    <w:rsid w:val="00DF00B2"/>
    <w:rsid w:val="00DF3E55"/>
    <w:rsid w:val="00DF4668"/>
    <w:rsid w:val="00E105DB"/>
    <w:rsid w:val="00E25CE0"/>
    <w:rsid w:val="00E45214"/>
    <w:rsid w:val="00E50937"/>
    <w:rsid w:val="00E92827"/>
    <w:rsid w:val="00EA335E"/>
    <w:rsid w:val="00EF207A"/>
    <w:rsid w:val="00EF43A2"/>
    <w:rsid w:val="00F11E5D"/>
    <w:rsid w:val="00F548D5"/>
    <w:rsid w:val="00F626BB"/>
    <w:rsid w:val="00FA76E5"/>
    <w:rsid w:val="00FD0985"/>
    <w:rsid w:val="00FF2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B4867"/>
    <w:rPr>
      <w:rFonts w:ascii="Calibri" w:eastAsia="Calibri" w:hAnsi="Calibri" w:cs="Times New Roman"/>
    </w:rPr>
  </w:style>
  <w:style w:type="paragraph" w:styleId="1">
    <w:name w:val="heading 1"/>
    <w:basedOn w:val="a1"/>
    <w:link w:val="10"/>
    <w:uiPriority w:val="1"/>
    <w:qFormat/>
    <w:rsid w:val="001E4C52"/>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1">
    <w:name w:val="heading 2"/>
    <w:basedOn w:val="a1"/>
    <w:next w:val="a1"/>
    <w:link w:val="22"/>
    <w:uiPriority w:val="1"/>
    <w:unhideWhenUsed/>
    <w:qFormat/>
    <w:rsid w:val="00621705"/>
    <w:pPr>
      <w:keepNext/>
      <w:keepLines/>
      <w:spacing w:before="200" w:after="0"/>
      <w:outlineLvl w:val="1"/>
    </w:pPr>
    <w:rPr>
      <w:rFonts w:eastAsia="MS Gothic"/>
      <w:b/>
      <w:bCs/>
      <w:color w:val="4F81BD"/>
      <w:sz w:val="26"/>
      <w:szCs w:val="26"/>
      <w:lang w:val="en-US"/>
    </w:rPr>
  </w:style>
  <w:style w:type="paragraph" w:styleId="31">
    <w:name w:val="heading 3"/>
    <w:basedOn w:val="a1"/>
    <w:next w:val="a1"/>
    <w:link w:val="32"/>
    <w:uiPriority w:val="9"/>
    <w:unhideWhenUsed/>
    <w:qFormat/>
    <w:rsid w:val="00621705"/>
    <w:pPr>
      <w:keepNext/>
      <w:keepLines/>
      <w:spacing w:before="200" w:after="0"/>
      <w:outlineLvl w:val="2"/>
    </w:pPr>
    <w:rPr>
      <w:rFonts w:eastAsia="MS Gothic"/>
      <w:b/>
      <w:bCs/>
      <w:color w:val="4F81BD"/>
      <w:lang w:val="en-US"/>
    </w:rPr>
  </w:style>
  <w:style w:type="paragraph" w:styleId="4">
    <w:name w:val="heading 4"/>
    <w:basedOn w:val="a1"/>
    <w:next w:val="a1"/>
    <w:link w:val="40"/>
    <w:uiPriority w:val="9"/>
    <w:semiHidden/>
    <w:unhideWhenUsed/>
    <w:qFormat/>
    <w:rsid w:val="00621705"/>
    <w:pPr>
      <w:keepNext/>
      <w:keepLines/>
      <w:spacing w:before="200" w:after="0"/>
      <w:outlineLvl w:val="3"/>
    </w:pPr>
    <w:rPr>
      <w:rFonts w:eastAsia="MS Gothic"/>
      <w:b/>
      <w:bCs/>
      <w:i/>
      <w:iCs/>
      <w:color w:val="4F81BD"/>
      <w:lang w:val="en-US"/>
    </w:rPr>
  </w:style>
  <w:style w:type="paragraph" w:styleId="5">
    <w:name w:val="heading 5"/>
    <w:basedOn w:val="a1"/>
    <w:next w:val="a1"/>
    <w:link w:val="50"/>
    <w:uiPriority w:val="9"/>
    <w:semiHidden/>
    <w:unhideWhenUsed/>
    <w:qFormat/>
    <w:rsid w:val="00621705"/>
    <w:pPr>
      <w:keepNext/>
      <w:keepLines/>
      <w:spacing w:before="200" w:after="0"/>
      <w:outlineLvl w:val="4"/>
    </w:pPr>
    <w:rPr>
      <w:rFonts w:eastAsia="MS Gothic"/>
      <w:color w:val="243F60"/>
      <w:lang w:val="en-US"/>
    </w:rPr>
  </w:style>
  <w:style w:type="paragraph" w:styleId="6">
    <w:name w:val="heading 6"/>
    <w:basedOn w:val="a1"/>
    <w:next w:val="a1"/>
    <w:link w:val="60"/>
    <w:uiPriority w:val="9"/>
    <w:semiHidden/>
    <w:unhideWhenUsed/>
    <w:qFormat/>
    <w:rsid w:val="00621705"/>
    <w:pPr>
      <w:keepNext/>
      <w:keepLines/>
      <w:spacing w:before="200" w:after="0"/>
      <w:outlineLvl w:val="5"/>
    </w:pPr>
    <w:rPr>
      <w:rFonts w:eastAsia="MS Gothic"/>
      <w:i/>
      <w:iCs/>
      <w:color w:val="243F60"/>
      <w:lang w:val="en-US"/>
    </w:rPr>
  </w:style>
  <w:style w:type="paragraph" w:styleId="7">
    <w:name w:val="heading 7"/>
    <w:basedOn w:val="a1"/>
    <w:next w:val="a1"/>
    <w:link w:val="70"/>
    <w:uiPriority w:val="9"/>
    <w:semiHidden/>
    <w:unhideWhenUsed/>
    <w:qFormat/>
    <w:rsid w:val="00621705"/>
    <w:pPr>
      <w:keepNext/>
      <w:keepLines/>
      <w:spacing w:before="200" w:after="0"/>
      <w:outlineLvl w:val="6"/>
    </w:pPr>
    <w:rPr>
      <w:rFonts w:eastAsia="MS Gothic"/>
      <w:i/>
      <w:iCs/>
      <w:color w:val="404040"/>
      <w:lang w:val="en-US"/>
    </w:rPr>
  </w:style>
  <w:style w:type="paragraph" w:styleId="8">
    <w:name w:val="heading 8"/>
    <w:basedOn w:val="a1"/>
    <w:next w:val="a1"/>
    <w:link w:val="80"/>
    <w:uiPriority w:val="9"/>
    <w:semiHidden/>
    <w:unhideWhenUsed/>
    <w:qFormat/>
    <w:rsid w:val="00621705"/>
    <w:pPr>
      <w:keepNext/>
      <w:keepLines/>
      <w:spacing w:before="200" w:after="0"/>
      <w:outlineLvl w:val="7"/>
    </w:pPr>
    <w:rPr>
      <w:rFonts w:eastAsia="MS Gothic"/>
      <w:color w:val="4F81BD"/>
      <w:sz w:val="20"/>
      <w:szCs w:val="20"/>
      <w:lang w:val="en-US"/>
    </w:rPr>
  </w:style>
  <w:style w:type="paragraph" w:styleId="9">
    <w:name w:val="heading 9"/>
    <w:basedOn w:val="a1"/>
    <w:next w:val="a1"/>
    <w:link w:val="90"/>
    <w:uiPriority w:val="9"/>
    <w:semiHidden/>
    <w:unhideWhenUsed/>
    <w:qFormat/>
    <w:rsid w:val="00621705"/>
    <w:pPr>
      <w:keepNext/>
      <w:keepLines/>
      <w:spacing w:before="200" w:after="0"/>
      <w:outlineLvl w:val="8"/>
    </w:pPr>
    <w:rPr>
      <w:rFonts w:eastAsia="MS Gothic"/>
      <w:i/>
      <w:iCs/>
      <w:color w:val="404040"/>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1E4C52"/>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2"/>
    <w:link w:val="21"/>
    <w:uiPriority w:val="9"/>
    <w:rsid w:val="00621705"/>
    <w:rPr>
      <w:rFonts w:ascii="Calibri" w:eastAsia="MS Gothic" w:hAnsi="Calibri" w:cs="Times New Roman"/>
      <w:b/>
      <w:bCs/>
      <w:color w:val="4F81BD"/>
      <w:sz w:val="26"/>
      <w:szCs w:val="26"/>
      <w:lang w:val="en-US"/>
    </w:rPr>
  </w:style>
  <w:style w:type="character" w:customStyle="1" w:styleId="32">
    <w:name w:val="Заголовок 3 Знак"/>
    <w:basedOn w:val="a2"/>
    <w:link w:val="31"/>
    <w:uiPriority w:val="9"/>
    <w:rsid w:val="00621705"/>
    <w:rPr>
      <w:rFonts w:ascii="Calibri" w:eastAsia="MS Gothic" w:hAnsi="Calibri" w:cs="Times New Roman"/>
      <w:b/>
      <w:bCs/>
      <w:color w:val="4F81BD"/>
      <w:lang w:val="en-US"/>
    </w:rPr>
  </w:style>
  <w:style w:type="character" w:customStyle="1" w:styleId="40">
    <w:name w:val="Заголовок 4 Знак"/>
    <w:basedOn w:val="a2"/>
    <w:link w:val="4"/>
    <w:uiPriority w:val="9"/>
    <w:semiHidden/>
    <w:rsid w:val="00621705"/>
    <w:rPr>
      <w:rFonts w:ascii="Calibri" w:eastAsia="MS Gothic" w:hAnsi="Calibri" w:cs="Times New Roman"/>
      <w:b/>
      <w:bCs/>
      <w:i/>
      <w:iCs/>
      <w:color w:val="4F81BD"/>
      <w:lang w:val="en-US"/>
    </w:rPr>
  </w:style>
  <w:style w:type="character" w:customStyle="1" w:styleId="50">
    <w:name w:val="Заголовок 5 Знак"/>
    <w:basedOn w:val="a2"/>
    <w:link w:val="5"/>
    <w:uiPriority w:val="9"/>
    <w:semiHidden/>
    <w:rsid w:val="00621705"/>
    <w:rPr>
      <w:rFonts w:ascii="Calibri" w:eastAsia="MS Gothic" w:hAnsi="Calibri" w:cs="Times New Roman"/>
      <w:color w:val="243F60"/>
      <w:lang w:val="en-US"/>
    </w:rPr>
  </w:style>
  <w:style w:type="character" w:customStyle="1" w:styleId="60">
    <w:name w:val="Заголовок 6 Знак"/>
    <w:basedOn w:val="a2"/>
    <w:link w:val="6"/>
    <w:uiPriority w:val="9"/>
    <w:semiHidden/>
    <w:rsid w:val="00621705"/>
    <w:rPr>
      <w:rFonts w:ascii="Calibri" w:eastAsia="MS Gothic" w:hAnsi="Calibri" w:cs="Times New Roman"/>
      <w:i/>
      <w:iCs/>
      <w:color w:val="243F60"/>
      <w:lang w:val="en-US"/>
    </w:rPr>
  </w:style>
  <w:style w:type="character" w:customStyle="1" w:styleId="70">
    <w:name w:val="Заголовок 7 Знак"/>
    <w:basedOn w:val="a2"/>
    <w:link w:val="7"/>
    <w:uiPriority w:val="9"/>
    <w:semiHidden/>
    <w:rsid w:val="00621705"/>
    <w:rPr>
      <w:rFonts w:ascii="Calibri" w:eastAsia="MS Gothic" w:hAnsi="Calibri" w:cs="Times New Roman"/>
      <w:i/>
      <w:iCs/>
      <w:color w:val="404040"/>
      <w:lang w:val="en-US"/>
    </w:rPr>
  </w:style>
  <w:style w:type="character" w:customStyle="1" w:styleId="80">
    <w:name w:val="Заголовок 8 Знак"/>
    <w:basedOn w:val="a2"/>
    <w:link w:val="8"/>
    <w:uiPriority w:val="9"/>
    <w:semiHidden/>
    <w:rsid w:val="00621705"/>
    <w:rPr>
      <w:rFonts w:ascii="Calibri" w:eastAsia="MS Gothic" w:hAnsi="Calibri" w:cs="Times New Roman"/>
      <w:color w:val="4F81BD"/>
      <w:sz w:val="20"/>
      <w:szCs w:val="20"/>
      <w:lang w:val="en-US"/>
    </w:rPr>
  </w:style>
  <w:style w:type="character" w:customStyle="1" w:styleId="90">
    <w:name w:val="Заголовок 9 Знак"/>
    <w:basedOn w:val="a2"/>
    <w:link w:val="9"/>
    <w:uiPriority w:val="9"/>
    <w:semiHidden/>
    <w:rsid w:val="00621705"/>
    <w:rPr>
      <w:rFonts w:ascii="Calibri" w:eastAsia="MS Gothic" w:hAnsi="Calibri" w:cs="Times New Roman"/>
      <w:i/>
      <w:iCs/>
      <w:color w:val="404040"/>
      <w:sz w:val="20"/>
      <w:szCs w:val="20"/>
      <w:lang w:val="en-US"/>
    </w:rPr>
  </w:style>
  <w:style w:type="character" w:styleId="a5">
    <w:name w:val="Hyperlink"/>
    <w:uiPriority w:val="99"/>
    <w:rsid w:val="009B4867"/>
    <w:rPr>
      <w:color w:val="0000FF"/>
      <w:u w:val="single"/>
    </w:rPr>
  </w:style>
  <w:style w:type="paragraph" w:styleId="a6">
    <w:name w:val="Balloon Text"/>
    <w:basedOn w:val="a1"/>
    <w:link w:val="a7"/>
    <w:uiPriority w:val="99"/>
    <w:semiHidden/>
    <w:unhideWhenUsed/>
    <w:rsid w:val="009B4867"/>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9B4867"/>
    <w:rPr>
      <w:rFonts w:ascii="Tahoma" w:eastAsia="Calibri" w:hAnsi="Tahoma" w:cs="Tahoma"/>
      <w:sz w:val="16"/>
      <w:szCs w:val="16"/>
    </w:rPr>
  </w:style>
  <w:style w:type="table" w:styleId="a8">
    <w:name w:val="Table Grid"/>
    <w:basedOn w:val="a3"/>
    <w:uiPriority w:val="59"/>
    <w:rsid w:val="00E9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1"/>
    <w:uiPriority w:val="1"/>
    <w:qFormat/>
    <w:rsid w:val="00D04AF6"/>
    <w:pPr>
      <w:ind w:left="720"/>
      <w:contextualSpacing/>
    </w:pPr>
  </w:style>
  <w:style w:type="paragraph" w:styleId="aa">
    <w:name w:val="Normal (Web)"/>
    <w:basedOn w:val="a1"/>
    <w:uiPriority w:val="99"/>
    <w:unhideWhenUsed/>
    <w:rsid w:val="00D04AF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
    <w:name w:val="msonormalcxspmiddle"/>
    <w:basedOn w:val="a1"/>
    <w:rsid w:val="0037017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0">
    <w:name w:val="msonormal"/>
    <w:basedOn w:val="a1"/>
    <w:rsid w:val="0062170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Верхний колонтитул Знак"/>
    <w:basedOn w:val="a2"/>
    <w:link w:val="ac"/>
    <w:uiPriority w:val="99"/>
    <w:rsid w:val="00621705"/>
    <w:rPr>
      <w:rFonts w:ascii="Cambria" w:eastAsia="MS Mincho" w:hAnsi="Cambria" w:cs="Times New Roman"/>
      <w:lang w:val="en-US"/>
    </w:rPr>
  </w:style>
  <w:style w:type="paragraph" w:styleId="ac">
    <w:name w:val="header"/>
    <w:basedOn w:val="a1"/>
    <w:link w:val="ab"/>
    <w:uiPriority w:val="99"/>
    <w:unhideWhenUsed/>
    <w:rsid w:val="00621705"/>
    <w:pPr>
      <w:tabs>
        <w:tab w:val="center" w:pos="4680"/>
        <w:tab w:val="right" w:pos="9360"/>
      </w:tabs>
      <w:spacing w:after="0" w:line="240" w:lineRule="auto"/>
    </w:pPr>
    <w:rPr>
      <w:rFonts w:ascii="Cambria" w:eastAsia="MS Mincho" w:hAnsi="Cambria"/>
      <w:lang w:val="en-US"/>
    </w:rPr>
  </w:style>
  <w:style w:type="character" w:customStyle="1" w:styleId="ad">
    <w:name w:val="Нижний колонтитул Знак"/>
    <w:basedOn w:val="a2"/>
    <w:link w:val="ae"/>
    <w:uiPriority w:val="99"/>
    <w:rsid w:val="00621705"/>
    <w:rPr>
      <w:rFonts w:ascii="Cambria" w:eastAsia="MS Mincho" w:hAnsi="Cambria" w:cs="Times New Roman"/>
      <w:lang w:val="en-US"/>
    </w:rPr>
  </w:style>
  <w:style w:type="paragraph" w:styleId="ae">
    <w:name w:val="footer"/>
    <w:basedOn w:val="a1"/>
    <w:link w:val="ad"/>
    <w:uiPriority w:val="99"/>
    <w:unhideWhenUsed/>
    <w:rsid w:val="00621705"/>
    <w:pPr>
      <w:tabs>
        <w:tab w:val="center" w:pos="4680"/>
        <w:tab w:val="right" w:pos="9360"/>
      </w:tabs>
      <w:spacing w:after="0" w:line="240" w:lineRule="auto"/>
    </w:pPr>
    <w:rPr>
      <w:rFonts w:ascii="Cambria" w:eastAsia="MS Mincho" w:hAnsi="Cambria"/>
      <w:lang w:val="en-US"/>
    </w:rPr>
  </w:style>
  <w:style w:type="character" w:customStyle="1" w:styleId="af">
    <w:name w:val="Текст макроса Знак"/>
    <w:basedOn w:val="a2"/>
    <w:link w:val="af0"/>
    <w:uiPriority w:val="99"/>
    <w:rsid w:val="00621705"/>
    <w:rPr>
      <w:rFonts w:ascii="Courier" w:eastAsia="MS Mincho" w:hAnsi="Courier" w:cs="Times New Roman"/>
      <w:sz w:val="20"/>
      <w:szCs w:val="20"/>
      <w:lang w:val="en-US"/>
    </w:rPr>
  </w:style>
  <w:style w:type="paragraph" w:styleId="af0">
    <w:name w:val="macro"/>
    <w:link w:val="af"/>
    <w:uiPriority w:val="99"/>
    <w:unhideWhenUsed/>
    <w:rsid w:val="00621705"/>
    <w:pPr>
      <w:tabs>
        <w:tab w:val="left" w:pos="576"/>
        <w:tab w:val="left" w:pos="1152"/>
        <w:tab w:val="left" w:pos="1728"/>
        <w:tab w:val="left" w:pos="2304"/>
        <w:tab w:val="left" w:pos="2880"/>
        <w:tab w:val="left" w:pos="3456"/>
        <w:tab w:val="left" w:pos="4032"/>
      </w:tabs>
    </w:pPr>
    <w:rPr>
      <w:rFonts w:ascii="Courier" w:eastAsia="MS Mincho" w:hAnsi="Courier" w:cs="Times New Roman"/>
      <w:sz w:val="20"/>
      <w:szCs w:val="20"/>
      <w:lang w:val="en-US"/>
    </w:rPr>
  </w:style>
  <w:style w:type="paragraph" w:styleId="a0">
    <w:name w:val="List Bullet"/>
    <w:basedOn w:val="a1"/>
    <w:uiPriority w:val="99"/>
    <w:unhideWhenUsed/>
    <w:rsid w:val="00621705"/>
    <w:pPr>
      <w:numPr>
        <w:numId w:val="72"/>
      </w:numPr>
      <w:contextualSpacing/>
    </w:pPr>
    <w:rPr>
      <w:rFonts w:ascii="Cambria" w:eastAsia="MS Mincho" w:hAnsi="Cambria"/>
      <w:lang w:val="en-US"/>
    </w:rPr>
  </w:style>
  <w:style w:type="paragraph" w:styleId="a">
    <w:name w:val="List Number"/>
    <w:basedOn w:val="a1"/>
    <w:uiPriority w:val="99"/>
    <w:unhideWhenUsed/>
    <w:rsid w:val="00621705"/>
    <w:pPr>
      <w:numPr>
        <w:numId w:val="73"/>
      </w:numPr>
      <w:contextualSpacing/>
    </w:pPr>
    <w:rPr>
      <w:rFonts w:ascii="Cambria" w:eastAsia="MS Mincho" w:hAnsi="Cambria"/>
      <w:lang w:val="en-US"/>
    </w:rPr>
  </w:style>
  <w:style w:type="paragraph" w:styleId="20">
    <w:name w:val="List Bullet 2"/>
    <w:basedOn w:val="a1"/>
    <w:uiPriority w:val="99"/>
    <w:unhideWhenUsed/>
    <w:rsid w:val="00621705"/>
    <w:pPr>
      <w:numPr>
        <w:numId w:val="74"/>
      </w:numPr>
      <w:contextualSpacing/>
    </w:pPr>
    <w:rPr>
      <w:rFonts w:ascii="Cambria" w:eastAsia="MS Mincho" w:hAnsi="Cambria"/>
      <w:lang w:val="en-US"/>
    </w:rPr>
  </w:style>
  <w:style w:type="paragraph" w:styleId="30">
    <w:name w:val="List Bullet 3"/>
    <w:basedOn w:val="a1"/>
    <w:uiPriority w:val="99"/>
    <w:unhideWhenUsed/>
    <w:rsid w:val="00621705"/>
    <w:pPr>
      <w:numPr>
        <w:numId w:val="75"/>
      </w:numPr>
      <w:contextualSpacing/>
    </w:pPr>
    <w:rPr>
      <w:rFonts w:ascii="Cambria" w:eastAsia="MS Mincho" w:hAnsi="Cambria"/>
      <w:lang w:val="en-US"/>
    </w:rPr>
  </w:style>
  <w:style w:type="paragraph" w:styleId="2">
    <w:name w:val="List Number 2"/>
    <w:basedOn w:val="a1"/>
    <w:uiPriority w:val="99"/>
    <w:unhideWhenUsed/>
    <w:rsid w:val="00621705"/>
    <w:pPr>
      <w:numPr>
        <w:numId w:val="76"/>
      </w:numPr>
      <w:contextualSpacing/>
    </w:pPr>
    <w:rPr>
      <w:rFonts w:ascii="Cambria" w:eastAsia="MS Mincho" w:hAnsi="Cambria"/>
      <w:lang w:val="en-US"/>
    </w:rPr>
  </w:style>
  <w:style w:type="paragraph" w:styleId="3">
    <w:name w:val="List Number 3"/>
    <w:basedOn w:val="a1"/>
    <w:uiPriority w:val="99"/>
    <w:unhideWhenUsed/>
    <w:rsid w:val="00621705"/>
    <w:pPr>
      <w:numPr>
        <w:numId w:val="77"/>
      </w:numPr>
      <w:contextualSpacing/>
    </w:pPr>
    <w:rPr>
      <w:rFonts w:ascii="Cambria" w:eastAsia="MS Mincho" w:hAnsi="Cambria"/>
      <w:lang w:val="en-US"/>
    </w:rPr>
  </w:style>
  <w:style w:type="paragraph" w:styleId="af1">
    <w:name w:val="Title"/>
    <w:basedOn w:val="a1"/>
    <w:next w:val="a1"/>
    <w:link w:val="af2"/>
    <w:uiPriority w:val="10"/>
    <w:qFormat/>
    <w:rsid w:val="00621705"/>
    <w:pPr>
      <w:pBdr>
        <w:bottom w:val="single" w:sz="8" w:space="4" w:color="4F81BD"/>
      </w:pBdr>
      <w:spacing w:after="300" w:line="240" w:lineRule="auto"/>
      <w:contextualSpacing/>
    </w:pPr>
    <w:rPr>
      <w:rFonts w:eastAsia="MS Gothic"/>
      <w:color w:val="17365D"/>
      <w:spacing w:val="5"/>
      <w:kern w:val="28"/>
      <w:sz w:val="52"/>
      <w:szCs w:val="52"/>
      <w:lang w:val="en-US"/>
    </w:rPr>
  </w:style>
  <w:style w:type="character" w:customStyle="1" w:styleId="af2">
    <w:name w:val="Название Знак"/>
    <w:basedOn w:val="a2"/>
    <w:link w:val="af1"/>
    <w:uiPriority w:val="10"/>
    <w:rsid w:val="00621705"/>
    <w:rPr>
      <w:rFonts w:ascii="Calibri" w:eastAsia="MS Gothic" w:hAnsi="Calibri" w:cs="Times New Roman"/>
      <w:color w:val="17365D"/>
      <w:spacing w:val="5"/>
      <w:kern w:val="28"/>
      <w:sz w:val="52"/>
      <w:szCs w:val="52"/>
      <w:lang w:val="en-US"/>
    </w:rPr>
  </w:style>
  <w:style w:type="character" w:customStyle="1" w:styleId="af3">
    <w:name w:val="Основной текст Знак"/>
    <w:basedOn w:val="a2"/>
    <w:link w:val="af4"/>
    <w:uiPriority w:val="99"/>
    <w:rsid w:val="00621705"/>
    <w:rPr>
      <w:rFonts w:ascii="Cambria" w:eastAsia="MS Mincho" w:hAnsi="Cambria" w:cs="Times New Roman"/>
      <w:lang w:val="en-US"/>
    </w:rPr>
  </w:style>
  <w:style w:type="paragraph" w:styleId="af4">
    <w:name w:val="Body Text"/>
    <w:basedOn w:val="a1"/>
    <w:link w:val="af3"/>
    <w:uiPriority w:val="1"/>
    <w:unhideWhenUsed/>
    <w:qFormat/>
    <w:rsid w:val="00621705"/>
    <w:pPr>
      <w:spacing w:after="120"/>
    </w:pPr>
    <w:rPr>
      <w:rFonts w:ascii="Cambria" w:eastAsia="MS Mincho" w:hAnsi="Cambria"/>
      <w:lang w:val="en-US"/>
    </w:rPr>
  </w:style>
  <w:style w:type="paragraph" w:styleId="af5">
    <w:name w:val="Subtitle"/>
    <w:basedOn w:val="a1"/>
    <w:next w:val="a1"/>
    <w:link w:val="af6"/>
    <w:uiPriority w:val="11"/>
    <w:qFormat/>
    <w:rsid w:val="00621705"/>
    <w:rPr>
      <w:rFonts w:eastAsia="MS Gothic"/>
      <w:i/>
      <w:iCs/>
      <w:color w:val="4F81BD"/>
      <w:spacing w:val="15"/>
      <w:sz w:val="24"/>
      <w:szCs w:val="24"/>
      <w:lang w:val="en-US"/>
    </w:rPr>
  </w:style>
  <w:style w:type="character" w:customStyle="1" w:styleId="af6">
    <w:name w:val="Подзаголовок Знак"/>
    <w:basedOn w:val="a2"/>
    <w:link w:val="af5"/>
    <w:uiPriority w:val="11"/>
    <w:rsid w:val="00621705"/>
    <w:rPr>
      <w:rFonts w:ascii="Calibri" w:eastAsia="MS Gothic" w:hAnsi="Calibri" w:cs="Times New Roman"/>
      <w:i/>
      <w:iCs/>
      <w:color w:val="4F81BD"/>
      <w:spacing w:val="15"/>
      <w:sz w:val="24"/>
      <w:szCs w:val="24"/>
      <w:lang w:val="en-US"/>
    </w:rPr>
  </w:style>
  <w:style w:type="character" w:customStyle="1" w:styleId="23">
    <w:name w:val="Основной текст 2 Знак"/>
    <w:basedOn w:val="a2"/>
    <w:link w:val="24"/>
    <w:uiPriority w:val="99"/>
    <w:rsid w:val="00621705"/>
    <w:rPr>
      <w:rFonts w:ascii="Cambria" w:eastAsia="MS Mincho" w:hAnsi="Cambria" w:cs="Times New Roman"/>
      <w:lang w:val="en-US"/>
    </w:rPr>
  </w:style>
  <w:style w:type="paragraph" w:styleId="24">
    <w:name w:val="Body Text 2"/>
    <w:basedOn w:val="a1"/>
    <w:link w:val="23"/>
    <w:uiPriority w:val="99"/>
    <w:unhideWhenUsed/>
    <w:rsid w:val="00621705"/>
    <w:pPr>
      <w:spacing w:after="120" w:line="480" w:lineRule="auto"/>
    </w:pPr>
    <w:rPr>
      <w:rFonts w:ascii="Cambria" w:eastAsia="MS Mincho" w:hAnsi="Cambria"/>
      <w:lang w:val="en-US"/>
    </w:rPr>
  </w:style>
  <w:style w:type="character" w:customStyle="1" w:styleId="33">
    <w:name w:val="Основной текст 3 Знак"/>
    <w:basedOn w:val="a2"/>
    <w:link w:val="34"/>
    <w:uiPriority w:val="99"/>
    <w:rsid w:val="00621705"/>
    <w:rPr>
      <w:rFonts w:ascii="Cambria" w:eastAsia="MS Mincho" w:hAnsi="Cambria" w:cs="Times New Roman"/>
      <w:sz w:val="16"/>
      <w:szCs w:val="16"/>
      <w:lang w:val="en-US"/>
    </w:rPr>
  </w:style>
  <w:style w:type="paragraph" w:styleId="34">
    <w:name w:val="Body Text 3"/>
    <w:basedOn w:val="a1"/>
    <w:link w:val="33"/>
    <w:uiPriority w:val="99"/>
    <w:unhideWhenUsed/>
    <w:rsid w:val="00621705"/>
    <w:pPr>
      <w:spacing w:after="120"/>
    </w:pPr>
    <w:rPr>
      <w:rFonts w:ascii="Cambria" w:eastAsia="MS Mincho" w:hAnsi="Cambria"/>
      <w:sz w:val="16"/>
      <w:szCs w:val="16"/>
      <w:lang w:val="en-US"/>
    </w:rPr>
  </w:style>
  <w:style w:type="paragraph" w:styleId="af7">
    <w:name w:val="No Spacing"/>
    <w:uiPriority w:val="1"/>
    <w:qFormat/>
    <w:rsid w:val="00621705"/>
    <w:pPr>
      <w:spacing w:after="0" w:line="240" w:lineRule="auto"/>
    </w:pPr>
    <w:rPr>
      <w:rFonts w:ascii="Cambria" w:eastAsia="MS Mincho" w:hAnsi="Cambria" w:cs="Times New Roman"/>
      <w:lang w:val="en-US"/>
    </w:rPr>
  </w:style>
  <w:style w:type="paragraph" w:styleId="25">
    <w:name w:val="Quote"/>
    <w:basedOn w:val="a1"/>
    <w:next w:val="a1"/>
    <w:link w:val="26"/>
    <w:uiPriority w:val="29"/>
    <w:qFormat/>
    <w:rsid w:val="00621705"/>
    <w:rPr>
      <w:rFonts w:ascii="Cambria" w:eastAsia="MS Mincho" w:hAnsi="Cambria"/>
      <w:i/>
      <w:iCs/>
      <w:color w:val="000000"/>
      <w:lang w:val="en-US"/>
    </w:rPr>
  </w:style>
  <w:style w:type="character" w:customStyle="1" w:styleId="26">
    <w:name w:val="Цитата 2 Знак"/>
    <w:basedOn w:val="a2"/>
    <w:link w:val="25"/>
    <w:uiPriority w:val="29"/>
    <w:rsid w:val="00621705"/>
    <w:rPr>
      <w:rFonts w:ascii="Cambria" w:eastAsia="MS Mincho" w:hAnsi="Cambria" w:cs="Times New Roman"/>
      <w:i/>
      <w:iCs/>
      <w:color w:val="000000"/>
      <w:lang w:val="en-US"/>
    </w:rPr>
  </w:style>
  <w:style w:type="paragraph" w:styleId="af8">
    <w:name w:val="Intense Quote"/>
    <w:basedOn w:val="a1"/>
    <w:next w:val="a1"/>
    <w:link w:val="af9"/>
    <w:uiPriority w:val="30"/>
    <w:qFormat/>
    <w:rsid w:val="00621705"/>
    <w:pPr>
      <w:pBdr>
        <w:bottom w:val="single" w:sz="4" w:space="4" w:color="4F81BD"/>
      </w:pBdr>
      <w:spacing w:before="200" w:after="280"/>
      <w:ind w:left="936" w:right="936"/>
    </w:pPr>
    <w:rPr>
      <w:rFonts w:ascii="Cambria" w:eastAsia="MS Mincho" w:hAnsi="Cambria"/>
      <w:b/>
      <w:bCs/>
      <w:i/>
      <w:iCs/>
      <w:color w:val="4F81BD"/>
      <w:lang w:val="en-US"/>
    </w:rPr>
  </w:style>
  <w:style w:type="character" w:customStyle="1" w:styleId="af9">
    <w:name w:val="Выделенная цитата Знак"/>
    <w:basedOn w:val="a2"/>
    <w:link w:val="af8"/>
    <w:uiPriority w:val="30"/>
    <w:rsid w:val="00621705"/>
    <w:rPr>
      <w:rFonts w:ascii="Cambria" w:eastAsia="MS Mincho" w:hAnsi="Cambria" w:cs="Times New Roman"/>
      <w:b/>
      <w:bCs/>
      <w:i/>
      <w:iCs/>
      <w:color w:val="4F81BD"/>
      <w:lang w:val="en-US"/>
    </w:rPr>
  </w:style>
  <w:style w:type="character" w:styleId="afa">
    <w:name w:val="Subtle Emphasis"/>
    <w:uiPriority w:val="19"/>
    <w:qFormat/>
    <w:rsid w:val="00621705"/>
    <w:rPr>
      <w:i/>
      <w:iCs/>
      <w:color w:val="808080"/>
    </w:rPr>
  </w:style>
  <w:style w:type="character" w:styleId="afb">
    <w:name w:val="Intense Emphasis"/>
    <w:uiPriority w:val="21"/>
    <w:qFormat/>
    <w:rsid w:val="00621705"/>
    <w:rPr>
      <w:b/>
      <w:bCs/>
      <w:i/>
      <w:iCs/>
      <w:color w:val="4F81BD"/>
    </w:rPr>
  </w:style>
  <w:style w:type="character" w:styleId="afc">
    <w:name w:val="Subtle Reference"/>
    <w:uiPriority w:val="31"/>
    <w:qFormat/>
    <w:rsid w:val="00621705"/>
    <w:rPr>
      <w:smallCaps/>
      <w:color w:val="C0504D"/>
      <w:u w:val="single"/>
    </w:rPr>
  </w:style>
  <w:style w:type="character" w:styleId="afd">
    <w:name w:val="Intense Reference"/>
    <w:uiPriority w:val="32"/>
    <w:qFormat/>
    <w:rsid w:val="00621705"/>
    <w:rPr>
      <w:b/>
      <w:bCs/>
      <w:smallCaps/>
      <w:color w:val="C0504D"/>
      <w:spacing w:val="5"/>
      <w:u w:val="single"/>
    </w:rPr>
  </w:style>
  <w:style w:type="character" w:styleId="afe">
    <w:name w:val="Book Title"/>
    <w:uiPriority w:val="33"/>
    <w:qFormat/>
    <w:rsid w:val="00621705"/>
    <w:rPr>
      <w:b/>
      <w:bCs/>
      <w:smallCaps/>
      <w:spacing w:val="5"/>
    </w:rPr>
  </w:style>
  <w:style w:type="paragraph" w:styleId="aff">
    <w:name w:val="List"/>
    <w:basedOn w:val="a1"/>
    <w:uiPriority w:val="99"/>
    <w:unhideWhenUsed/>
    <w:rsid w:val="008115D1"/>
    <w:pPr>
      <w:ind w:left="360" w:hanging="360"/>
      <w:contextualSpacing/>
    </w:pPr>
    <w:rPr>
      <w:rFonts w:asciiTheme="minorHAnsi" w:eastAsiaTheme="minorEastAsia" w:hAnsiTheme="minorHAnsi" w:cstheme="minorBidi"/>
      <w:lang w:val="en-US"/>
    </w:rPr>
  </w:style>
  <w:style w:type="paragraph" w:styleId="27">
    <w:name w:val="List 2"/>
    <w:basedOn w:val="a1"/>
    <w:uiPriority w:val="99"/>
    <w:unhideWhenUsed/>
    <w:rsid w:val="008115D1"/>
    <w:pPr>
      <w:ind w:left="720" w:hanging="360"/>
      <w:contextualSpacing/>
    </w:pPr>
    <w:rPr>
      <w:rFonts w:asciiTheme="minorHAnsi" w:eastAsiaTheme="minorEastAsia" w:hAnsiTheme="minorHAnsi" w:cstheme="minorBidi"/>
      <w:lang w:val="en-US"/>
    </w:rPr>
  </w:style>
  <w:style w:type="paragraph" w:styleId="35">
    <w:name w:val="List 3"/>
    <w:basedOn w:val="a1"/>
    <w:uiPriority w:val="99"/>
    <w:unhideWhenUsed/>
    <w:rsid w:val="008115D1"/>
    <w:pPr>
      <w:ind w:left="1080" w:hanging="360"/>
      <w:contextualSpacing/>
    </w:pPr>
    <w:rPr>
      <w:rFonts w:asciiTheme="minorHAnsi" w:eastAsiaTheme="minorEastAsia" w:hAnsiTheme="minorHAnsi" w:cstheme="minorBidi"/>
      <w:lang w:val="en-US"/>
    </w:rPr>
  </w:style>
  <w:style w:type="paragraph" w:styleId="aff0">
    <w:name w:val="List Continue"/>
    <w:basedOn w:val="a1"/>
    <w:uiPriority w:val="99"/>
    <w:unhideWhenUsed/>
    <w:rsid w:val="008115D1"/>
    <w:pPr>
      <w:spacing w:after="120"/>
      <w:ind w:left="360"/>
      <w:contextualSpacing/>
    </w:pPr>
    <w:rPr>
      <w:rFonts w:asciiTheme="minorHAnsi" w:eastAsiaTheme="minorEastAsia" w:hAnsiTheme="minorHAnsi" w:cstheme="minorBidi"/>
      <w:lang w:val="en-US"/>
    </w:rPr>
  </w:style>
  <w:style w:type="paragraph" w:styleId="28">
    <w:name w:val="List Continue 2"/>
    <w:basedOn w:val="a1"/>
    <w:uiPriority w:val="99"/>
    <w:unhideWhenUsed/>
    <w:rsid w:val="008115D1"/>
    <w:pPr>
      <w:spacing w:after="120"/>
      <w:ind w:left="720"/>
      <w:contextualSpacing/>
    </w:pPr>
    <w:rPr>
      <w:rFonts w:asciiTheme="minorHAnsi" w:eastAsiaTheme="minorEastAsia" w:hAnsiTheme="minorHAnsi" w:cstheme="minorBidi"/>
      <w:lang w:val="en-US"/>
    </w:rPr>
  </w:style>
  <w:style w:type="paragraph" w:styleId="36">
    <w:name w:val="List Continue 3"/>
    <w:basedOn w:val="a1"/>
    <w:uiPriority w:val="99"/>
    <w:unhideWhenUsed/>
    <w:rsid w:val="008115D1"/>
    <w:pPr>
      <w:spacing w:after="120"/>
      <w:ind w:left="1080"/>
      <w:contextualSpacing/>
    </w:pPr>
    <w:rPr>
      <w:rFonts w:asciiTheme="minorHAnsi" w:eastAsiaTheme="minorEastAsia" w:hAnsiTheme="minorHAnsi" w:cstheme="minorBidi"/>
      <w:lang w:val="en-US"/>
    </w:rPr>
  </w:style>
  <w:style w:type="character" w:styleId="aff1">
    <w:name w:val="Strong"/>
    <w:basedOn w:val="a2"/>
    <w:uiPriority w:val="22"/>
    <w:qFormat/>
    <w:rsid w:val="008115D1"/>
    <w:rPr>
      <w:b/>
      <w:bCs/>
    </w:rPr>
  </w:style>
  <w:style w:type="character" w:styleId="aff2">
    <w:name w:val="Emphasis"/>
    <w:basedOn w:val="a2"/>
    <w:uiPriority w:val="20"/>
    <w:qFormat/>
    <w:rsid w:val="008115D1"/>
    <w:rPr>
      <w:i/>
      <w:iCs/>
    </w:rPr>
  </w:style>
  <w:style w:type="paragraph" w:styleId="aff3">
    <w:name w:val="TOC Heading"/>
    <w:basedOn w:val="1"/>
    <w:next w:val="a1"/>
    <w:uiPriority w:val="39"/>
    <w:semiHidden/>
    <w:unhideWhenUsed/>
    <w:qFormat/>
    <w:rsid w:val="0024315C"/>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character" w:styleId="aff4">
    <w:name w:val="FollowedHyperlink"/>
    <w:basedOn w:val="a2"/>
    <w:uiPriority w:val="99"/>
    <w:semiHidden/>
    <w:unhideWhenUsed/>
    <w:rsid w:val="0051131B"/>
    <w:rPr>
      <w:color w:val="800080" w:themeColor="followedHyperlink"/>
      <w:u w:val="single"/>
    </w:rPr>
  </w:style>
  <w:style w:type="paragraph" w:customStyle="1" w:styleId="TableParagraph">
    <w:name w:val="Table Paragraph"/>
    <w:basedOn w:val="a1"/>
    <w:uiPriority w:val="1"/>
    <w:qFormat/>
    <w:rsid w:val="008A7659"/>
    <w:pPr>
      <w:widowControl w:val="0"/>
      <w:autoSpaceDE w:val="0"/>
      <w:autoSpaceDN w:val="0"/>
      <w:spacing w:after="0" w:line="240" w:lineRule="auto"/>
    </w:pPr>
    <w:rPr>
      <w:rFonts w:ascii="Times New Roman" w:eastAsia="Times New Roman" w:hAnsi="Times New Roman"/>
    </w:rPr>
  </w:style>
  <w:style w:type="table" w:customStyle="1" w:styleId="TableNormal">
    <w:name w:val="Table Normal"/>
    <w:uiPriority w:val="2"/>
    <w:semiHidden/>
    <w:unhideWhenUsed/>
    <w:qFormat/>
    <w:rsid w:val="006824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B4867"/>
    <w:rPr>
      <w:rFonts w:ascii="Calibri" w:eastAsia="Calibri" w:hAnsi="Calibri" w:cs="Times New Roman"/>
    </w:rPr>
  </w:style>
  <w:style w:type="paragraph" w:styleId="1">
    <w:name w:val="heading 1"/>
    <w:basedOn w:val="a1"/>
    <w:link w:val="10"/>
    <w:uiPriority w:val="1"/>
    <w:qFormat/>
    <w:rsid w:val="001E4C52"/>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1">
    <w:name w:val="heading 2"/>
    <w:basedOn w:val="a1"/>
    <w:next w:val="a1"/>
    <w:link w:val="22"/>
    <w:uiPriority w:val="1"/>
    <w:unhideWhenUsed/>
    <w:qFormat/>
    <w:rsid w:val="00621705"/>
    <w:pPr>
      <w:keepNext/>
      <w:keepLines/>
      <w:spacing w:before="200" w:after="0"/>
      <w:outlineLvl w:val="1"/>
    </w:pPr>
    <w:rPr>
      <w:rFonts w:eastAsia="MS Gothic"/>
      <w:b/>
      <w:bCs/>
      <w:color w:val="4F81BD"/>
      <w:sz w:val="26"/>
      <w:szCs w:val="26"/>
      <w:lang w:val="en-US"/>
    </w:rPr>
  </w:style>
  <w:style w:type="paragraph" w:styleId="31">
    <w:name w:val="heading 3"/>
    <w:basedOn w:val="a1"/>
    <w:next w:val="a1"/>
    <w:link w:val="32"/>
    <w:uiPriority w:val="9"/>
    <w:unhideWhenUsed/>
    <w:qFormat/>
    <w:rsid w:val="00621705"/>
    <w:pPr>
      <w:keepNext/>
      <w:keepLines/>
      <w:spacing w:before="200" w:after="0"/>
      <w:outlineLvl w:val="2"/>
    </w:pPr>
    <w:rPr>
      <w:rFonts w:eastAsia="MS Gothic"/>
      <w:b/>
      <w:bCs/>
      <w:color w:val="4F81BD"/>
      <w:lang w:val="en-US"/>
    </w:rPr>
  </w:style>
  <w:style w:type="paragraph" w:styleId="4">
    <w:name w:val="heading 4"/>
    <w:basedOn w:val="a1"/>
    <w:next w:val="a1"/>
    <w:link w:val="40"/>
    <w:uiPriority w:val="9"/>
    <w:semiHidden/>
    <w:unhideWhenUsed/>
    <w:qFormat/>
    <w:rsid w:val="00621705"/>
    <w:pPr>
      <w:keepNext/>
      <w:keepLines/>
      <w:spacing w:before="200" w:after="0"/>
      <w:outlineLvl w:val="3"/>
    </w:pPr>
    <w:rPr>
      <w:rFonts w:eastAsia="MS Gothic"/>
      <w:b/>
      <w:bCs/>
      <w:i/>
      <w:iCs/>
      <w:color w:val="4F81BD"/>
      <w:lang w:val="en-US"/>
    </w:rPr>
  </w:style>
  <w:style w:type="paragraph" w:styleId="5">
    <w:name w:val="heading 5"/>
    <w:basedOn w:val="a1"/>
    <w:next w:val="a1"/>
    <w:link w:val="50"/>
    <w:uiPriority w:val="9"/>
    <w:semiHidden/>
    <w:unhideWhenUsed/>
    <w:qFormat/>
    <w:rsid w:val="00621705"/>
    <w:pPr>
      <w:keepNext/>
      <w:keepLines/>
      <w:spacing w:before="200" w:after="0"/>
      <w:outlineLvl w:val="4"/>
    </w:pPr>
    <w:rPr>
      <w:rFonts w:eastAsia="MS Gothic"/>
      <w:color w:val="243F60"/>
      <w:lang w:val="en-US"/>
    </w:rPr>
  </w:style>
  <w:style w:type="paragraph" w:styleId="6">
    <w:name w:val="heading 6"/>
    <w:basedOn w:val="a1"/>
    <w:next w:val="a1"/>
    <w:link w:val="60"/>
    <w:uiPriority w:val="9"/>
    <w:semiHidden/>
    <w:unhideWhenUsed/>
    <w:qFormat/>
    <w:rsid w:val="00621705"/>
    <w:pPr>
      <w:keepNext/>
      <w:keepLines/>
      <w:spacing w:before="200" w:after="0"/>
      <w:outlineLvl w:val="5"/>
    </w:pPr>
    <w:rPr>
      <w:rFonts w:eastAsia="MS Gothic"/>
      <w:i/>
      <w:iCs/>
      <w:color w:val="243F60"/>
      <w:lang w:val="en-US"/>
    </w:rPr>
  </w:style>
  <w:style w:type="paragraph" w:styleId="7">
    <w:name w:val="heading 7"/>
    <w:basedOn w:val="a1"/>
    <w:next w:val="a1"/>
    <w:link w:val="70"/>
    <w:uiPriority w:val="9"/>
    <w:semiHidden/>
    <w:unhideWhenUsed/>
    <w:qFormat/>
    <w:rsid w:val="00621705"/>
    <w:pPr>
      <w:keepNext/>
      <w:keepLines/>
      <w:spacing w:before="200" w:after="0"/>
      <w:outlineLvl w:val="6"/>
    </w:pPr>
    <w:rPr>
      <w:rFonts w:eastAsia="MS Gothic"/>
      <w:i/>
      <w:iCs/>
      <w:color w:val="404040"/>
      <w:lang w:val="en-US"/>
    </w:rPr>
  </w:style>
  <w:style w:type="paragraph" w:styleId="8">
    <w:name w:val="heading 8"/>
    <w:basedOn w:val="a1"/>
    <w:next w:val="a1"/>
    <w:link w:val="80"/>
    <w:uiPriority w:val="9"/>
    <w:semiHidden/>
    <w:unhideWhenUsed/>
    <w:qFormat/>
    <w:rsid w:val="00621705"/>
    <w:pPr>
      <w:keepNext/>
      <w:keepLines/>
      <w:spacing w:before="200" w:after="0"/>
      <w:outlineLvl w:val="7"/>
    </w:pPr>
    <w:rPr>
      <w:rFonts w:eastAsia="MS Gothic"/>
      <w:color w:val="4F81BD"/>
      <w:sz w:val="20"/>
      <w:szCs w:val="20"/>
      <w:lang w:val="en-US"/>
    </w:rPr>
  </w:style>
  <w:style w:type="paragraph" w:styleId="9">
    <w:name w:val="heading 9"/>
    <w:basedOn w:val="a1"/>
    <w:next w:val="a1"/>
    <w:link w:val="90"/>
    <w:uiPriority w:val="9"/>
    <w:semiHidden/>
    <w:unhideWhenUsed/>
    <w:qFormat/>
    <w:rsid w:val="00621705"/>
    <w:pPr>
      <w:keepNext/>
      <w:keepLines/>
      <w:spacing w:before="200" w:after="0"/>
      <w:outlineLvl w:val="8"/>
    </w:pPr>
    <w:rPr>
      <w:rFonts w:eastAsia="MS Gothic"/>
      <w:i/>
      <w:iCs/>
      <w:color w:val="404040"/>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1E4C52"/>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2"/>
    <w:link w:val="21"/>
    <w:uiPriority w:val="9"/>
    <w:rsid w:val="00621705"/>
    <w:rPr>
      <w:rFonts w:ascii="Calibri" w:eastAsia="MS Gothic" w:hAnsi="Calibri" w:cs="Times New Roman"/>
      <w:b/>
      <w:bCs/>
      <w:color w:val="4F81BD"/>
      <w:sz w:val="26"/>
      <w:szCs w:val="26"/>
      <w:lang w:val="en-US"/>
    </w:rPr>
  </w:style>
  <w:style w:type="character" w:customStyle="1" w:styleId="32">
    <w:name w:val="Заголовок 3 Знак"/>
    <w:basedOn w:val="a2"/>
    <w:link w:val="31"/>
    <w:uiPriority w:val="9"/>
    <w:rsid w:val="00621705"/>
    <w:rPr>
      <w:rFonts w:ascii="Calibri" w:eastAsia="MS Gothic" w:hAnsi="Calibri" w:cs="Times New Roman"/>
      <w:b/>
      <w:bCs/>
      <w:color w:val="4F81BD"/>
      <w:lang w:val="en-US"/>
    </w:rPr>
  </w:style>
  <w:style w:type="character" w:customStyle="1" w:styleId="40">
    <w:name w:val="Заголовок 4 Знак"/>
    <w:basedOn w:val="a2"/>
    <w:link w:val="4"/>
    <w:uiPriority w:val="9"/>
    <w:semiHidden/>
    <w:rsid w:val="00621705"/>
    <w:rPr>
      <w:rFonts w:ascii="Calibri" w:eastAsia="MS Gothic" w:hAnsi="Calibri" w:cs="Times New Roman"/>
      <w:b/>
      <w:bCs/>
      <w:i/>
      <w:iCs/>
      <w:color w:val="4F81BD"/>
      <w:lang w:val="en-US"/>
    </w:rPr>
  </w:style>
  <w:style w:type="character" w:customStyle="1" w:styleId="50">
    <w:name w:val="Заголовок 5 Знак"/>
    <w:basedOn w:val="a2"/>
    <w:link w:val="5"/>
    <w:uiPriority w:val="9"/>
    <w:semiHidden/>
    <w:rsid w:val="00621705"/>
    <w:rPr>
      <w:rFonts w:ascii="Calibri" w:eastAsia="MS Gothic" w:hAnsi="Calibri" w:cs="Times New Roman"/>
      <w:color w:val="243F60"/>
      <w:lang w:val="en-US"/>
    </w:rPr>
  </w:style>
  <w:style w:type="character" w:customStyle="1" w:styleId="60">
    <w:name w:val="Заголовок 6 Знак"/>
    <w:basedOn w:val="a2"/>
    <w:link w:val="6"/>
    <w:uiPriority w:val="9"/>
    <w:semiHidden/>
    <w:rsid w:val="00621705"/>
    <w:rPr>
      <w:rFonts w:ascii="Calibri" w:eastAsia="MS Gothic" w:hAnsi="Calibri" w:cs="Times New Roman"/>
      <w:i/>
      <w:iCs/>
      <w:color w:val="243F60"/>
      <w:lang w:val="en-US"/>
    </w:rPr>
  </w:style>
  <w:style w:type="character" w:customStyle="1" w:styleId="70">
    <w:name w:val="Заголовок 7 Знак"/>
    <w:basedOn w:val="a2"/>
    <w:link w:val="7"/>
    <w:uiPriority w:val="9"/>
    <w:semiHidden/>
    <w:rsid w:val="00621705"/>
    <w:rPr>
      <w:rFonts w:ascii="Calibri" w:eastAsia="MS Gothic" w:hAnsi="Calibri" w:cs="Times New Roman"/>
      <w:i/>
      <w:iCs/>
      <w:color w:val="404040"/>
      <w:lang w:val="en-US"/>
    </w:rPr>
  </w:style>
  <w:style w:type="character" w:customStyle="1" w:styleId="80">
    <w:name w:val="Заголовок 8 Знак"/>
    <w:basedOn w:val="a2"/>
    <w:link w:val="8"/>
    <w:uiPriority w:val="9"/>
    <w:semiHidden/>
    <w:rsid w:val="00621705"/>
    <w:rPr>
      <w:rFonts w:ascii="Calibri" w:eastAsia="MS Gothic" w:hAnsi="Calibri" w:cs="Times New Roman"/>
      <w:color w:val="4F81BD"/>
      <w:sz w:val="20"/>
      <w:szCs w:val="20"/>
      <w:lang w:val="en-US"/>
    </w:rPr>
  </w:style>
  <w:style w:type="character" w:customStyle="1" w:styleId="90">
    <w:name w:val="Заголовок 9 Знак"/>
    <w:basedOn w:val="a2"/>
    <w:link w:val="9"/>
    <w:uiPriority w:val="9"/>
    <w:semiHidden/>
    <w:rsid w:val="00621705"/>
    <w:rPr>
      <w:rFonts w:ascii="Calibri" w:eastAsia="MS Gothic" w:hAnsi="Calibri" w:cs="Times New Roman"/>
      <w:i/>
      <w:iCs/>
      <w:color w:val="404040"/>
      <w:sz w:val="20"/>
      <w:szCs w:val="20"/>
      <w:lang w:val="en-US"/>
    </w:rPr>
  </w:style>
  <w:style w:type="character" w:styleId="a5">
    <w:name w:val="Hyperlink"/>
    <w:uiPriority w:val="99"/>
    <w:rsid w:val="009B4867"/>
    <w:rPr>
      <w:color w:val="0000FF"/>
      <w:u w:val="single"/>
    </w:rPr>
  </w:style>
  <w:style w:type="paragraph" w:styleId="a6">
    <w:name w:val="Balloon Text"/>
    <w:basedOn w:val="a1"/>
    <w:link w:val="a7"/>
    <w:uiPriority w:val="99"/>
    <w:semiHidden/>
    <w:unhideWhenUsed/>
    <w:rsid w:val="009B4867"/>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9B4867"/>
    <w:rPr>
      <w:rFonts w:ascii="Tahoma" w:eastAsia="Calibri" w:hAnsi="Tahoma" w:cs="Tahoma"/>
      <w:sz w:val="16"/>
      <w:szCs w:val="16"/>
    </w:rPr>
  </w:style>
  <w:style w:type="table" w:styleId="a8">
    <w:name w:val="Table Grid"/>
    <w:basedOn w:val="a3"/>
    <w:uiPriority w:val="59"/>
    <w:rsid w:val="00E9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1"/>
    <w:uiPriority w:val="1"/>
    <w:qFormat/>
    <w:rsid w:val="00D04AF6"/>
    <w:pPr>
      <w:ind w:left="720"/>
      <w:contextualSpacing/>
    </w:pPr>
  </w:style>
  <w:style w:type="paragraph" w:styleId="aa">
    <w:name w:val="Normal (Web)"/>
    <w:basedOn w:val="a1"/>
    <w:uiPriority w:val="99"/>
    <w:unhideWhenUsed/>
    <w:rsid w:val="00D04AF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
    <w:name w:val="msonormalcxspmiddle"/>
    <w:basedOn w:val="a1"/>
    <w:rsid w:val="0037017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0">
    <w:name w:val="msonormal"/>
    <w:basedOn w:val="a1"/>
    <w:rsid w:val="0062170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Верхний колонтитул Знак"/>
    <w:basedOn w:val="a2"/>
    <w:link w:val="ac"/>
    <w:uiPriority w:val="99"/>
    <w:rsid w:val="00621705"/>
    <w:rPr>
      <w:rFonts w:ascii="Cambria" w:eastAsia="MS Mincho" w:hAnsi="Cambria" w:cs="Times New Roman"/>
      <w:lang w:val="en-US"/>
    </w:rPr>
  </w:style>
  <w:style w:type="paragraph" w:styleId="ac">
    <w:name w:val="header"/>
    <w:basedOn w:val="a1"/>
    <w:link w:val="ab"/>
    <w:uiPriority w:val="99"/>
    <w:unhideWhenUsed/>
    <w:rsid w:val="00621705"/>
    <w:pPr>
      <w:tabs>
        <w:tab w:val="center" w:pos="4680"/>
        <w:tab w:val="right" w:pos="9360"/>
      </w:tabs>
      <w:spacing w:after="0" w:line="240" w:lineRule="auto"/>
    </w:pPr>
    <w:rPr>
      <w:rFonts w:ascii="Cambria" w:eastAsia="MS Mincho" w:hAnsi="Cambria"/>
      <w:lang w:val="en-US"/>
    </w:rPr>
  </w:style>
  <w:style w:type="character" w:customStyle="1" w:styleId="ad">
    <w:name w:val="Нижний колонтитул Знак"/>
    <w:basedOn w:val="a2"/>
    <w:link w:val="ae"/>
    <w:uiPriority w:val="99"/>
    <w:rsid w:val="00621705"/>
    <w:rPr>
      <w:rFonts w:ascii="Cambria" w:eastAsia="MS Mincho" w:hAnsi="Cambria" w:cs="Times New Roman"/>
      <w:lang w:val="en-US"/>
    </w:rPr>
  </w:style>
  <w:style w:type="paragraph" w:styleId="ae">
    <w:name w:val="footer"/>
    <w:basedOn w:val="a1"/>
    <w:link w:val="ad"/>
    <w:uiPriority w:val="99"/>
    <w:unhideWhenUsed/>
    <w:rsid w:val="00621705"/>
    <w:pPr>
      <w:tabs>
        <w:tab w:val="center" w:pos="4680"/>
        <w:tab w:val="right" w:pos="9360"/>
      </w:tabs>
      <w:spacing w:after="0" w:line="240" w:lineRule="auto"/>
    </w:pPr>
    <w:rPr>
      <w:rFonts w:ascii="Cambria" w:eastAsia="MS Mincho" w:hAnsi="Cambria"/>
      <w:lang w:val="en-US"/>
    </w:rPr>
  </w:style>
  <w:style w:type="character" w:customStyle="1" w:styleId="af">
    <w:name w:val="Текст макроса Знак"/>
    <w:basedOn w:val="a2"/>
    <w:link w:val="af0"/>
    <w:uiPriority w:val="99"/>
    <w:rsid w:val="00621705"/>
    <w:rPr>
      <w:rFonts w:ascii="Courier" w:eastAsia="MS Mincho" w:hAnsi="Courier" w:cs="Times New Roman"/>
      <w:sz w:val="20"/>
      <w:szCs w:val="20"/>
      <w:lang w:val="en-US"/>
    </w:rPr>
  </w:style>
  <w:style w:type="paragraph" w:styleId="af0">
    <w:name w:val="macro"/>
    <w:link w:val="af"/>
    <w:uiPriority w:val="99"/>
    <w:unhideWhenUsed/>
    <w:rsid w:val="00621705"/>
    <w:pPr>
      <w:tabs>
        <w:tab w:val="left" w:pos="576"/>
        <w:tab w:val="left" w:pos="1152"/>
        <w:tab w:val="left" w:pos="1728"/>
        <w:tab w:val="left" w:pos="2304"/>
        <w:tab w:val="left" w:pos="2880"/>
        <w:tab w:val="left" w:pos="3456"/>
        <w:tab w:val="left" w:pos="4032"/>
      </w:tabs>
    </w:pPr>
    <w:rPr>
      <w:rFonts w:ascii="Courier" w:eastAsia="MS Mincho" w:hAnsi="Courier" w:cs="Times New Roman"/>
      <w:sz w:val="20"/>
      <w:szCs w:val="20"/>
      <w:lang w:val="en-US"/>
    </w:rPr>
  </w:style>
  <w:style w:type="paragraph" w:styleId="a0">
    <w:name w:val="List Bullet"/>
    <w:basedOn w:val="a1"/>
    <w:uiPriority w:val="99"/>
    <w:unhideWhenUsed/>
    <w:rsid w:val="00621705"/>
    <w:pPr>
      <w:numPr>
        <w:numId w:val="72"/>
      </w:numPr>
      <w:contextualSpacing/>
    </w:pPr>
    <w:rPr>
      <w:rFonts w:ascii="Cambria" w:eastAsia="MS Mincho" w:hAnsi="Cambria"/>
      <w:lang w:val="en-US"/>
    </w:rPr>
  </w:style>
  <w:style w:type="paragraph" w:styleId="a">
    <w:name w:val="List Number"/>
    <w:basedOn w:val="a1"/>
    <w:uiPriority w:val="99"/>
    <w:unhideWhenUsed/>
    <w:rsid w:val="00621705"/>
    <w:pPr>
      <w:numPr>
        <w:numId w:val="73"/>
      </w:numPr>
      <w:contextualSpacing/>
    </w:pPr>
    <w:rPr>
      <w:rFonts w:ascii="Cambria" w:eastAsia="MS Mincho" w:hAnsi="Cambria"/>
      <w:lang w:val="en-US"/>
    </w:rPr>
  </w:style>
  <w:style w:type="paragraph" w:styleId="20">
    <w:name w:val="List Bullet 2"/>
    <w:basedOn w:val="a1"/>
    <w:uiPriority w:val="99"/>
    <w:unhideWhenUsed/>
    <w:rsid w:val="00621705"/>
    <w:pPr>
      <w:numPr>
        <w:numId w:val="74"/>
      </w:numPr>
      <w:contextualSpacing/>
    </w:pPr>
    <w:rPr>
      <w:rFonts w:ascii="Cambria" w:eastAsia="MS Mincho" w:hAnsi="Cambria"/>
      <w:lang w:val="en-US"/>
    </w:rPr>
  </w:style>
  <w:style w:type="paragraph" w:styleId="30">
    <w:name w:val="List Bullet 3"/>
    <w:basedOn w:val="a1"/>
    <w:uiPriority w:val="99"/>
    <w:unhideWhenUsed/>
    <w:rsid w:val="00621705"/>
    <w:pPr>
      <w:numPr>
        <w:numId w:val="75"/>
      </w:numPr>
      <w:contextualSpacing/>
    </w:pPr>
    <w:rPr>
      <w:rFonts w:ascii="Cambria" w:eastAsia="MS Mincho" w:hAnsi="Cambria"/>
      <w:lang w:val="en-US"/>
    </w:rPr>
  </w:style>
  <w:style w:type="paragraph" w:styleId="2">
    <w:name w:val="List Number 2"/>
    <w:basedOn w:val="a1"/>
    <w:uiPriority w:val="99"/>
    <w:unhideWhenUsed/>
    <w:rsid w:val="00621705"/>
    <w:pPr>
      <w:numPr>
        <w:numId w:val="76"/>
      </w:numPr>
      <w:contextualSpacing/>
    </w:pPr>
    <w:rPr>
      <w:rFonts w:ascii="Cambria" w:eastAsia="MS Mincho" w:hAnsi="Cambria"/>
      <w:lang w:val="en-US"/>
    </w:rPr>
  </w:style>
  <w:style w:type="paragraph" w:styleId="3">
    <w:name w:val="List Number 3"/>
    <w:basedOn w:val="a1"/>
    <w:uiPriority w:val="99"/>
    <w:unhideWhenUsed/>
    <w:rsid w:val="00621705"/>
    <w:pPr>
      <w:numPr>
        <w:numId w:val="77"/>
      </w:numPr>
      <w:contextualSpacing/>
    </w:pPr>
    <w:rPr>
      <w:rFonts w:ascii="Cambria" w:eastAsia="MS Mincho" w:hAnsi="Cambria"/>
      <w:lang w:val="en-US"/>
    </w:rPr>
  </w:style>
  <w:style w:type="paragraph" w:styleId="af1">
    <w:name w:val="Title"/>
    <w:basedOn w:val="a1"/>
    <w:next w:val="a1"/>
    <w:link w:val="af2"/>
    <w:uiPriority w:val="10"/>
    <w:qFormat/>
    <w:rsid w:val="00621705"/>
    <w:pPr>
      <w:pBdr>
        <w:bottom w:val="single" w:sz="8" w:space="4" w:color="4F81BD"/>
      </w:pBdr>
      <w:spacing w:after="300" w:line="240" w:lineRule="auto"/>
      <w:contextualSpacing/>
    </w:pPr>
    <w:rPr>
      <w:rFonts w:eastAsia="MS Gothic"/>
      <w:color w:val="17365D"/>
      <w:spacing w:val="5"/>
      <w:kern w:val="28"/>
      <w:sz w:val="52"/>
      <w:szCs w:val="52"/>
      <w:lang w:val="en-US"/>
    </w:rPr>
  </w:style>
  <w:style w:type="character" w:customStyle="1" w:styleId="af2">
    <w:name w:val="Название Знак"/>
    <w:basedOn w:val="a2"/>
    <w:link w:val="af1"/>
    <w:uiPriority w:val="10"/>
    <w:rsid w:val="00621705"/>
    <w:rPr>
      <w:rFonts w:ascii="Calibri" w:eastAsia="MS Gothic" w:hAnsi="Calibri" w:cs="Times New Roman"/>
      <w:color w:val="17365D"/>
      <w:spacing w:val="5"/>
      <w:kern w:val="28"/>
      <w:sz w:val="52"/>
      <w:szCs w:val="52"/>
      <w:lang w:val="en-US"/>
    </w:rPr>
  </w:style>
  <w:style w:type="character" w:customStyle="1" w:styleId="af3">
    <w:name w:val="Основной текст Знак"/>
    <w:basedOn w:val="a2"/>
    <w:link w:val="af4"/>
    <w:uiPriority w:val="99"/>
    <w:rsid w:val="00621705"/>
    <w:rPr>
      <w:rFonts w:ascii="Cambria" w:eastAsia="MS Mincho" w:hAnsi="Cambria" w:cs="Times New Roman"/>
      <w:lang w:val="en-US"/>
    </w:rPr>
  </w:style>
  <w:style w:type="paragraph" w:styleId="af4">
    <w:name w:val="Body Text"/>
    <w:basedOn w:val="a1"/>
    <w:link w:val="af3"/>
    <w:uiPriority w:val="1"/>
    <w:unhideWhenUsed/>
    <w:qFormat/>
    <w:rsid w:val="00621705"/>
    <w:pPr>
      <w:spacing w:after="120"/>
    </w:pPr>
    <w:rPr>
      <w:rFonts w:ascii="Cambria" w:eastAsia="MS Mincho" w:hAnsi="Cambria"/>
      <w:lang w:val="en-US"/>
    </w:rPr>
  </w:style>
  <w:style w:type="paragraph" w:styleId="af5">
    <w:name w:val="Subtitle"/>
    <w:basedOn w:val="a1"/>
    <w:next w:val="a1"/>
    <w:link w:val="af6"/>
    <w:uiPriority w:val="11"/>
    <w:qFormat/>
    <w:rsid w:val="00621705"/>
    <w:rPr>
      <w:rFonts w:eastAsia="MS Gothic"/>
      <w:i/>
      <w:iCs/>
      <w:color w:val="4F81BD"/>
      <w:spacing w:val="15"/>
      <w:sz w:val="24"/>
      <w:szCs w:val="24"/>
      <w:lang w:val="en-US"/>
    </w:rPr>
  </w:style>
  <w:style w:type="character" w:customStyle="1" w:styleId="af6">
    <w:name w:val="Подзаголовок Знак"/>
    <w:basedOn w:val="a2"/>
    <w:link w:val="af5"/>
    <w:uiPriority w:val="11"/>
    <w:rsid w:val="00621705"/>
    <w:rPr>
      <w:rFonts w:ascii="Calibri" w:eastAsia="MS Gothic" w:hAnsi="Calibri" w:cs="Times New Roman"/>
      <w:i/>
      <w:iCs/>
      <w:color w:val="4F81BD"/>
      <w:spacing w:val="15"/>
      <w:sz w:val="24"/>
      <w:szCs w:val="24"/>
      <w:lang w:val="en-US"/>
    </w:rPr>
  </w:style>
  <w:style w:type="character" w:customStyle="1" w:styleId="23">
    <w:name w:val="Основной текст 2 Знак"/>
    <w:basedOn w:val="a2"/>
    <w:link w:val="24"/>
    <w:uiPriority w:val="99"/>
    <w:rsid w:val="00621705"/>
    <w:rPr>
      <w:rFonts w:ascii="Cambria" w:eastAsia="MS Mincho" w:hAnsi="Cambria" w:cs="Times New Roman"/>
      <w:lang w:val="en-US"/>
    </w:rPr>
  </w:style>
  <w:style w:type="paragraph" w:styleId="24">
    <w:name w:val="Body Text 2"/>
    <w:basedOn w:val="a1"/>
    <w:link w:val="23"/>
    <w:uiPriority w:val="99"/>
    <w:unhideWhenUsed/>
    <w:rsid w:val="00621705"/>
    <w:pPr>
      <w:spacing w:after="120" w:line="480" w:lineRule="auto"/>
    </w:pPr>
    <w:rPr>
      <w:rFonts w:ascii="Cambria" w:eastAsia="MS Mincho" w:hAnsi="Cambria"/>
      <w:lang w:val="en-US"/>
    </w:rPr>
  </w:style>
  <w:style w:type="character" w:customStyle="1" w:styleId="33">
    <w:name w:val="Основной текст 3 Знак"/>
    <w:basedOn w:val="a2"/>
    <w:link w:val="34"/>
    <w:uiPriority w:val="99"/>
    <w:rsid w:val="00621705"/>
    <w:rPr>
      <w:rFonts w:ascii="Cambria" w:eastAsia="MS Mincho" w:hAnsi="Cambria" w:cs="Times New Roman"/>
      <w:sz w:val="16"/>
      <w:szCs w:val="16"/>
      <w:lang w:val="en-US"/>
    </w:rPr>
  </w:style>
  <w:style w:type="paragraph" w:styleId="34">
    <w:name w:val="Body Text 3"/>
    <w:basedOn w:val="a1"/>
    <w:link w:val="33"/>
    <w:uiPriority w:val="99"/>
    <w:unhideWhenUsed/>
    <w:rsid w:val="00621705"/>
    <w:pPr>
      <w:spacing w:after="120"/>
    </w:pPr>
    <w:rPr>
      <w:rFonts w:ascii="Cambria" w:eastAsia="MS Mincho" w:hAnsi="Cambria"/>
      <w:sz w:val="16"/>
      <w:szCs w:val="16"/>
      <w:lang w:val="en-US"/>
    </w:rPr>
  </w:style>
  <w:style w:type="paragraph" w:styleId="af7">
    <w:name w:val="No Spacing"/>
    <w:uiPriority w:val="1"/>
    <w:qFormat/>
    <w:rsid w:val="00621705"/>
    <w:pPr>
      <w:spacing w:after="0" w:line="240" w:lineRule="auto"/>
    </w:pPr>
    <w:rPr>
      <w:rFonts w:ascii="Cambria" w:eastAsia="MS Mincho" w:hAnsi="Cambria" w:cs="Times New Roman"/>
      <w:lang w:val="en-US"/>
    </w:rPr>
  </w:style>
  <w:style w:type="paragraph" w:styleId="25">
    <w:name w:val="Quote"/>
    <w:basedOn w:val="a1"/>
    <w:next w:val="a1"/>
    <w:link w:val="26"/>
    <w:uiPriority w:val="29"/>
    <w:qFormat/>
    <w:rsid w:val="00621705"/>
    <w:rPr>
      <w:rFonts w:ascii="Cambria" w:eastAsia="MS Mincho" w:hAnsi="Cambria"/>
      <w:i/>
      <w:iCs/>
      <w:color w:val="000000"/>
      <w:lang w:val="en-US"/>
    </w:rPr>
  </w:style>
  <w:style w:type="character" w:customStyle="1" w:styleId="26">
    <w:name w:val="Цитата 2 Знак"/>
    <w:basedOn w:val="a2"/>
    <w:link w:val="25"/>
    <w:uiPriority w:val="29"/>
    <w:rsid w:val="00621705"/>
    <w:rPr>
      <w:rFonts w:ascii="Cambria" w:eastAsia="MS Mincho" w:hAnsi="Cambria" w:cs="Times New Roman"/>
      <w:i/>
      <w:iCs/>
      <w:color w:val="000000"/>
      <w:lang w:val="en-US"/>
    </w:rPr>
  </w:style>
  <w:style w:type="paragraph" w:styleId="af8">
    <w:name w:val="Intense Quote"/>
    <w:basedOn w:val="a1"/>
    <w:next w:val="a1"/>
    <w:link w:val="af9"/>
    <w:uiPriority w:val="30"/>
    <w:qFormat/>
    <w:rsid w:val="00621705"/>
    <w:pPr>
      <w:pBdr>
        <w:bottom w:val="single" w:sz="4" w:space="4" w:color="4F81BD"/>
      </w:pBdr>
      <w:spacing w:before="200" w:after="280"/>
      <w:ind w:left="936" w:right="936"/>
    </w:pPr>
    <w:rPr>
      <w:rFonts w:ascii="Cambria" w:eastAsia="MS Mincho" w:hAnsi="Cambria"/>
      <w:b/>
      <w:bCs/>
      <w:i/>
      <w:iCs/>
      <w:color w:val="4F81BD"/>
      <w:lang w:val="en-US"/>
    </w:rPr>
  </w:style>
  <w:style w:type="character" w:customStyle="1" w:styleId="af9">
    <w:name w:val="Выделенная цитата Знак"/>
    <w:basedOn w:val="a2"/>
    <w:link w:val="af8"/>
    <w:uiPriority w:val="30"/>
    <w:rsid w:val="00621705"/>
    <w:rPr>
      <w:rFonts w:ascii="Cambria" w:eastAsia="MS Mincho" w:hAnsi="Cambria" w:cs="Times New Roman"/>
      <w:b/>
      <w:bCs/>
      <w:i/>
      <w:iCs/>
      <w:color w:val="4F81BD"/>
      <w:lang w:val="en-US"/>
    </w:rPr>
  </w:style>
  <w:style w:type="character" w:styleId="afa">
    <w:name w:val="Subtle Emphasis"/>
    <w:uiPriority w:val="19"/>
    <w:qFormat/>
    <w:rsid w:val="00621705"/>
    <w:rPr>
      <w:i/>
      <w:iCs/>
      <w:color w:val="808080"/>
    </w:rPr>
  </w:style>
  <w:style w:type="character" w:styleId="afb">
    <w:name w:val="Intense Emphasis"/>
    <w:uiPriority w:val="21"/>
    <w:qFormat/>
    <w:rsid w:val="00621705"/>
    <w:rPr>
      <w:b/>
      <w:bCs/>
      <w:i/>
      <w:iCs/>
      <w:color w:val="4F81BD"/>
    </w:rPr>
  </w:style>
  <w:style w:type="character" w:styleId="afc">
    <w:name w:val="Subtle Reference"/>
    <w:uiPriority w:val="31"/>
    <w:qFormat/>
    <w:rsid w:val="00621705"/>
    <w:rPr>
      <w:smallCaps/>
      <w:color w:val="C0504D"/>
      <w:u w:val="single"/>
    </w:rPr>
  </w:style>
  <w:style w:type="character" w:styleId="afd">
    <w:name w:val="Intense Reference"/>
    <w:uiPriority w:val="32"/>
    <w:qFormat/>
    <w:rsid w:val="00621705"/>
    <w:rPr>
      <w:b/>
      <w:bCs/>
      <w:smallCaps/>
      <w:color w:val="C0504D"/>
      <w:spacing w:val="5"/>
      <w:u w:val="single"/>
    </w:rPr>
  </w:style>
  <w:style w:type="character" w:styleId="afe">
    <w:name w:val="Book Title"/>
    <w:uiPriority w:val="33"/>
    <w:qFormat/>
    <w:rsid w:val="00621705"/>
    <w:rPr>
      <w:b/>
      <w:bCs/>
      <w:smallCaps/>
      <w:spacing w:val="5"/>
    </w:rPr>
  </w:style>
  <w:style w:type="paragraph" w:styleId="aff">
    <w:name w:val="List"/>
    <w:basedOn w:val="a1"/>
    <w:uiPriority w:val="99"/>
    <w:unhideWhenUsed/>
    <w:rsid w:val="008115D1"/>
    <w:pPr>
      <w:ind w:left="360" w:hanging="360"/>
      <w:contextualSpacing/>
    </w:pPr>
    <w:rPr>
      <w:rFonts w:asciiTheme="minorHAnsi" w:eastAsiaTheme="minorEastAsia" w:hAnsiTheme="minorHAnsi" w:cstheme="minorBidi"/>
      <w:lang w:val="en-US"/>
    </w:rPr>
  </w:style>
  <w:style w:type="paragraph" w:styleId="27">
    <w:name w:val="List 2"/>
    <w:basedOn w:val="a1"/>
    <w:uiPriority w:val="99"/>
    <w:unhideWhenUsed/>
    <w:rsid w:val="008115D1"/>
    <w:pPr>
      <w:ind w:left="720" w:hanging="360"/>
      <w:contextualSpacing/>
    </w:pPr>
    <w:rPr>
      <w:rFonts w:asciiTheme="minorHAnsi" w:eastAsiaTheme="minorEastAsia" w:hAnsiTheme="minorHAnsi" w:cstheme="minorBidi"/>
      <w:lang w:val="en-US"/>
    </w:rPr>
  </w:style>
  <w:style w:type="paragraph" w:styleId="35">
    <w:name w:val="List 3"/>
    <w:basedOn w:val="a1"/>
    <w:uiPriority w:val="99"/>
    <w:unhideWhenUsed/>
    <w:rsid w:val="008115D1"/>
    <w:pPr>
      <w:ind w:left="1080" w:hanging="360"/>
      <w:contextualSpacing/>
    </w:pPr>
    <w:rPr>
      <w:rFonts w:asciiTheme="minorHAnsi" w:eastAsiaTheme="minorEastAsia" w:hAnsiTheme="minorHAnsi" w:cstheme="minorBidi"/>
      <w:lang w:val="en-US"/>
    </w:rPr>
  </w:style>
  <w:style w:type="paragraph" w:styleId="aff0">
    <w:name w:val="List Continue"/>
    <w:basedOn w:val="a1"/>
    <w:uiPriority w:val="99"/>
    <w:unhideWhenUsed/>
    <w:rsid w:val="008115D1"/>
    <w:pPr>
      <w:spacing w:after="120"/>
      <w:ind w:left="360"/>
      <w:contextualSpacing/>
    </w:pPr>
    <w:rPr>
      <w:rFonts w:asciiTheme="minorHAnsi" w:eastAsiaTheme="minorEastAsia" w:hAnsiTheme="minorHAnsi" w:cstheme="minorBidi"/>
      <w:lang w:val="en-US"/>
    </w:rPr>
  </w:style>
  <w:style w:type="paragraph" w:styleId="28">
    <w:name w:val="List Continue 2"/>
    <w:basedOn w:val="a1"/>
    <w:uiPriority w:val="99"/>
    <w:unhideWhenUsed/>
    <w:rsid w:val="008115D1"/>
    <w:pPr>
      <w:spacing w:after="120"/>
      <w:ind w:left="720"/>
      <w:contextualSpacing/>
    </w:pPr>
    <w:rPr>
      <w:rFonts w:asciiTheme="minorHAnsi" w:eastAsiaTheme="minorEastAsia" w:hAnsiTheme="minorHAnsi" w:cstheme="minorBidi"/>
      <w:lang w:val="en-US"/>
    </w:rPr>
  </w:style>
  <w:style w:type="paragraph" w:styleId="36">
    <w:name w:val="List Continue 3"/>
    <w:basedOn w:val="a1"/>
    <w:uiPriority w:val="99"/>
    <w:unhideWhenUsed/>
    <w:rsid w:val="008115D1"/>
    <w:pPr>
      <w:spacing w:after="120"/>
      <w:ind w:left="1080"/>
      <w:contextualSpacing/>
    </w:pPr>
    <w:rPr>
      <w:rFonts w:asciiTheme="minorHAnsi" w:eastAsiaTheme="minorEastAsia" w:hAnsiTheme="minorHAnsi" w:cstheme="minorBidi"/>
      <w:lang w:val="en-US"/>
    </w:rPr>
  </w:style>
  <w:style w:type="character" w:styleId="aff1">
    <w:name w:val="Strong"/>
    <w:basedOn w:val="a2"/>
    <w:uiPriority w:val="22"/>
    <w:qFormat/>
    <w:rsid w:val="008115D1"/>
    <w:rPr>
      <w:b/>
      <w:bCs/>
    </w:rPr>
  </w:style>
  <w:style w:type="character" w:styleId="aff2">
    <w:name w:val="Emphasis"/>
    <w:basedOn w:val="a2"/>
    <w:uiPriority w:val="20"/>
    <w:qFormat/>
    <w:rsid w:val="008115D1"/>
    <w:rPr>
      <w:i/>
      <w:iCs/>
    </w:rPr>
  </w:style>
  <w:style w:type="paragraph" w:styleId="aff3">
    <w:name w:val="TOC Heading"/>
    <w:basedOn w:val="1"/>
    <w:next w:val="a1"/>
    <w:uiPriority w:val="39"/>
    <w:semiHidden/>
    <w:unhideWhenUsed/>
    <w:qFormat/>
    <w:rsid w:val="0024315C"/>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character" w:styleId="aff4">
    <w:name w:val="FollowedHyperlink"/>
    <w:basedOn w:val="a2"/>
    <w:uiPriority w:val="99"/>
    <w:semiHidden/>
    <w:unhideWhenUsed/>
    <w:rsid w:val="0051131B"/>
    <w:rPr>
      <w:color w:val="800080" w:themeColor="followedHyperlink"/>
      <w:u w:val="single"/>
    </w:rPr>
  </w:style>
  <w:style w:type="paragraph" w:customStyle="1" w:styleId="TableParagraph">
    <w:name w:val="Table Paragraph"/>
    <w:basedOn w:val="a1"/>
    <w:uiPriority w:val="1"/>
    <w:qFormat/>
    <w:rsid w:val="008A7659"/>
    <w:pPr>
      <w:widowControl w:val="0"/>
      <w:autoSpaceDE w:val="0"/>
      <w:autoSpaceDN w:val="0"/>
      <w:spacing w:after="0" w:line="240" w:lineRule="auto"/>
    </w:pPr>
    <w:rPr>
      <w:rFonts w:ascii="Times New Roman" w:eastAsia="Times New Roman" w:hAnsi="Times New Roman"/>
    </w:rPr>
  </w:style>
  <w:style w:type="table" w:customStyle="1" w:styleId="TableNormal">
    <w:name w:val="Table Normal"/>
    <w:uiPriority w:val="2"/>
    <w:semiHidden/>
    <w:unhideWhenUsed/>
    <w:qFormat/>
    <w:rsid w:val="006824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95093">
      <w:bodyDiv w:val="1"/>
      <w:marLeft w:val="0"/>
      <w:marRight w:val="0"/>
      <w:marTop w:val="0"/>
      <w:marBottom w:val="0"/>
      <w:divBdr>
        <w:top w:val="none" w:sz="0" w:space="0" w:color="auto"/>
        <w:left w:val="none" w:sz="0" w:space="0" w:color="auto"/>
        <w:bottom w:val="none" w:sz="0" w:space="0" w:color="auto"/>
        <w:right w:val="none" w:sz="0" w:space="0" w:color="auto"/>
      </w:divBdr>
      <w:divsChild>
        <w:div w:id="130754897">
          <w:marLeft w:val="0"/>
          <w:marRight w:val="0"/>
          <w:marTop w:val="567"/>
          <w:marBottom w:val="567"/>
          <w:divBdr>
            <w:top w:val="none" w:sz="0" w:space="0" w:color="auto"/>
            <w:left w:val="none" w:sz="0" w:space="0" w:color="auto"/>
            <w:bottom w:val="none" w:sz="0" w:space="0" w:color="auto"/>
            <w:right w:val="none" w:sz="0" w:space="0" w:color="auto"/>
          </w:divBdr>
          <w:divsChild>
            <w:div w:id="117189442">
              <w:marLeft w:val="0"/>
              <w:marRight w:val="0"/>
              <w:marTop w:val="0"/>
              <w:marBottom w:val="0"/>
              <w:divBdr>
                <w:top w:val="none" w:sz="0" w:space="0" w:color="auto"/>
                <w:left w:val="none" w:sz="0" w:space="0" w:color="auto"/>
                <w:bottom w:val="none" w:sz="0" w:space="0" w:color="auto"/>
                <w:right w:val="none" w:sz="0" w:space="0" w:color="auto"/>
              </w:divBdr>
            </w:div>
            <w:div w:id="143275984">
              <w:marLeft w:val="0"/>
              <w:marRight w:val="0"/>
              <w:marTop w:val="0"/>
              <w:marBottom w:val="0"/>
              <w:divBdr>
                <w:top w:val="none" w:sz="0" w:space="0" w:color="auto"/>
                <w:left w:val="none" w:sz="0" w:space="0" w:color="auto"/>
                <w:bottom w:val="none" w:sz="0" w:space="0" w:color="auto"/>
                <w:right w:val="none" w:sz="0" w:space="0" w:color="auto"/>
              </w:divBdr>
            </w:div>
            <w:div w:id="208036317">
              <w:marLeft w:val="0"/>
              <w:marRight w:val="0"/>
              <w:marTop w:val="0"/>
              <w:marBottom w:val="0"/>
              <w:divBdr>
                <w:top w:val="none" w:sz="0" w:space="0" w:color="auto"/>
                <w:left w:val="none" w:sz="0" w:space="0" w:color="auto"/>
                <w:bottom w:val="none" w:sz="0" w:space="0" w:color="auto"/>
                <w:right w:val="none" w:sz="0" w:space="0" w:color="auto"/>
              </w:divBdr>
            </w:div>
            <w:div w:id="211693645">
              <w:marLeft w:val="0"/>
              <w:marRight w:val="0"/>
              <w:marTop w:val="0"/>
              <w:marBottom w:val="0"/>
              <w:divBdr>
                <w:top w:val="none" w:sz="0" w:space="0" w:color="auto"/>
                <w:left w:val="none" w:sz="0" w:space="0" w:color="auto"/>
                <w:bottom w:val="none" w:sz="0" w:space="0" w:color="auto"/>
                <w:right w:val="none" w:sz="0" w:space="0" w:color="auto"/>
              </w:divBdr>
            </w:div>
            <w:div w:id="243682938">
              <w:marLeft w:val="0"/>
              <w:marRight w:val="0"/>
              <w:marTop w:val="0"/>
              <w:marBottom w:val="0"/>
              <w:divBdr>
                <w:top w:val="none" w:sz="0" w:space="0" w:color="auto"/>
                <w:left w:val="none" w:sz="0" w:space="0" w:color="auto"/>
                <w:bottom w:val="none" w:sz="0" w:space="0" w:color="auto"/>
                <w:right w:val="none" w:sz="0" w:space="0" w:color="auto"/>
              </w:divBdr>
            </w:div>
            <w:div w:id="285359924">
              <w:marLeft w:val="0"/>
              <w:marRight w:val="0"/>
              <w:marTop w:val="0"/>
              <w:marBottom w:val="0"/>
              <w:divBdr>
                <w:top w:val="none" w:sz="0" w:space="0" w:color="auto"/>
                <w:left w:val="none" w:sz="0" w:space="0" w:color="auto"/>
                <w:bottom w:val="none" w:sz="0" w:space="0" w:color="auto"/>
                <w:right w:val="none" w:sz="0" w:space="0" w:color="auto"/>
              </w:divBdr>
            </w:div>
            <w:div w:id="472064206">
              <w:marLeft w:val="0"/>
              <w:marRight w:val="0"/>
              <w:marTop w:val="0"/>
              <w:marBottom w:val="0"/>
              <w:divBdr>
                <w:top w:val="none" w:sz="0" w:space="0" w:color="auto"/>
                <w:left w:val="none" w:sz="0" w:space="0" w:color="auto"/>
                <w:bottom w:val="none" w:sz="0" w:space="0" w:color="auto"/>
                <w:right w:val="none" w:sz="0" w:space="0" w:color="auto"/>
              </w:divBdr>
            </w:div>
            <w:div w:id="507602333">
              <w:marLeft w:val="0"/>
              <w:marRight w:val="0"/>
              <w:marTop w:val="0"/>
              <w:marBottom w:val="0"/>
              <w:divBdr>
                <w:top w:val="none" w:sz="0" w:space="0" w:color="auto"/>
                <w:left w:val="none" w:sz="0" w:space="0" w:color="auto"/>
                <w:bottom w:val="none" w:sz="0" w:space="0" w:color="auto"/>
                <w:right w:val="none" w:sz="0" w:space="0" w:color="auto"/>
              </w:divBdr>
            </w:div>
            <w:div w:id="544223433">
              <w:marLeft w:val="0"/>
              <w:marRight w:val="0"/>
              <w:marTop w:val="0"/>
              <w:marBottom w:val="0"/>
              <w:divBdr>
                <w:top w:val="none" w:sz="0" w:space="0" w:color="auto"/>
                <w:left w:val="none" w:sz="0" w:space="0" w:color="auto"/>
                <w:bottom w:val="none" w:sz="0" w:space="0" w:color="auto"/>
                <w:right w:val="none" w:sz="0" w:space="0" w:color="auto"/>
              </w:divBdr>
            </w:div>
            <w:div w:id="651100954">
              <w:marLeft w:val="0"/>
              <w:marRight w:val="0"/>
              <w:marTop w:val="0"/>
              <w:marBottom w:val="0"/>
              <w:divBdr>
                <w:top w:val="none" w:sz="0" w:space="0" w:color="auto"/>
                <w:left w:val="none" w:sz="0" w:space="0" w:color="auto"/>
                <w:bottom w:val="none" w:sz="0" w:space="0" w:color="auto"/>
                <w:right w:val="none" w:sz="0" w:space="0" w:color="auto"/>
              </w:divBdr>
            </w:div>
            <w:div w:id="768308294">
              <w:marLeft w:val="0"/>
              <w:marRight w:val="0"/>
              <w:marTop w:val="0"/>
              <w:marBottom w:val="0"/>
              <w:divBdr>
                <w:top w:val="none" w:sz="0" w:space="0" w:color="auto"/>
                <w:left w:val="none" w:sz="0" w:space="0" w:color="auto"/>
                <w:bottom w:val="none" w:sz="0" w:space="0" w:color="auto"/>
                <w:right w:val="none" w:sz="0" w:space="0" w:color="auto"/>
              </w:divBdr>
            </w:div>
            <w:div w:id="791241838">
              <w:marLeft w:val="0"/>
              <w:marRight w:val="0"/>
              <w:marTop w:val="0"/>
              <w:marBottom w:val="0"/>
              <w:divBdr>
                <w:top w:val="none" w:sz="0" w:space="0" w:color="auto"/>
                <w:left w:val="none" w:sz="0" w:space="0" w:color="auto"/>
                <w:bottom w:val="none" w:sz="0" w:space="0" w:color="auto"/>
                <w:right w:val="none" w:sz="0" w:space="0" w:color="auto"/>
              </w:divBdr>
            </w:div>
            <w:div w:id="1027098930">
              <w:marLeft w:val="0"/>
              <w:marRight w:val="0"/>
              <w:marTop w:val="0"/>
              <w:marBottom w:val="0"/>
              <w:divBdr>
                <w:top w:val="none" w:sz="0" w:space="0" w:color="auto"/>
                <w:left w:val="none" w:sz="0" w:space="0" w:color="auto"/>
                <w:bottom w:val="none" w:sz="0" w:space="0" w:color="auto"/>
                <w:right w:val="none" w:sz="0" w:space="0" w:color="auto"/>
              </w:divBdr>
            </w:div>
            <w:div w:id="1117330266">
              <w:marLeft w:val="0"/>
              <w:marRight w:val="0"/>
              <w:marTop w:val="0"/>
              <w:marBottom w:val="0"/>
              <w:divBdr>
                <w:top w:val="none" w:sz="0" w:space="0" w:color="auto"/>
                <w:left w:val="none" w:sz="0" w:space="0" w:color="auto"/>
                <w:bottom w:val="none" w:sz="0" w:space="0" w:color="auto"/>
                <w:right w:val="none" w:sz="0" w:space="0" w:color="auto"/>
              </w:divBdr>
            </w:div>
            <w:div w:id="1192262073">
              <w:marLeft w:val="0"/>
              <w:marRight w:val="0"/>
              <w:marTop w:val="0"/>
              <w:marBottom w:val="0"/>
              <w:divBdr>
                <w:top w:val="none" w:sz="0" w:space="0" w:color="auto"/>
                <w:left w:val="none" w:sz="0" w:space="0" w:color="auto"/>
                <w:bottom w:val="none" w:sz="0" w:space="0" w:color="auto"/>
                <w:right w:val="none" w:sz="0" w:space="0" w:color="auto"/>
              </w:divBdr>
            </w:div>
            <w:div w:id="1247574871">
              <w:marLeft w:val="0"/>
              <w:marRight w:val="0"/>
              <w:marTop w:val="0"/>
              <w:marBottom w:val="0"/>
              <w:divBdr>
                <w:top w:val="none" w:sz="0" w:space="0" w:color="auto"/>
                <w:left w:val="none" w:sz="0" w:space="0" w:color="auto"/>
                <w:bottom w:val="none" w:sz="0" w:space="0" w:color="auto"/>
                <w:right w:val="none" w:sz="0" w:space="0" w:color="auto"/>
              </w:divBdr>
            </w:div>
            <w:div w:id="1308851776">
              <w:marLeft w:val="0"/>
              <w:marRight w:val="0"/>
              <w:marTop w:val="0"/>
              <w:marBottom w:val="0"/>
              <w:divBdr>
                <w:top w:val="none" w:sz="0" w:space="0" w:color="auto"/>
                <w:left w:val="none" w:sz="0" w:space="0" w:color="auto"/>
                <w:bottom w:val="none" w:sz="0" w:space="0" w:color="auto"/>
                <w:right w:val="none" w:sz="0" w:space="0" w:color="auto"/>
              </w:divBdr>
            </w:div>
            <w:div w:id="1363702531">
              <w:marLeft w:val="0"/>
              <w:marRight w:val="0"/>
              <w:marTop w:val="0"/>
              <w:marBottom w:val="0"/>
              <w:divBdr>
                <w:top w:val="none" w:sz="0" w:space="0" w:color="auto"/>
                <w:left w:val="none" w:sz="0" w:space="0" w:color="auto"/>
                <w:bottom w:val="none" w:sz="0" w:space="0" w:color="auto"/>
                <w:right w:val="none" w:sz="0" w:space="0" w:color="auto"/>
              </w:divBdr>
            </w:div>
            <w:div w:id="1416317178">
              <w:marLeft w:val="0"/>
              <w:marRight w:val="0"/>
              <w:marTop w:val="0"/>
              <w:marBottom w:val="0"/>
              <w:divBdr>
                <w:top w:val="none" w:sz="0" w:space="0" w:color="auto"/>
                <w:left w:val="none" w:sz="0" w:space="0" w:color="auto"/>
                <w:bottom w:val="none" w:sz="0" w:space="0" w:color="auto"/>
                <w:right w:val="none" w:sz="0" w:space="0" w:color="auto"/>
              </w:divBdr>
            </w:div>
            <w:div w:id="1476140978">
              <w:marLeft w:val="0"/>
              <w:marRight w:val="0"/>
              <w:marTop w:val="0"/>
              <w:marBottom w:val="0"/>
              <w:divBdr>
                <w:top w:val="none" w:sz="0" w:space="0" w:color="auto"/>
                <w:left w:val="none" w:sz="0" w:space="0" w:color="auto"/>
                <w:bottom w:val="none" w:sz="0" w:space="0" w:color="auto"/>
                <w:right w:val="none" w:sz="0" w:space="0" w:color="auto"/>
              </w:divBdr>
            </w:div>
            <w:div w:id="1486627946">
              <w:marLeft w:val="0"/>
              <w:marRight w:val="0"/>
              <w:marTop w:val="0"/>
              <w:marBottom w:val="0"/>
              <w:divBdr>
                <w:top w:val="none" w:sz="0" w:space="0" w:color="auto"/>
                <w:left w:val="none" w:sz="0" w:space="0" w:color="auto"/>
                <w:bottom w:val="none" w:sz="0" w:space="0" w:color="auto"/>
                <w:right w:val="none" w:sz="0" w:space="0" w:color="auto"/>
              </w:divBdr>
            </w:div>
            <w:div w:id="1518038956">
              <w:marLeft w:val="0"/>
              <w:marRight w:val="0"/>
              <w:marTop w:val="0"/>
              <w:marBottom w:val="0"/>
              <w:divBdr>
                <w:top w:val="none" w:sz="0" w:space="0" w:color="auto"/>
                <w:left w:val="none" w:sz="0" w:space="0" w:color="auto"/>
                <w:bottom w:val="none" w:sz="0" w:space="0" w:color="auto"/>
                <w:right w:val="none" w:sz="0" w:space="0" w:color="auto"/>
              </w:divBdr>
            </w:div>
            <w:div w:id="1557888649">
              <w:marLeft w:val="0"/>
              <w:marRight w:val="0"/>
              <w:marTop w:val="0"/>
              <w:marBottom w:val="0"/>
              <w:divBdr>
                <w:top w:val="none" w:sz="0" w:space="0" w:color="auto"/>
                <w:left w:val="none" w:sz="0" w:space="0" w:color="auto"/>
                <w:bottom w:val="none" w:sz="0" w:space="0" w:color="auto"/>
                <w:right w:val="none" w:sz="0" w:space="0" w:color="auto"/>
              </w:divBdr>
            </w:div>
            <w:div w:id="2086300603">
              <w:marLeft w:val="0"/>
              <w:marRight w:val="0"/>
              <w:marTop w:val="0"/>
              <w:marBottom w:val="0"/>
              <w:divBdr>
                <w:top w:val="none" w:sz="0" w:space="0" w:color="auto"/>
                <w:left w:val="none" w:sz="0" w:space="0" w:color="auto"/>
                <w:bottom w:val="none" w:sz="0" w:space="0" w:color="auto"/>
                <w:right w:val="none" w:sz="0" w:space="0" w:color="auto"/>
              </w:divBdr>
            </w:div>
            <w:div w:id="2099477755">
              <w:marLeft w:val="0"/>
              <w:marRight w:val="0"/>
              <w:marTop w:val="0"/>
              <w:marBottom w:val="0"/>
              <w:divBdr>
                <w:top w:val="none" w:sz="0" w:space="0" w:color="auto"/>
                <w:left w:val="none" w:sz="0" w:space="0" w:color="auto"/>
                <w:bottom w:val="none" w:sz="0" w:space="0" w:color="auto"/>
                <w:right w:val="none" w:sz="0" w:space="0" w:color="auto"/>
              </w:divBdr>
            </w:div>
          </w:divsChild>
        </w:div>
        <w:div w:id="291133293">
          <w:marLeft w:val="0"/>
          <w:marRight w:val="0"/>
          <w:marTop w:val="567"/>
          <w:marBottom w:val="567"/>
          <w:divBdr>
            <w:top w:val="none" w:sz="0" w:space="0" w:color="auto"/>
            <w:left w:val="none" w:sz="0" w:space="0" w:color="auto"/>
            <w:bottom w:val="none" w:sz="0" w:space="0" w:color="auto"/>
            <w:right w:val="none" w:sz="0" w:space="0" w:color="auto"/>
          </w:divBdr>
          <w:divsChild>
            <w:div w:id="88892431">
              <w:marLeft w:val="0"/>
              <w:marRight w:val="0"/>
              <w:marTop w:val="0"/>
              <w:marBottom w:val="0"/>
              <w:divBdr>
                <w:top w:val="none" w:sz="0" w:space="0" w:color="auto"/>
                <w:left w:val="none" w:sz="0" w:space="0" w:color="auto"/>
                <w:bottom w:val="none" w:sz="0" w:space="0" w:color="auto"/>
                <w:right w:val="none" w:sz="0" w:space="0" w:color="auto"/>
              </w:divBdr>
            </w:div>
            <w:div w:id="91509537">
              <w:marLeft w:val="0"/>
              <w:marRight w:val="0"/>
              <w:marTop w:val="0"/>
              <w:marBottom w:val="0"/>
              <w:divBdr>
                <w:top w:val="none" w:sz="0" w:space="0" w:color="auto"/>
                <w:left w:val="none" w:sz="0" w:space="0" w:color="auto"/>
                <w:bottom w:val="none" w:sz="0" w:space="0" w:color="auto"/>
                <w:right w:val="none" w:sz="0" w:space="0" w:color="auto"/>
              </w:divBdr>
            </w:div>
            <w:div w:id="113451700">
              <w:marLeft w:val="0"/>
              <w:marRight w:val="0"/>
              <w:marTop w:val="0"/>
              <w:marBottom w:val="0"/>
              <w:divBdr>
                <w:top w:val="none" w:sz="0" w:space="0" w:color="auto"/>
                <w:left w:val="none" w:sz="0" w:space="0" w:color="auto"/>
                <w:bottom w:val="none" w:sz="0" w:space="0" w:color="auto"/>
                <w:right w:val="none" w:sz="0" w:space="0" w:color="auto"/>
              </w:divBdr>
            </w:div>
            <w:div w:id="127433013">
              <w:marLeft w:val="0"/>
              <w:marRight w:val="0"/>
              <w:marTop w:val="0"/>
              <w:marBottom w:val="0"/>
              <w:divBdr>
                <w:top w:val="none" w:sz="0" w:space="0" w:color="auto"/>
                <w:left w:val="none" w:sz="0" w:space="0" w:color="auto"/>
                <w:bottom w:val="none" w:sz="0" w:space="0" w:color="auto"/>
                <w:right w:val="none" w:sz="0" w:space="0" w:color="auto"/>
              </w:divBdr>
            </w:div>
            <w:div w:id="129130755">
              <w:marLeft w:val="0"/>
              <w:marRight w:val="0"/>
              <w:marTop w:val="0"/>
              <w:marBottom w:val="0"/>
              <w:divBdr>
                <w:top w:val="none" w:sz="0" w:space="0" w:color="auto"/>
                <w:left w:val="none" w:sz="0" w:space="0" w:color="auto"/>
                <w:bottom w:val="none" w:sz="0" w:space="0" w:color="auto"/>
                <w:right w:val="none" w:sz="0" w:space="0" w:color="auto"/>
              </w:divBdr>
            </w:div>
            <w:div w:id="150368885">
              <w:marLeft w:val="0"/>
              <w:marRight w:val="0"/>
              <w:marTop w:val="0"/>
              <w:marBottom w:val="0"/>
              <w:divBdr>
                <w:top w:val="none" w:sz="0" w:space="0" w:color="auto"/>
                <w:left w:val="none" w:sz="0" w:space="0" w:color="auto"/>
                <w:bottom w:val="none" w:sz="0" w:space="0" w:color="auto"/>
                <w:right w:val="none" w:sz="0" w:space="0" w:color="auto"/>
              </w:divBdr>
            </w:div>
            <w:div w:id="215245244">
              <w:marLeft w:val="0"/>
              <w:marRight w:val="0"/>
              <w:marTop w:val="0"/>
              <w:marBottom w:val="0"/>
              <w:divBdr>
                <w:top w:val="none" w:sz="0" w:space="0" w:color="auto"/>
                <w:left w:val="none" w:sz="0" w:space="0" w:color="auto"/>
                <w:bottom w:val="none" w:sz="0" w:space="0" w:color="auto"/>
                <w:right w:val="none" w:sz="0" w:space="0" w:color="auto"/>
              </w:divBdr>
            </w:div>
            <w:div w:id="313873821">
              <w:marLeft w:val="0"/>
              <w:marRight w:val="0"/>
              <w:marTop w:val="0"/>
              <w:marBottom w:val="0"/>
              <w:divBdr>
                <w:top w:val="none" w:sz="0" w:space="0" w:color="auto"/>
                <w:left w:val="none" w:sz="0" w:space="0" w:color="auto"/>
                <w:bottom w:val="none" w:sz="0" w:space="0" w:color="auto"/>
                <w:right w:val="none" w:sz="0" w:space="0" w:color="auto"/>
              </w:divBdr>
            </w:div>
            <w:div w:id="317925955">
              <w:marLeft w:val="0"/>
              <w:marRight w:val="0"/>
              <w:marTop w:val="0"/>
              <w:marBottom w:val="0"/>
              <w:divBdr>
                <w:top w:val="none" w:sz="0" w:space="0" w:color="auto"/>
                <w:left w:val="none" w:sz="0" w:space="0" w:color="auto"/>
                <w:bottom w:val="none" w:sz="0" w:space="0" w:color="auto"/>
                <w:right w:val="none" w:sz="0" w:space="0" w:color="auto"/>
              </w:divBdr>
            </w:div>
            <w:div w:id="323632244">
              <w:marLeft w:val="0"/>
              <w:marRight w:val="0"/>
              <w:marTop w:val="0"/>
              <w:marBottom w:val="0"/>
              <w:divBdr>
                <w:top w:val="none" w:sz="0" w:space="0" w:color="auto"/>
                <w:left w:val="none" w:sz="0" w:space="0" w:color="auto"/>
                <w:bottom w:val="none" w:sz="0" w:space="0" w:color="auto"/>
                <w:right w:val="none" w:sz="0" w:space="0" w:color="auto"/>
              </w:divBdr>
            </w:div>
            <w:div w:id="337849989">
              <w:marLeft w:val="0"/>
              <w:marRight w:val="0"/>
              <w:marTop w:val="0"/>
              <w:marBottom w:val="0"/>
              <w:divBdr>
                <w:top w:val="none" w:sz="0" w:space="0" w:color="auto"/>
                <w:left w:val="none" w:sz="0" w:space="0" w:color="auto"/>
                <w:bottom w:val="none" w:sz="0" w:space="0" w:color="auto"/>
                <w:right w:val="none" w:sz="0" w:space="0" w:color="auto"/>
              </w:divBdr>
            </w:div>
            <w:div w:id="371155618">
              <w:marLeft w:val="0"/>
              <w:marRight w:val="0"/>
              <w:marTop w:val="0"/>
              <w:marBottom w:val="0"/>
              <w:divBdr>
                <w:top w:val="none" w:sz="0" w:space="0" w:color="auto"/>
                <w:left w:val="none" w:sz="0" w:space="0" w:color="auto"/>
                <w:bottom w:val="none" w:sz="0" w:space="0" w:color="auto"/>
                <w:right w:val="none" w:sz="0" w:space="0" w:color="auto"/>
              </w:divBdr>
            </w:div>
            <w:div w:id="371539849">
              <w:marLeft w:val="0"/>
              <w:marRight w:val="0"/>
              <w:marTop w:val="0"/>
              <w:marBottom w:val="0"/>
              <w:divBdr>
                <w:top w:val="none" w:sz="0" w:space="0" w:color="auto"/>
                <w:left w:val="none" w:sz="0" w:space="0" w:color="auto"/>
                <w:bottom w:val="none" w:sz="0" w:space="0" w:color="auto"/>
                <w:right w:val="none" w:sz="0" w:space="0" w:color="auto"/>
              </w:divBdr>
            </w:div>
            <w:div w:id="395008516">
              <w:marLeft w:val="0"/>
              <w:marRight w:val="0"/>
              <w:marTop w:val="0"/>
              <w:marBottom w:val="0"/>
              <w:divBdr>
                <w:top w:val="none" w:sz="0" w:space="0" w:color="auto"/>
                <w:left w:val="none" w:sz="0" w:space="0" w:color="auto"/>
                <w:bottom w:val="none" w:sz="0" w:space="0" w:color="auto"/>
                <w:right w:val="none" w:sz="0" w:space="0" w:color="auto"/>
              </w:divBdr>
            </w:div>
            <w:div w:id="517038899">
              <w:marLeft w:val="0"/>
              <w:marRight w:val="0"/>
              <w:marTop w:val="0"/>
              <w:marBottom w:val="0"/>
              <w:divBdr>
                <w:top w:val="none" w:sz="0" w:space="0" w:color="auto"/>
                <w:left w:val="none" w:sz="0" w:space="0" w:color="auto"/>
                <w:bottom w:val="none" w:sz="0" w:space="0" w:color="auto"/>
                <w:right w:val="none" w:sz="0" w:space="0" w:color="auto"/>
              </w:divBdr>
            </w:div>
            <w:div w:id="559438510">
              <w:marLeft w:val="0"/>
              <w:marRight w:val="0"/>
              <w:marTop w:val="0"/>
              <w:marBottom w:val="0"/>
              <w:divBdr>
                <w:top w:val="none" w:sz="0" w:space="0" w:color="auto"/>
                <w:left w:val="none" w:sz="0" w:space="0" w:color="auto"/>
                <w:bottom w:val="none" w:sz="0" w:space="0" w:color="auto"/>
                <w:right w:val="none" w:sz="0" w:space="0" w:color="auto"/>
              </w:divBdr>
            </w:div>
            <w:div w:id="571886718">
              <w:marLeft w:val="0"/>
              <w:marRight w:val="0"/>
              <w:marTop w:val="0"/>
              <w:marBottom w:val="0"/>
              <w:divBdr>
                <w:top w:val="none" w:sz="0" w:space="0" w:color="auto"/>
                <w:left w:val="none" w:sz="0" w:space="0" w:color="auto"/>
                <w:bottom w:val="none" w:sz="0" w:space="0" w:color="auto"/>
                <w:right w:val="none" w:sz="0" w:space="0" w:color="auto"/>
              </w:divBdr>
            </w:div>
            <w:div w:id="573275482">
              <w:marLeft w:val="0"/>
              <w:marRight w:val="0"/>
              <w:marTop w:val="0"/>
              <w:marBottom w:val="0"/>
              <w:divBdr>
                <w:top w:val="none" w:sz="0" w:space="0" w:color="auto"/>
                <w:left w:val="none" w:sz="0" w:space="0" w:color="auto"/>
                <w:bottom w:val="none" w:sz="0" w:space="0" w:color="auto"/>
                <w:right w:val="none" w:sz="0" w:space="0" w:color="auto"/>
              </w:divBdr>
            </w:div>
            <w:div w:id="624118690">
              <w:marLeft w:val="0"/>
              <w:marRight w:val="0"/>
              <w:marTop w:val="0"/>
              <w:marBottom w:val="0"/>
              <w:divBdr>
                <w:top w:val="none" w:sz="0" w:space="0" w:color="auto"/>
                <w:left w:val="none" w:sz="0" w:space="0" w:color="auto"/>
                <w:bottom w:val="none" w:sz="0" w:space="0" w:color="auto"/>
                <w:right w:val="none" w:sz="0" w:space="0" w:color="auto"/>
              </w:divBdr>
            </w:div>
            <w:div w:id="680282796">
              <w:marLeft w:val="0"/>
              <w:marRight w:val="0"/>
              <w:marTop w:val="0"/>
              <w:marBottom w:val="0"/>
              <w:divBdr>
                <w:top w:val="none" w:sz="0" w:space="0" w:color="auto"/>
                <w:left w:val="none" w:sz="0" w:space="0" w:color="auto"/>
                <w:bottom w:val="none" w:sz="0" w:space="0" w:color="auto"/>
                <w:right w:val="none" w:sz="0" w:space="0" w:color="auto"/>
              </w:divBdr>
            </w:div>
            <w:div w:id="692149563">
              <w:marLeft w:val="0"/>
              <w:marRight w:val="0"/>
              <w:marTop w:val="0"/>
              <w:marBottom w:val="0"/>
              <w:divBdr>
                <w:top w:val="none" w:sz="0" w:space="0" w:color="auto"/>
                <w:left w:val="none" w:sz="0" w:space="0" w:color="auto"/>
                <w:bottom w:val="none" w:sz="0" w:space="0" w:color="auto"/>
                <w:right w:val="none" w:sz="0" w:space="0" w:color="auto"/>
              </w:divBdr>
            </w:div>
            <w:div w:id="743455359">
              <w:marLeft w:val="0"/>
              <w:marRight w:val="0"/>
              <w:marTop w:val="0"/>
              <w:marBottom w:val="0"/>
              <w:divBdr>
                <w:top w:val="none" w:sz="0" w:space="0" w:color="auto"/>
                <w:left w:val="none" w:sz="0" w:space="0" w:color="auto"/>
                <w:bottom w:val="none" w:sz="0" w:space="0" w:color="auto"/>
                <w:right w:val="none" w:sz="0" w:space="0" w:color="auto"/>
              </w:divBdr>
            </w:div>
            <w:div w:id="794718960">
              <w:marLeft w:val="0"/>
              <w:marRight w:val="0"/>
              <w:marTop w:val="0"/>
              <w:marBottom w:val="0"/>
              <w:divBdr>
                <w:top w:val="none" w:sz="0" w:space="0" w:color="auto"/>
                <w:left w:val="none" w:sz="0" w:space="0" w:color="auto"/>
                <w:bottom w:val="none" w:sz="0" w:space="0" w:color="auto"/>
                <w:right w:val="none" w:sz="0" w:space="0" w:color="auto"/>
              </w:divBdr>
            </w:div>
            <w:div w:id="808858886">
              <w:marLeft w:val="0"/>
              <w:marRight w:val="0"/>
              <w:marTop w:val="0"/>
              <w:marBottom w:val="0"/>
              <w:divBdr>
                <w:top w:val="none" w:sz="0" w:space="0" w:color="auto"/>
                <w:left w:val="none" w:sz="0" w:space="0" w:color="auto"/>
                <w:bottom w:val="none" w:sz="0" w:space="0" w:color="auto"/>
                <w:right w:val="none" w:sz="0" w:space="0" w:color="auto"/>
              </w:divBdr>
            </w:div>
            <w:div w:id="838498119">
              <w:marLeft w:val="0"/>
              <w:marRight w:val="0"/>
              <w:marTop w:val="0"/>
              <w:marBottom w:val="0"/>
              <w:divBdr>
                <w:top w:val="none" w:sz="0" w:space="0" w:color="auto"/>
                <w:left w:val="none" w:sz="0" w:space="0" w:color="auto"/>
                <w:bottom w:val="none" w:sz="0" w:space="0" w:color="auto"/>
                <w:right w:val="none" w:sz="0" w:space="0" w:color="auto"/>
              </w:divBdr>
            </w:div>
            <w:div w:id="854879395">
              <w:marLeft w:val="0"/>
              <w:marRight w:val="0"/>
              <w:marTop w:val="0"/>
              <w:marBottom w:val="0"/>
              <w:divBdr>
                <w:top w:val="none" w:sz="0" w:space="0" w:color="auto"/>
                <w:left w:val="none" w:sz="0" w:space="0" w:color="auto"/>
                <w:bottom w:val="none" w:sz="0" w:space="0" w:color="auto"/>
                <w:right w:val="none" w:sz="0" w:space="0" w:color="auto"/>
              </w:divBdr>
            </w:div>
            <w:div w:id="855577642">
              <w:marLeft w:val="0"/>
              <w:marRight w:val="0"/>
              <w:marTop w:val="0"/>
              <w:marBottom w:val="0"/>
              <w:divBdr>
                <w:top w:val="none" w:sz="0" w:space="0" w:color="auto"/>
                <w:left w:val="none" w:sz="0" w:space="0" w:color="auto"/>
                <w:bottom w:val="none" w:sz="0" w:space="0" w:color="auto"/>
                <w:right w:val="none" w:sz="0" w:space="0" w:color="auto"/>
              </w:divBdr>
            </w:div>
            <w:div w:id="949316561">
              <w:marLeft w:val="0"/>
              <w:marRight w:val="0"/>
              <w:marTop w:val="0"/>
              <w:marBottom w:val="0"/>
              <w:divBdr>
                <w:top w:val="none" w:sz="0" w:space="0" w:color="auto"/>
                <w:left w:val="none" w:sz="0" w:space="0" w:color="auto"/>
                <w:bottom w:val="none" w:sz="0" w:space="0" w:color="auto"/>
                <w:right w:val="none" w:sz="0" w:space="0" w:color="auto"/>
              </w:divBdr>
            </w:div>
            <w:div w:id="961838875">
              <w:marLeft w:val="0"/>
              <w:marRight w:val="0"/>
              <w:marTop w:val="0"/>
              <w:marBottom w:val="0"/>
              <w:divBdr>
                <w:top w:val="none" w:sz="0" w:space="0" w:color="auto"/>
                <w:left w:val="none" w:sz="0" w:space="0" w:color="auto"/>
                <w:bottom w:val="none" w:sz="0" w:space="0" w:color="auto"/>
                <w:right w:val="none" w:sz="0" w:space="0" w:color="auto"/>
              </w:divBdr>
            </w:div>
            <w:div w:id="979726275">
              <w:marLeft w:val="0"/>
              <w:marRight w:val="0"/>
              <w:marTop w:val="0"/>
              <w:marBottom w:val="0"/>
              <w:divBdr>
                <w:top w:val="none" w:sz="0" w:space="0" w:color="auto"/>
                <w:left w:val="none" w:sz="0" w:space="0" w:color="auto"/>
                <w:bottom w:val="none" w:sz="0" w:space="0" w:color="auto"/>
                <w:right w:val="none" w:sz="0" w:space="0" w:color="auto"/>
              </w:divBdr>
            </w:div>
            <w:div w:id="1006396546">
              <w:marLeft w:val="0"/>
              <w:marRight w:val="0"/>
              <w:marTop w:val="0"/>
              <w:marBottom w:val="0"/>
              <w:divBdr>
                <w:top w:val="none" w:sz="0" w:space="0" w:color="auto"/>
                <w:left w:val="none" w:sz="0" w:space="0" w:color="auto"/>
                <w:bottom w:val="none" w:sz="0" w:space="0" w:color="auto"/>
                <w:right w:val="none" w:sz="0" w:space="0" w:color="auto"/>
              </w:divBdr>
            </w:div>
            <w:div w:id="1057128435">
              <w:marLeft w:val="0"/>
              <w:marRight w:val="0"/>
              <w:marTop w:val="0"/>
              <w:marBottom w:val="0"/>
              <w:divBdr>
                <w:top w:val="none" w:sz="0" w:space="0" w:color="auto"/>
                <w:left w:val="none" w:sz="0" w:space="0" w:color="auto"/>
                <w:bottom w:val="none" w:sz="0" w:space="0" w:color="auto"/>
                <w:right w:val="none" w:sz="0" w:space="0" w:color="auto"/>
              </w:divBdr>
            </w:div>
            <w:div w:id="1078212616">
              <w:marLeft w:val="0"/>
              <w:marRight w:val="0"/>
              <w:marTop w:val="0"/>
              <w:marBottom w:val="0"/>
              <w:divBdr>
                <w:top w:val="none" w:sz="0" w:space="0" w:color="auto"/>
                <w:left w:val="none" w:sz="0" w:space="0" w:color="auto"/>
                <w:bottom w:val="none" w:sz="0" w:space="0" w:color="auto"/>
                <w:right w:val="none" w:sz="0" w:space="0" w:color="auto"/>
              </w:divBdr>
            </w:div>
            <w:div w:id="1129711608">
              <w:marLeft w:val="0"/>
              <w:marRight w:val="0"/>
              <w:marTop w:val="0"/>
              <w:marBottom w:val="0"/>
              <w:divBdr>
                <w:top w:val="none" w:sz="0" w:space="0" w:color="auto"/>
                <w:left w:val="none" w:sz="0" w:space="0" w:color="auto"/>
                <w:bottom w:val="none" w:sz="0" w:space="0" w:color="auto"/>
                <w:right w:val="none" w:sz="0" w:space="0" w:color="auto"/>
              </w:divBdr>
            </w:div>
            <w:div w:id="1163550330">
              <w:marLeft w:val="0"/>
              <w:marRight w:val="0"/>
              <w:marTop w:val="0"/>
              <w:marBottom w:val="0"/>
              <w:divBdr>
                <w:top w:val="none" w:sz="0" w:space="0" w:color="auto"/>
                <w:left w:val="none" w:sz="0" w:space="0" w:color="auto"/>
                <w:bottom w:val="none" w:sz="0" w:space="0" w:color="auto"/>
                <w:right w:val="none" w:sz="0" w:space="0" w:color="auto"/>
              </w:divBdr>
            </w:div>
            <w:div w:id="1198469591">
              <w:marLeft w:val="0"/>
              <w:marRight w:val="0"/>
              <w:marTop w:val="0"/>
              <w:marBottom w:val="0"/>
              <w:divBdr>
                <w:top w:val="none" w:sz="0" w:space="0" w:color="auto"/>
                <w:left w:val="none" w:sz="0" w:space="0" w:color="auto"/>
                <w:bottom w:val="none" w:sz="0" w:space="0" w:color="auto"/>
                <w:right w:val="none" w:sz="0" w:space="0" w:color="auto"/>
              </w:divBdr>
            </w:div>
            <w:div w:id="1264266870">
              <w:marLeft w:val="0"/>
              <w:marRight w:val="0"/>
              <w:marTop w:val="0"/>
              <w:marBottom w:val="0"/>
              <w:divBdr>
                <w:top w:val="none" w:sz="0" w:space="0" w:color="auto"/>
                <w:left w:val="none" w:sz="0" w:space="0" w:color="auto"/>
                <w:bottom w:val="none" w:sz="0" w:space="0" w:color="auto"/>
                <w:right w:val="none" w:sz="0" w:space="0" w:color="auto"/>
              </w:divBdr>
            </w:div>
            <w:div w:id="1342321288">
              <w:marLeft w:val="0"/>
              <w:marRight w:val="0"/>
              <w:marTop w:val="0"/>
              <w:marBottom w:val="0"/>
              <w:divBdr>
                <w:top w:val="none" w:sz="0" w:space="0" w:color="auto"/>
                <w:left w:val="none" w:sz="0" w:space="0" w:color="auto"/>
                <w:bottom w:val="none" w:sz="0" w:space="0" w:color="auto"/>
                <w:right w:val="none" w:sz="0" w:space="0" w:color="auto"/>
              </w:divBdr>
            </w:div>
            <w:div w:id="1353262863">
              <w:marLeft w:val="0"/>
              <w:marRight w:val="0"/>
              <w:marTop w:val="0"/>
              <w:marBottom w:val="0"/>
              <w:divBdr>
                <w:top w:val="none" w:sz="0" w:space="0" w:color="auto"/>
                <w:left w:val="none" w:sz="0" w:space="0" w:color="auto"/>
                <w:bottom w:val="none" w:sz="0" w:space="0" w:color="auto"/>
                <w:right w:val="none" w:sz="0" w:space="0" w:color="auto"/>
              </w:divBdr>
            </w:div>
            <w:div w:id="1363827035">
              <w:marLeft w:val="0"/>
              <w:marRight w:val="0"/>
              <w:marTop w:val="0"/>
              <w:marBottom w:val="0"/>
              <w:divBdr>
                <w:top w:val="none" w:sz="0" w:space="0" w:color="auto"/>
                <w:left w:val="none" w:sz="0" w:space="0" w:color="auto"/>
                <w:bottom w:val="none" w:sz="0" w:space="0" w:color="auto"/>
                <w:right w:val="none" w:sz="0" w:space="0" w:color="auto"/>
              </w:divBdr>
            </w:div>
            <w:div w:id="1483540484">
              <w:marLeft w:val="0"/>
              <w:marRight w:val="0"/>
              <w:marTop w:val="0"/>
              <w:marBottom w:val="0"/>
              <w:divBdr>
                <w:top w:val="none" w:sz="0" w:space="0" w:color="auto"/>
                <w:left w:val="none" w:sz="0" w:space="0" w:color="auto"/>
                <w:bottom w:val="none" w:sz="0" w:space="0" w:color="auto"/>
                <w:right w:val="none" w:sz="0" w:space="0" w:color="auto"/>
              </w:divBdr>
            </w:div>
            <w:div w:id="1495338027">
              <w:marLeft w:val="0"/>
              <w:marRight w:val="0"/>
              <w:marTop w:val="0"/>
              <w:marBottom w:val="0"/>
              <w:divBdr>
                <w:top w:val="none" w:sz="0" w:space="0" w:color="auto"/>
                <w:left w:val="none" w:sz="0" w:space="0" w:color="auto"/>
                <w:bottom w:val="none" w:sz="0" w:space="0" w:color="auto"/>
                <w:right w:val="none" w:sz="0" w:space="0" w:color="auto"/>
              </w:divBdr>
            </w:div>
            <w:div w:id="1586724422">
              <w:marLeft w:val="0"/>
              <w:marRight w:val="0"/>
              <w:marTop w:val="0"/>
              <w:marBottom w:val="0"/>
              <w:divBdr>
                <w:top w:val="none" w:sz="0" w:space="0" w:color="auto"/>
                <w:left w:val="none" w:sz="0" w:space="0" w:color="auto"/>
                <w:bottom w:val="none" w:sz="0" w:space="0" w:color="auto"/>
                <w:right w:val="none" w:sz="0" w:space="0" w:color="auto"/>
              </w:divBdr>
            </w:div>
            <w:div w:id="1628663332">
              <w:marLeft w:val="0"/>
              <w:marRight w:val="0"/>
              <w:marTop w:val="0"/>
              <w:marBottom w:val="0"/>
              <w:divBdr>
                <w:top w:val="none" w:sz="0" w:space="0" w:color="auto"/>
                <w:left w:val="none" w:sz="0" w:space="0" w:color="auto"/>
                <w:bottom w:val="none" w:sz="0" w:space="0" w:color="auto"/>
                <w:right w:val="none" w:sz="0" w:space="0" w:color="auto"/>
              </w:divBdr>
            </w:div>
            <w:div w:id="1800302239">
              <w:marLeft w:val="0"/>
              <w:marRight w:val="0"/>
              <w:marTop w:val="0"/>
              <w:marBottom w:val="0"/>
              <w:divBdr>
                <w:top w:val="none" w:sz="0" w:space="0" w:color="auto"/>
                <w:left w:val="none" w:sz="0" w:space="0" w:color="auto"/>
                <w:bottom w:val="none" w:sz="0" w:space="0" w:color="auto"/>
                <w:right w:val="none" w:sz="0" w:space="0" w:color="auto"/>
              </w:divBdr>
            </w:div>
            <w:div w:id="1800880121">
              <w:marLeft w:val="0"/>
              <w:marRight w:val="0"/>
              <w:marTop w:val="0"/>
              <w:marBottom w:val="0"/>
              <w:divBdr>
                <w:top w:val="none" w:sz="0" w:space="0" w:color="auto"/>
                <w:left w:val="none" w:sz="0" w:space="0" w:color="auto"/>
                <w:bottom w:val="none" w:sz="0" w:space="0" w:color="auto"/>
                <w:right w:val="none" w:sz="0" w:space="0" w:color="auto"/>
              </w:divBdr>
            </w:div>
            <w:div w:id="1807315098">
              <w:marLeft w:val="0"/>
              <w:marRight w:val="0"/>
              <w:marTop w:val="0"/>
              <w:marBottom w:val="0"/>
              <w:divBdr>
                <w:top w:val="none" w:sz="0" w:space="0" w:color="auto"/>
                <w:left w:val="none" w:sz="0" w:space="0" w:color="auto"/>
                <w:bottom w:val="none" w:sz="0" w:space="0" w:color="auto"/>
                <w:right w:val="none" w:sz="0" w:space="0" w:color="auto"/>
              </w:divBdr>
            </w:div>
            <w:div w:id="1808430007">
              <w:marLeft w:val="0"/>
              <w:marRight w:val="0"/>
              <w:marTop w:val="0"/>
              <w:marBottom w:val="0"/>
              <w:divBdr>
                <w:top w:val="none" w:sz="0" w:space="0" w:color="auto"/>
                <w:left w:val="none" w:sz="0" w:space="0" w:color="auto"/>
                <w:bottom w:val="none" w:sz="0" w:space="0" w:color="auto"/>
                <w:right w:val="none" w:sz="0" w:space="0" w:color="auto"/>
              </w:divBdr>
            </w:div>
            <w:div w:id="1827013394">
              <w:marLeft w:val="0"/>
              <w:marRight w:val="0"/>
              <w:marTop w:val="0"/>
              <w:marBottom w:val="0"/>
              <w:divBdr>
                <w:top w:val="none" w:sz="0" w:space="0" w:color="auto"/>
                <w:left w:val="none" w:sz="0" w:space="0" w:color="auto"/>
                <w:bottom w:val="none" w:sz="0" w:space="0" w:color="auto"/>
                <w:right w:val="none" w:sz="0" w:space="0" w:color="auto"/>
              </w:divBdr>
            </w:div>
            <w:div w:id="1853952445">
              <w:marLeft w:val="0"/>
              <w:marRight w:val="0"/>
              <w:marTop w:val="0"/>
              <w:marBottom w:val="0"/>
              <w:divBdr>
                <w:top w:val="none" w:sz="0" w:space="0" w:color="auto"/>
                <w:left w:val="none" w:sz="0" w:space="0" w:color="auto"/>
                <w:bottom w:val="none" w:sz="0" w:space="0" w:color="auto"/>
                <w:right w:val="none" w:sz="0" w:space="0" w:color="auto"/>
              </w:divBdr>
            </w:div>
            <w:div w:id="1882355296">
              <w:marLeft w:val="0"/>
              <w:marRight w:val="0"/>
              <w:marTop w:val="0"/>
              <w:marBottom w:val="0"/>
              <w:divBdr>
                <w:top w:val="none" w:sz="0" w:space="0" w:color="auto"/>
                <w:left w:val="none" w:sz="0" w:space="0" w:color="auto"/>
                <w:bottom w:val="none" w:sz="0" w:space="0" w:color="auto"/>
                <w:right w:val="none" w:sz="0" w:space="0" w:color="auto"/>
              </w:divBdr>
            </w:div>
            <w:div w:id="1885942288">
              <w:marLeft w:val="0"/>
              <w:marRight w:val="0"/>
              <w:marTop w:val="0"/>
              <w:marBottom w:val="0"/>
              <w:divBdr>
                <w:top w:val="none" w:sz="0" w:space="0" w:color="auto"/>
                <w:left w:val="none" w:sz="0" w:space="0" w:color="auto"/>
                <w:bottom w:val="none" w:sz="0" w:space="0" w:color="auto"/>
                <w:right w:val="none" w:sz="0" w:space="0" w:color="auto"/>
              </w:divBdr>
            </w:div>
            <w:div w:id="1968848090">
              <w:marLeft w:val="0"/>
              <w:marRight w:val="0"/>
              <w:marTop w:val="0"/>
              <w:marBottom w:val="0"/>
              <w:divBdr>
                <w:top w:val="none" w:sz="0" w:space="0" w:color="auto"/>
                <w:left w:val="none" w:sz="0" w:space="0" w:color="auto"/>
                <w:bottom w:val="none" w:sz="0" w:space="0" w:color="auto"/>
                <w:right w:val="none" w:sz="0" w:space="0" w:color="auto"/>
              </w:divBdr>
            </w:div>
            <w:div w:id="1998462509">
              <w:marLeft w:val="0"/>
              <w:marRight w:val="0"/>
              <w:marTop w:val="0"/>
              <w:marBottom w:val="0"/>
              <w:divBdr>
                <w:top w:val="none" w:sz="0" w:space="0" w:color="auto"/>
                <w:left w:val="none" w:sz="0" w:space="0" w:color="auto"/>
                <w:bottom w:val="none" w:sz="0" w:space="0" w:color="auto"/>
                <w:right w:val="none" w:sz="0" w:space="0" w:color="auto"/>
              </w:divBdr>
            </w:div>
            <w:div w:id="2011330800">
              <w:marLeft w:val="0"/>
              <w:marRight w:val="0"/>
              <w:marTop w:val="0"/>
              <w:marBottom w:val="0"/>
              <w:divBdr>
                <w:top w:val="none" w:sz="0" w:space="0" w:color="auto"/>
                <w:left w:val="none" w:sz="0" w:space="0" w:color="auto"/>
                <w:bottom w:val="none" w:sz="0" w:space="0" w:color="auto"/>
                <w:right w:val="none" w:sz="0" w:space="0" w:color="auto"/>
              </w:divBdr>
            </w:div>
            <w:div w:id="2125730628">
              <w:marLeft w:val="0"/>
              <w:marRight w:val="0"/>
              <w:marTop w:val="0"/>
              <w:marBottom w:val="0"/>
              <w:divBdr>
                <w:top w:val="none" w:sz="0" w:space="0" w:color="auto"/>
                <w:left w:val="none" w:sz="0" w:space="0" w:color="auto"/>
                <w:bottom w:val="none" w:sz="0" w:space="0" w:color="auto"/>
                <w:right w:val="none" w:sz="0" w:space="0" w:color="auto"/>
              </w:divBdr>
            </w:div>
            <w:div w:id="2128696736">
              <w:marLeft w:val="0"/>
              <w:marRight w:val="0"/>
              <w:marTop w:val="0"/>
              <w:marBottom w:val="0"/>
              <w:divBdr>
                <w:top w:val="none" w:sz="0" w:space="0" w:color="auto"/>
                <w:left w:val="none" w:sz="0" w:space="0" w:color="auto"/>
                <w:bottom w:val="none" w:sz="0" w:space="0" w:color="auto"/>
                <w:right w:val="none" w:sz="0" w:space="0" w:color="auto"/>
              </w:divBdr>
            </w:div>
          </w:divsChild>
        </w:div>
        <w:div w:id="773404820">
          <w:marLeft w:val="0"/>
          <w:marRight w:val="0"/>
          <w:marTop w:val="567"/>
          <w:marBottom w:val="567"/>
          <w:divBdr>
            <w:top w:val="none" w:sz="0" w:space="0" w:color="auto"/>
            <w:left w:val="none" w:sz="0" w:space="0" w:color="auto"/>
            <w:bottom w:val="none" w:sz="0" w:space="0" w:color="auto"/>
            <w:right w:val="none" w:sz="0" w:space="0" w:color="auto"/>
          </w:divBdr>
          <w:divsChild>
            <w:div w:id="2514298">
              <w:marLeft w:val="0"/>
              <w:marRight w:val="0"/>
              <w:marTop w:val="0"/>
              <w:marBottom w:val="0"/>
              <w:divBdr>
                <w:top w:val="none" w:sz="0" w:space="0" w:color="auto"/>
                <w:left w:val="none" w:sz="0" w:space="0" w:color="auto"/>
                <w:bottom w:val="none" w:sz="0" w:space="0" w:color="auto"/>
                <w:right w:val="none" w:sz="0" w:space="0" w:color="auto"/>
              </w:divBdr>
            </w:div>
            <w:div w:id="40181126">
              <w:marLeft w:val="0"/>
              <w:marRight w:val="0"/>
              <w:marTop w:val="0"/>
              <w:marBottom w:val="0"/>
              <w:divBdr>
                <w:top w:val="none" w:sz="0" w:space="0" w:color="auto"/>
                <w:left w:val="none" w:sz="0" w:space="0" w:color="auto"/>
                <w:bottom w:val="none" w:sz="0" w:space="0" w:color="auto"/>
                <w:right w:val="none" w:sz="0" w:space="0" w:color="auto"/>
              </w:divBdr>
            </w:div>
            <w:div w:id="48572489">
              <w:marLeft w:val="0"/>
              <w:marRight w:val="0"/>
              <w:marTop w:val="0"/>
              <w:marBottom w:val="0"/>
              <w:divBdr>
                <w:top w:val="none" w:sz="0" w:space="0" w:color="auto"/>
                <w:left w:val="none" w:sz="0" w:space="0" w:color="auto"/>
                <w:bottom w:val="none" w:sz="0" w:space="0" w:color="auto"/>
                <w:right w:val="none" w:sz="0" w:space="0" w:color="auto"/>
              </w:divBdr>
            </w:div>
            <w:div w:id="318851747">
              <w:marLeft w:val="0"/>
              <w:marRight w:val="0"/>
              <w:marTop w:val="0"/>
              <w:marBottom w:val="0"/>
              <w:divBdr>
                <w:top w:val="none" w:sz="0" w:space="0" w:color="auto"/>
                <w:left w:val="none" w:sz="0" w:space="0" w:color="auto"/>
                <w:bottom w:val="none" w:sz="0" w:space="0" w:color="auto"/>
                <w:right w:val="none" w:sz="0" w:space="0" w:color="auto"/>
              </w:divBdr>
            </w:div>
            <w:div w:id="679505152">
              <w:marLeft w:val="0"/>
              <w:marRight w:val="0"/>
              <w:marTop w:val="0"/>
              <w:marBottom w:val="0"/>
              <w:divBdr>
                <w:top w:val="none" w:sz="0" w:space="0" w:color="auto"/>
                <w:left w:val="none" w:sz="0" w:space="0" w:color="auto"/>
                <w:bottom w:val="none" w:sz="0" w:space="0" w:color="auto"/>
                <w:right w:val="none" w:sz="0" w:space="0" w:color="auto"/>
              </w:divBdr>
            </w:div>
            <w:div w:id="765002015">
              <w:marLeft w:val="0"/>
              <w:marRight w:val="0"/>
              <w:marTop w:val="0"/>
              <w:marBottom w:val="0"/>
              <w:divBdr>
                <w:top w:val="none" w:sz="0" w:space="0" w:color="auto"/>
                <w:left w:val="none" w:sz="0" w:space="0" w:color="auto"/>
                <w:bottom w:val="none" w:sz="0" w:space="0" w:color="auto"/>
                <w:right w:val="none" w:sz="0" w:space="0" w:color="auto"/>
              </w:divBdr>
            </w:div>
            <w:div w:id="833762594">
              <w:marLeft w:val="0"/>
              <w:marRight w:val="0"/>
              <w:marTop w:val="0"/>
              <w:marBottom w:val="0"/>
              <w:divBdr>
                <w:top w:val="none" w:sz="0" w:space="0" w:color="auto"/>
                <w:left w:val="none" w:sz="0" w:space="0" w:color="auto"/>
                <w:bottom w:val="none" w:sz="0" w:space="0" w:color="auto"/>
                <w:right w:val="none" w:sz="0" w:space="0" w:color="auto"/>
              </w:divBdr>
            </w:div>
            <w:div w:id="1088231997">
              <w:marLeft w:val="0"/>
              <w:marRight w:val="0"/>
              <w:marTop w:val="0"/>
              <w:marBottom w:val="0"/>
              <w:divBdr>
                <w:top w:val="none" w:sz="0" w:space="0" w:color="auto"/>
                <w:left w:val="none" w:sz="0" w:space="0" w:color="auto"/>
                <w:bottom w:val="none" w:sz="0" w:space="0" w:color="auto"/>
                <w:right w:val="none" w:sz="0" w:space="0" w:color="auto"/>
              </w:divBdr>
            </w:div>
            <w:div w:id="1204057594">
              <w:marLeft w:val="0"/>
              <w:marRight w:val="0"/>
              <w:marTop w:val="0"/>
              <w:marBottom w:val="0"/>
              <w:divBdr>
                <w:top w:val="none" w:sz="0" w:space="0" w:color="auto"/>
                <w:left w:val="none" w:sz="0" w:space="0" w:color="auto"/>
                <w:bottom w:val="none" w:sz="0" w:space="0" w:color="auto"/>
                <w:right w:val="none" w:sz="0" w:space="0" w:color="auto"/>
              </w:divBdr>
            </w:div>
            <w:div w:id="1301418663">
              <w:marLeft w:val="0"/>
              <w:marRight w:val="0"/>
              <w:marTop w:val="0"/>
              <w:marBottom w:val="0"/>
              <w:divBdr>
                <w:top w:val="none" w:sz="0" w:space="0" w:color="auto"/>
                <w:left w:val="none" w:sz="0" w:space="0" w:color="auto"/>
                <w:bottom w:val="none" w:sz="0" w:space="0" w:color="auto"/>
                <w:right w:val="none" w:sz="0" w:space="0" w:color="auto"/>
              </w:divBdr>
            </w:div>
            <w:div w:id="1499886918">
              <w:marLeft w:val="0"/>
              <w:marRight w:val="0"/>
              <w:marTop w:val="0"/>
              <w:marBottom w:val="0"/>
              <w:divBdr>
                <w:top w:val="none" w:sz="0" w:space="0" w:color="auto"/>
                <w:left w:val="none" w:sz="0" w:space="0" w:color="auto"/>
                <w:bottom w:val="none" w:sz="0" w:space="0" w:color="auto"/>
                <w:right w:val="none" w:sz="0" w:space="0" w:color="auto"/>
              </w:divBdr>
              <w:divsChild>
                <w:div w:id="98928637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74196955">
              <w:marLeft w:val="0"/>
              <w:marRight w:val="0"/>
              <w:marTop w:val="0"/>
              <w:marBottom w:val="0"/>
              <w:divBdr>
                <w:top w:val="none" w:sz="0" w:space="0" w:color="auto"/>
                <w:left w:val="none" w:sz="0" w:space="0" w:color="auto"/>
                <w:bottom w:val="none" w:sz="0" w:space="0" w:color="auto"/>
                <w:right w:val="none" w:sz="0" w:space="0" w:color="auto"/>
              </w:divBdr>
            </w:div>
            <w:div w:id="1737121271">
              <w:marLeft w:val="0"/>
              <w:marRight w:val="0"/>
              <w:marTop w:val="0"/>
              <w:marBottom w:val="0"/>
              <w:divBdr>
                <w:top w:val="none" w:sz="0" w:space="0" w:color="auto"/>
                <w:left w:val="none" w:sz="0" w:space="0" w:color="auto"/>
                <w:bottom w:val="none" w:sz="0" w:space="0" w:color="auto"/>
                <w:right w:val="none" w:sz="0" w:space="0" w:color="auto"/>
              </w:divBdr>
            </w:div>
            <w:div w:id="1994213883">
              <w:marLeft w:val="0"/>
              <w:marRight w:val="0"/>
              <w:marTop w:val="0"/>
              <w:marBottom w:val="0"/>
              <w:divBdr>
                <w:top w:val="none" w:sz="0" w:space="0" w:color="auto"/>
                <w:left w:val="none" w:sz="0" w:space="0" w:color="auto"/>
                <w:bottom w:val="none" w:sz="0" w:space="0" w:color="auto"/>
                <w:right w:val="none" w:sz="0" w:space="0" w:color="auto"/>
              </w:divBdr>
            </w:div>
            <w:div w:id="1999386587">
              <w:marLeft w:val="0"/>
              <w:marRight w:val="0"/>
              <w:marTop w:val="0"/>
              <w:marBottom w:val="0"/>
              <w:divBdr>
                <w:top w:val="none" w:sz="0" w:space="0" w:color="auto"/>
                <w:left w:val="none" w:sz="0" w:space="0" w:color="auto"/>
                <w:bottom w:val="none" w:sz="0" w:space="0" w:color="auto"/>
                <w:right w:val="none" w:sz="0" w:space="0" w:color="auto"/>
              </w:divBdr>
            </w:div>
            <w:div w:id="2031760908">
              <w:marLeft w:val="0"/>
              <w:marRight w:val="0"/>
              <w:marTop w:val="0"/>
              <w:marBottom w:val="0"/>
              <w:divBdr>
                <w:top w:val="none" w:sz="0" w:space="0" w:color="auto"/>
                <w:left w:val="none" w:sz="0" w:space="0" w:color="auto"/>
                <w:bottom w:val="none" w:sz="0" w:space="0" w:color="auto"/>
                <w:right w:val="none" w:sz="0" w:space="0" w:color="auto"/>
              </w:divBdr>
            </w:div>
            <w:div w:id="211755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050213">
      <w:bodyDiv w:val="1"/>
      <w:marLeft w:val="0"/>
      <w:marRight w:val="0"/>
      <w:marTop w:val="0"/>
      <w:marBottom w:val="0"/>
      <w:divBdr>
        <w:top w:val="none" w:sz="0" w:space="0" w:color="auto"/>
        <w:left w:val="none" w:sz="0" w:space="0" w:color="auto"/>
        <w:bottom w:val="none" w:sz="0" w:space="0" w:color="auto"/>
        <w:right w:val="none" w:sz="0" w:space="0" w:color="auto"/>
      </w:divBdr>
    </w:div>
    <w:div w:id="277106458">
      <w:bodyDiv w:val="1"/>
      <w:marLeft w:val="0"/>
      <w:marRight w:val="0"/>
      <w:marTop w:val="0"/>
      <w:marBottom w:val="0"/>
      <w:divBdr>
        <w:top w:val="none" w:sz="0" w:space="0" w:color="auto"/>
        <w:left w:val="none" w:sz="0" w:space="0" w:color="auto"/>
        <w:bottom w:val="none" w:sz="0" w:space="0" w:color="auto"/>
        <w:right w:val="none" w:sz="0" w:space="0" w:color="auto"/>
      </w:divBdr>
      <w:divsChild>
        <w:div w:id="176313257">
          <w:marLeft w:val="0"/>
          <w:marRight w:val="0"/>
          <w:marTop w:val="567"/>
          <w:marBottom w:val="567"/>
          <w:divBdr>
            <w:top w:val="none" w:sz="0" w:space="0" w:color="auto"/>
            <w:left w:val="none" w:sz="0" w:space="0" w:color="auto"/>
            <w:bottom w:val="none" w:sz="0" w:space="0" w:color="auto"/>
            <w:right w:val="none" w:sz="0" w:space="0" w:color="auto"/>
          </w:divBdr>
          <w:divsChild>
            <w:div w:id="14038434">
              <w:marLeft w:val="0"/>
              <w:marRight w:val="0"/>
              <w:marTop w:val="0"/>
              <w:marBottom w:val="0"/>
              <w:divBdr>
                <w:top w:val="none" w:sz="0" w:space="0" w:color="auto"/>
                <w:left w:val="none" w:sz="0" w:space="0" w:color="auto"/>
                <w:bottom w:val="none" w:sz="0" w:space="0" w:color="auto"/>
                <w:right w:val="none" w:sz="0" w:space="0" w:color="auto"/>
              </w:divBdr>
            </w:div>
            <w:div w:id="20981726">
              <w:marLeft w:val="0"/>
              <w:marRight w:val="0"/>
              <w:marTop w:val="0"/>
              <w:marBottom w:val="0"/>
              <w:divBdr>
                <w:top w:val="none" w:sz="0" w:space="0" w:color="auto"/>
                <w:left w:val="none" w:sz="0" w:space="0" w:color="auto"/>
                <w:bottom w:val="none" w:sz="0" w:space="0" w:color="auto"/>
                <w:right w:val="none" w:sz="0" w:space="0" w:color="auto"/>
              </w:divBdr>
            </w:div>
            <w:div w:id="45951698">
              <w:marLeft w:val="0"/>
              <w:marRight w:val="0"/>
              <w:marTop w:val="0"/>
              <w:marBottom w:val="0"/>
              <w:divBdr>
                <w:top w:val="none" w:sz="0" w:space="0" w:color="auto"/>
                <w:left w:val="none" w:sz="0" w:space="0" w:color="auto"/>
                <w:bottom w:val="none" w:sz="0" w:space="0" w:color="auto"/>
                <w:right w:val="none" w:sz="0" w:space="0" w:color="auto"/>
              </w:divBdr>
            </w:div>
            <w:div w:id="105080612">
              <w:marLeft w:val="0"/>
              <w:marRight w:val="0"/>
              <w:marTop w:val="0"/>
              <w:marBottom w:val="0"/>
              <w:divBdr>
                <w:top w:val="none" w:sz="0" w:space="0" w:color="auto"/>
                <w:left w:val="none" w:sz="0" w:space="0" w:color="auto"/>
                <w:bottom w:val="none" w:sz="0" w:space="0" w:color="auto"/>
                <w:right w:val="none" w:sz="0" w:space="0" w:color="auto"/>
              </w:divBdr>
            </w:div>
            <w:div w:id="177889805">
              <w:marLeft w:val="0"/>
              <w:marRight w:val="0"/>
              <w:marTop w:val="0"/>
              <w:marBottom w:val="0"/>
              <w:divBdr>
                <w:top w:val="none" w:sz="0" w:space="0" w:color="auto"/>
                <w:left w:val="none" w:sz="0" w:space="0" w:color="auto"/>
                <w:bottom w:val="none" w:sz="0" w:space="0" w:color="auto"/>
                <w:right w:val="none" w:sz="0" w:space="0" w:color="auto"/>
              </w:divBdr>
            </w:div>
            <w:div w:id="219481808">
              <w:marLeft w:val="0"/>
              <w:marRight w:val="0"/>
              <w:marTop w:val="0"/>
              <w:marBottom w:val="0"/>
              <w:divBdr>
                <w:top w:val="none" w:sz="0" w:space="0" w:color="auto"/>
                <w:left w:val="none" w:sz="0" w:space="0" w:color="auto"/>
                <w:bottom w:val="none" w:sz="0" w:space="0" w:color="auto"/>
                <w:right w:val="none" w:sz="0" w:space="0" w:color="auto"/>
              </w:divBdr>
            </w:div>
            <w:div w:id="239102855">
              <w:marLeft w:val="0"/>
              <w:marRight w:val="0"/>
              <w:marTop w:val="0"/>
              <w:marBottom w:val="0"/>
              <w:divBdr>
                <w:top w:val="none" w:sz="0" w:space="0" w:color="auto"/>
                <w:left w:val="none" w:sz="0" w:space="0" w:color="auto"/>
                <w:bottom w:val="none" w:sz="0" w:space="0" w:color="auto"/>
                <w:right w:val="none" w:sz="0" w:space="0" w:color="auto"/>
              </w:divBdr>
            </w:div>
            <w:div w:id="248782105">
              <w:marLeft w:val="0"/>
              <w:marRight w:val="0"/>
              <w:marTop w:val="0"/>
              <w:marBottom w:val="0"/>
              <w:divBdr>
                <w:top w:val="none" w:sz="0" w:space="0" w:color="auto"/>
                <w:left w:val="none" w:sz="0" w:space="0" w:color="auto"/>
                <w:bottom w:val="none" w:sz="0" w:space="0" w:color="auto"/>
                <w:right w:val="none" w:sz="0" w:space="0" w:color="auto"/>
              </w:divBdr>
            </w:div>
            <w:div w:id="344670605">
              <w:marLeft w:val="0"/>
              <w:marRight w:val="0"/>
              <w:marTop w:val="0"/>
              <w:marBottom w:val="0"/>
              <w:divBdr>
                <w:top w:val="none" w:sz="0" w:space="0" w:color="auto"/>
                <w:left w:val="none" w:sz="0" w:space="0" w:color="auto"/>
                <w:bottom w:val="none" w:sz="0" w:space="0" w:color="auto"/>
                <w:right w:val="none" w:sz="0" w:space="0" w:color="auto"/>
              </w:divBdr>
            </w:div>
            <w:div w:id="344989057">
              <w:marLeft w:val="0"/>
              <w:marRight w:val="0"/>
              <w:marTop w:val="0"/>
              <w:marBottom w:val="0"/>
              <w:divBdr>
                <w:top w:val="none" w:sz="0" w:space="0" w:color="auto"/>
                <w:left w:val="none" w:sz="0" w:space="0" w:color="auto"/>
                <w:bottom w:val="none" w:sz="0" w:space="0" w:color="auto"/>
                <w:right w:val="none" w:sz="0" w:space="0" w:color="auto"/>
              </w:divBdr>
            </w:div>
            <w:div w:id="401873226">
              <w:marLeft w:val="0"/>
              <w:marRight w:val="0"/>
              <w:marTop w:val="0"/>
              <w:marBottom w:val="0"/>
              <w:divBdr>
                <w:top w:val="none" w:sz="0" w:space="0" w:color="auto"/>
                <w:left w:val="none" w:sz="0" w:space="0" w:color="auto"/>
                <w:bottom w:val="none" w:sz="0" w:space="0" w:color="auto"/>
                <w:right w:val="none" w:sz="0" w:space="0" w:color="auto"/>
              </w:divBdr>
            </w:div>
            <w:div w:id="403794600">
              <w:marLeft w:val="0"/>
              <w:marRight w:val="0"/>
              <w:marTop w:val="0"/>
              <w:marBottom w:val="0"/>
              <w:divBdr>
                <w:top w:val="none" w:sz="0" w:space="0" w:color="auto"/>
                <w:left w:val="none" w:sz="0" w:space="0" w:color="auto"/>
                <w:bottom w:val="none" w:sz="0" w:space="0" w:color="auto"/>
                <w:right w:val="none" w:sz="0" w:space="0" w:color="auto"/>
              </w:divBdr>
            </w:div>
            <w:div w:id="437529666">
              <w:marLeft w:val="0"/>
              <w:marRight w:val="0"/>
              <w:marTop w:val="0"/>
              <w:marBottom w:val="0"/>
              <w:divBdr>
                <w:top w:val="none" w:sz="0" w:space="0" w:color="auto"/>
                <w:left w:val="none" w:sz="0" w:space="0" w:color="auto"/>
                <w:bottom w:val="none" w:sz="0" w:space="0" w:color="auto"/>
                <w:right w:val="none" w:sz="0" w:space="0" w:color="auto"/>
              </w:divBdr>
            </w:div>
            <w:div w:id="450823815">
              <w:marLeft w:val="0"/>
              <w:marRight w:val="0"/>
              <w:marTop w:val="0"/>
              <w:marBottom w:val="0"/>
              <w:divBdr>
                <w:top w:val="none" w:sz="0" w:space="0" w:color="auto"/>
                <w:left w:val="none" w:sz="0" w:space="0" w:color="auto"/>
                <w:bottom w:val="none" w:sz="0" w:space="0" w:color="auto"/>
                <w:right w:val="none" w:sz="0" w:space="0" w:color="auto"/>
              </w:divBdr>
            </w:div>
            <w:div w:id="637614229">
              <w:marLeft w:val="0"/>
              <w:marRight w:val="0"/>
              <w:marTop w:val="0"/>
              <w:marBottom w:val="0"/>
              <w:divBdr>
                <w:top w:val="none" w:sz="0" w:space="0" w:color="auto"/>
                <w:left w:val="none" w:sz="0" w:space="0" w:color="auto"/>
                <w:bottom w:val="none" w:sz="0" w:space="0" w:color="auto"/>
                <w:right w:val="none" w:sz="0" w:space="0" w:color="auto"/>
              </w:divBdr>
            </w:div>
            <w:div w:id="649603111">
              <w:marLeft w:val="0"/>
              <w:marRight w:val="0"/>
              <w:marTop w:val="0"/>
              <w:marBottom w:val="0"/>
              <w:divBdr>
                <w:top w:val="none" w:sz="0" w:space="0" w:color="auto"/>
                <w:left w:val="none" w:sz="0" w:space="0" w:color="auto"/>
                <w:bottom w:val="none" w:sz="0" w:space="0" w:color="auto"/>
                <w:right w:val="none" w:sz="0" w:space="0" w:color="auto"/>
              </w:divBdr>
            </w:div>
            <w:div w:id="681401207">
              <w:marLeft w:val="0"/>
              <w:marRight w:val="0"/>
              <w:marTop w:val="0"/>
              <w:marBottom w:val="0"/>
              <w:divBdr>
                <w:top w:val="none" w:sz="0" w:space="0" w:color="auto"/>
                <w:left w:val="none" w:sz="0" w:space="0" w:color="auto"/>
                <w:bottom w:val="none" w:sz="0" w:space="0" w:color="auto"/>
                <w:right w:val="none" w:sz="0" w:space="0" w:color="auto"/>
              </w:divBdr>
            </w:div>
            <w:div w:id="714089332">
              <w:marLeft w:val="0"/>
              <w:marRight w:val="0"/>
              <w:marTop w:val="0"/>
              <w:marBottom w:val="0"/>
              <w:divBdr>
                <w:top w:val="none" w:sz="0" w:space="0" w:color="auto"/>
                <w:left w:val="none" w:sz="0" w:space="0" w:color="auto"/>
                <w:bottom w:val="none" w:sz="0" w:space="0" w:color="auto"/>
                <w:right w:val="none" w:sz="0" w:space="0" w:color="auto"/>
              </w:divBdr>
            </w:div>
            <w:div w:id="714431271">
              <w:marLeft w:val="0"/>
              <w:marRight w:val="0"/>
              <w:marTop w:val="0"/>
              <w:marBottom w:val="0"/>
              <w:divBdr>
                <w:top w:val="none" w:sz="0" w:space="0" w:color="auto"/>
                <w:left w:val="none" w:sz="0" w:space="0" w:color="auto"/>
                <w:bottom w:val="none" w:sz="0" w:space="0" w:color="auto"/>
                <w:right w:val="none" w:sz="0" w:space="0" w:color="auto"/>
              </w:divBdr>
            </w:div>
            <w:div w:id="730007886">
              <w:marLeft w:val="0"/>
              <w:marRight w:val="0"/>
              <w:marTop w:val="0"/>
              <w:marBottom w:val="0"/>
              <w:divBdr>
                <w:top w:val="none" w:sz="0" w:space="0" w:color="auto"/>
                <w:left w:val="none" w:sz="0" w:space="0" w:color="auto"/>
                <w:bottom w:val="none" w:sz="0" w:space="0" w:color="auto"/>
                <w:right w:val="none" w:sz="0" w:space="0" w:color="auto"/>
              </w:divBdr>
            </w:div>
            <w:div w:id="776798916">
              <w:marLeft w:val="0"/>
              <w:marRight w:val="0"/>
              <w:marTop w:val="0"/>
              <w:marBottom w:val="0"/>
              <w:divBdr>
                <w:top w:val="none" w:sz="0" w:space="0" w:color="auto"/>
                <w:left w:val="none" w:sz="0" w:space="0" w:color="auto"/>
                <w:bottom w:val="none" w:sz="0" w:space="0" w:color="auto"/>
                <w:right w:val="none" w:sz="0" w:space="0" w:color="auto"/>
              </w:divBdr>
            </w:div>
            <w:div w:id="825243343">
              <w:marLeft w:val="0"/>
              <w:marRight w:val="0"/>
              <w:marTop w:val="0"/>
              <w:marBottom w:val="0"/>
              <w:divBdr>
                <w:top w:val="none" w:sz="0" w:space="0" w:color="auto"/>
                <w:left w:val="none" w:sz="0" w:space="0" w:color="auto"/>
                <w:bottom w:val="none" w:sz="0" w:space="0" w:color="auto"/>
                <w:right w:val="none" w:sz="0" w:space="0" w:color="auto"/>
              </w:divBdr>
            </w:div>
            <w:div w:id="854342743">
              <w:marLeft w:val="0"/>
              <w:marRight w:val="0"/>
              <w:marTop w:val="0"/>
              <w:marBottom w:val="0"/>
              <w:divBdr>
                <w:top w:val="none" w:sz="0" w:space="0" w:color="auto"/>
                <w:left w:val="none" w:sz="0" w:space="0" w:color="auto"/>
                <w:bottom w:val="none" w:sz="0" w:space="0" w:color="auto"/>
                <w:right w:val="none" w:sz="0" w:space="0" w:color="auto"/>
              </w:divBdr>
            </w:div>
            <w:div w:id="881208409">
              <w:marLeft w:val="0"/>
              <w:marRight w:val="0"/>
              <w:marTop w:val="0"/>
              <w:marBottom w:val="0"/>
              <w:divBdr>
                <w:top w:val="none" w:sz="0" w:space="0" w:color="auto"/>
                <w:left w:val="none" w:sz="0" w:space="0" w:color="auto"/>
                <w:bottom w:val="none" w:sz="0" w:space="0" w:color="auto"/>
                <w:right w:val="none" w:sz="0" w:space="0" w:color="auto"/>
              </w:divBdr>
            </w:div>
            <w:div w:id="881789511">
              <w:marLeft w:val="0"/>
              <w:marRight w:val="0"/>
              <w:marTop w:val="0"/>
              <w:marBottom w:val="0"/>
              <w:divBdr>
                <w:top w:val="none" w:sz="0" w:space="0" w:color="auto"/>
                <w:left w:val="none" w:sz="0" w:space="0" w:color="auto"/>
                <w:bottom w:val="none" w:sz="0" w:space="0" w:color="auto"/>
                <w:right w:val="none" w:sz="0" w:space="0" w:color="auto"/>
              </w:divBdr>
            </w:div>
            <w:div w:id="883101059">
              <w:marLeft w:val="0"/>
              <w:marRight w:val="0"/>
              <w:marTop w:val="0"/>
              <w:marBottom w:val="0"/>
              <w:divBdr>
                <w:top w:val="none" w:sz="0" w:space="0" w:color="auto"/>
                <w:left w:val="none" w:sz="0" w:space="0" w:color="auto"/>
                <w:bottom w:val="none" w:sz="0" w:space="0" w:color="auto"/>
                <w:right w:val="none" w:sz="0" w:space="0" w:color="auto"/>
              </w:divBdr>
            </w:div>
            <w:div w:id="890387482">
              <w:marLeft w:val="0"/>
              <w:marRight w:val="0"/>
              <w:marTop w:val="0"/>
              <w:marBottom w:val="0"/>
              <w:divBdr>
                <w:top w:val="none" w:sz="0" w:space="0" w:color="auto"/>
                <w:left w:val="none" w:sz="0" w:space="0" w:color="auto"/>
                <w:bottom w:val="none" w:sz="0" w:space="0" w:color="auto"/>
                <w:right w:val="none" w:sz="0" w:space="0" w:color="auto"/>
              </w:divBdr>
            </w:div>
            <w:div w:id="922956958">
              <w:marLeft w:val="0"/>
              <w:marRight w:val="0"/>
              <w:marTop w:val="0"/>
              <w:marBottom w:val="0"/>
              <w:divBdr>
                <w:top w:val="none" w:sz="0" w:space="0" w:color="auto"/>
                <w:left w:val="none" w:sz="0" w:space="0" w:color="auto"/>
                <w:bottom w:val="none" w:sz="0" w:space="0" w:color="auto"/>
                <w:right w:val="none" w:sz="0" w:space="0" w:color="auto"/>
              </w:divBdr>
            </w:div>
            <w:div w:id="924260595">
              <w:marLeft w:val="0"/>
              <w:marRight w:val="0"/>
              <w:marTop w:val="0"/>
              <w:marBottom w:val="0"/>
              <w:divBdr>
                <w:top w:val="none" w:sz="0" w:space="0" w:color="auto"/>
                <w:left w:val="none" w:sz="0" w:space="0" w:color="auto"/>
                <w:bottom w:val="none" w:sz="0" w:space="0" w:color="auto"/>
                <w:right w:val="none" w:sz="0" w:space="0" w:color="auto"/>
              </w:divBdr>
            </w:div>
            <w:div w:id="940525301">
              <w:marLeft w:val="0"/>
              <w:marRight w:val="0"/>
              <w:marTop w:val="0"/>
              <w:marBottom w:val="0"/>
              <w:divBdr>
                <w:top w:val="none" w:sz="0" w:space="0" w:color="auto"/>
                <w:left w:val="none" w:sz="0" w:space="0" w:color="auto"/>
                <w:bottom w:val="none" w:sz="0" w:space="0" w:color="auto"/>
                <w:right w:val="none" w:sz="0" w:space="0" w:color="auto"/>
              </w:divBdr>
            </w:div>
            <w:div w:id="984969441">
              <w:marLeft w:val="0"/>
              <w:marRight w:val="0"/>
              <w:marTop w:val="0"/>
              <w:marBottom w:val="0"/>
              <w:divBdr>
                <w:top w:val="none" w:sz="0" w:space="0" w:color="auto"/>
                <w:left w:val="none" w:sz="0" w:space="0" w:color="auto"/>
                <w:bottom w:val="none" w:sz="0" w:space="0" w:color="auto"/>
                <w:right w:val="none" w:sz="0" w:space="0" w:color="auto"/>
              </w:divBdr>
            </w:div>
            <w:div w:id="1033581438">
              <w:marLeft w:val="0"/>
              <w:marRight w:val="0"/>
              <w:marTop w:val="0"/>
              <w:marBottom w:val="0"/>
              <w:divBdr>
                <w:top w:val="none" w:sz="0" w:space="0" w:color="auto"/>
                <w:left w:val="none" w:sz="0" w:space="0" w:color="auto"/>
                <w:bottom w:val="none" w:sz="0" w:space="0" w:color="auto"/>
                <w:right w:val="none" w:sz="0" w:space="0" w:color="auto"/>
              </w:divBdr>
            </w:div>
            <w:div w:id="1063143099">
              <w:marLeft w:val="0"/>
              <w:marRight w:val="0"/>
              <w:marTop w:val="0"/>
              <w:marBottom w:val="0"/>
              <w:divBdr>
                <w:top w:val="none" w:sz="0" w:space="0" w:color="auto"/>
                <w:left w:val="none" w:sz="0" w:space="0" w:color="auto"/>
                <w:bottom w:val="none" w:sz="0" w:space="0" w:color="auto"/>
                <w:right w:val="none" w:sz="0" w:space="0" w:color="auto"/>
              </w:divBdr>
            </w:div>
            <w:div w:id="1081678244">
              <w:marLeft w:val="0"/>
              <w:marRight w:val="0"/>
              <w:marTop w:val="0"/>
              <w:marBottom w:val="0"/>
              <w:divBdr>
                <w:top w:val="none" w:sz="0" w:space="0" w:color="auto"/>
                <w:left w:val="none" w:sz="0" w:space="0" w:color="auto"/>
                <w:bottom w:val="none" w:sz="0" w:space="0" w:color="auto"/>
                <w:right w:val="none" w:sz="0" w:space="0" w:color="auto"/>
              </w:divBdr>
            </w:div>
            <w:div w:id="1139421906">
              <w:marLeft w:val="0"/>
              <w:marRight w:val="0"/>
              <w:marTop w:val="0"/>
              <w:marBottom w:val="0"/>
              <w:divBdr>
                <w:top w:val="none" w:sz="0" w:space="0" w:color="auto"/>
                <w:left w:val="none" w:sz="0" w:space="0" w:color="auto"/>
                <w:bottom w:val="none" w:sz="0" w:space="0" w:color="auto"/>
                <w:right w:val="none" w:sz="0" w:space="0" w:color="auto"/>
              </w:divBdr>
            </w:div>
            <w:div w:id="1142961078">
              <w:marLeft w:val="0"/>
              <w:marRight w:val="0"/>
              <w:marTop w:val="0"/>
              <w:marBottom w:val="0"/>
              <w:divBdr>
                <w:top w:val="none" w:sz="0" w:space="0" w:color="auto"/>
                <w:left w:val="none" w:sz="0" w:space="0" w:color="auto"/>
                <w:bottom w:val="none" w:sz="0" w:space="0" w:color="auto"/>
                <w:right w:val="none" w:sz="0" w:space="0" w:color="auto"/>
              </w:divBdr>
            </w:div>
            <w:div w:id="1178540787">
              <w:marLeft w:val="0"/>
              <w:marRight w:val="0"/>
              <w:marTop w:val="0"/>
              <w:marBottom w:val="0"/>
              <w:divBdr>
                <w:top w:val="none" w:sz="0" w:space="0" w:color="auto"/>
                <w:left w:val="none" w:sz="0" w:space="0" w:color="auto"/>
                <w:bottom w:val="none" w:sz="0" w:space="0" w:color="auto"/>
                <w:right w:val="none" w:sz="0" w:space="0" w:color="auto"/>
              </w:divBdr>
            </w:div>
            <w:div w:id="1244099212">
              <w:marLeft w:val="0"/>
              <w:marRight w:val="0"/>
              <w:marTop w:val="0"/>
              <w:marBottom w:val="0"/>
              <w:divBdr>
                <w:top w:val="none" w:sz="0" w:space="0" w:color="auto"/>
                <w:left w:val="none" w:sz="0" w:space="0" w:color="auto"/>
                <w:bottom w:val="none" w:sz="0" w:space="0" w:color="auto"/>
                <w:right w:val="none" w:sz="0" w:space="0" w:color="auto"/>
              </w:divBdr>
            </w:div>
            <w:div w:id="1275988036">
              <w:marLeft w:val="0"/>
              <w:marRight w:val="0"/>
              <w:marTop w:val="0"/>
              <w:marBottom w:val="0"/>
              <w:divBdr>
                <w:top w:val="none" w:sz="0" w:space="0" w:color="auto"/>
                <w:left w:val="none" w:sz="0" w:space="0" w:color="auto"/>
                <w:bottom w:val="none" w:sz="0" w:space="0" w:color="auto"/>
                <w:right w:val="none" w:sz="0" w:space="0" w:color="auto"/>
              </w:divBdr>
            </w:div>
            <w:div w:id="1351568180">
              <w:marLeft w:val="0"/>
              <w:marRight w:val="0"/>
              <w:marTop w:val="0"/>
              <w:marBottom w:val="0"/>
              <w:divBdr>
                <w:top w:val="none" w:sz="0" w:space="0" w:color="auto"/>
                <w:left w:val="none" w:sz="0" w:space="0" w:color="auto"/>
                <w:bottom w:val="none" w:sz="0" w:space="0" w:color="auto"/>
                <w:right w:val="none" w:sz="0" w:space="0" w:color="auto"/>
              </w:divBdr>
            </w:div>
            <w:div w:id="1366442887">
              <w:marLeft w:val="0"/>
              <w:marRight w:val="0"/>
              <w:marTop w:val="0"/>
              <w:marBottom w:val="0"/>
              <w:divBdr>
                <w:top w:val="none" w:sz="0" w:space="0" w:color="auto"/>
                <w:left w:val="none" w:sz="0" w:space="0" w:color="auto"/>
                <w:bottom w:val="none" w:sz="0" w:space="0" w:color="auto"/>
                <w:right w:val="none" w:sz="0" w:space="0" w:color="auto"/>
              </w:divBdr>
            </w:div>
            <w:div w:id="1403408204">
              <w:marLeft w:val="0"/>
              <w:marRight w:val="0"/>
              <w:marTop w:val="0"/>
              <w:marBottom w:val="0"/>
              <w:divBdr>
                <w:top w:val="none" w:sz="0" w:space="0" w:color="auto"/>
                <w:left w:val="none" w:sz="0" w:space="0" w:color="auto"/>
                <w:bottom w:val="none" w:sz="0" w:space="0" w:color="auto"/>
                <w:right w:val="none" w:sz="0" w:space="0" w:color="auto"/>
              </w:divBdr>
            </w:div>
            <w:div w:id="1438721176">
              <w:marLeft w:val="0"/>
              <w:marRight w:val="0"/>
              <w:marTop w:val="0"/>
              <w:marBottom w:val="0"/>
              <w:divBdr>
                <w:top w:val="none" w:sz="0" w:space="0" w:color="auto"/>
                <w:left w:val="none" w:sz="0" w:space="0" w:color="auto"/>
                <w:bottom w:val="none" w:sz="0" w:space="0" w:color="auto"/>
                <w:right w:val="none" w:sz="0" w:space="0" w:color="auto"/>
              </w:divBdr>
            </w:div>
            <w:div w:id="1467774990">
              <w:marLeft w:val="0"/>
              <w:marRight w:val="0"/>
              <w:marTop w:val="0"/>
              <w:marBottom w:val="0"/>
              <w:divBdr>
                <w:top w:val="none" w:sz="0" w:space="0" w:color="auto"/>
                <w:left w:val="none" w:sz="0" w:space="0" w:color="auto"/>
                <w:bottom w:val="none" w:sz="0" w:space="0" w:color="auto"/>
                <w:right w:val="none" w:sz="0" w:space="0" w:color="auto"/>
              </w:divBdr>
            </w:div>
            <w:div w:id="1517501765">
              <w:marLeft w:val="0"/>
              <w:marRight w:val="0"/>
              <w:marTop w:val="0"/>
              <w:marBottom w:val="0"/>
              <w:divBdr>
                <w:top w:val="none" w:sz="0" w:space="0" w:color="auto"/>
                <w:left w:val="none" w:sz="0" w:space="0" w:color="auto"/>
                <w:bottom w:val="none" w:sz="0" w:space="0" w:color="auto"/>
                <w:right w:val="none" w:sz="0" w:space="0" w:color="auto"/>
              </w:divBdr>
            </w:div>
            <w:div w:id="1679036264">
              <w:marLeft w:val="0"/>
              <w:marRight w:val="0"/>
              <w:marTop w:val="0"/>
              <w:marBottom w:val="0"/>
              <w:divBdr>
                <w:top w:val="none" w:sz="0" w:space="0" w:color="auto"/>
                <w:left w:val="none" w:sz="0" w:space="0" w:color="auto"/>
                <w:bottom w:val="none" w:sz="0" w:space="0" w:color="auto"/>
                <w:right w:val="none" w:sz="0" w:space="0" w:color="auto"/>
              </w:divBdr>
            </w:div>
            <w:div w:id="1684865315">
              <w:marLeft w:val="0"/>
              <w:marRight w:val="0"/>
              <w:marTop w:val="0"/>
              <w:marBottom w:val="0"/>
              <w:divBdr>
                <w:top w:val="none" w:sz="0" w:space="0" w:color="auto"/>
                <w:left w:val="none" w:sz="0" w:space="0" w:color="auto"/>
                <w:bottom w:val="none" w:sz="0" w:space="0" w:color="auto"/>
                <w:right w:val="none" w:sz="0" w:space="0" w:color="auto"/>
              </w:divBdr>
            </w:div>
            <w:div w:id="1692533882">
              <w:marLeft w:val="0"/>
              <w:marRight w:val="0"/>
              <w:marTop w:val="0"/>
              <w:marBottom w:val="0"/>
              <w:divBdr>
                <w:top w:val="none" w:sz="0" w:space="0" w:color="auto"/>
                <w:left w:val="none" w:sz="0" w:space="0" w:color="auto"/>
                <w:bottom w:val="none" w:sz="0" w:space="0" w:color="auto"/>
                <w:right w:val="none" w:sz="0" w:space="0" w:color="auto"/>
              </w:divBdr>
            </w:div>
            <w:div w:id="1728065801">
              <w:marLeft w:val="0"/>
              <w:marRight w:val="0"/>
              <w:marTop w:val="0"/>
              <w:marBottom w:val="0"/>
              <w:divBdr>
                <w:top w:val="none" w:sz="0" w:space="0" w:color="auto"/>
                <w:left w:val="none" w:sz="0" w:space="0" w:color="auto"/>
                <w:bottom w:val="none" w:sz="0" w:space="0" w:color="auto"/>
                <w:right w:val="none" w:sz="0" w:space="0" w:color="auto"/>
              </w:divBdr>
            </w:div>
            <w:div w:id="1804494802">
              <w:marLeft w:val="0"/>
              <w:marRight w:val="0"/>
              <w:marTop w:val="0"/>
              <w:marBottom w:val="0"/>
              <w:divBdr>
                <w:top w:val="none" w:sz="0" w:space="0" w:color="auto"/>
                <w:left w:val="none" w:sz="0" w:space="0" w:color="auto"/>
                <w:bottom w:val="none" w:sz="0" w:space="0" w:color="auto"/>
                <w:right w:val="none" w:sz="0" w:space="0" w:color="auto"/>
              </w:divBdr>
            </w:div>
            <w:div w:id="1838956453">
              <w:marLeft w:val="0"/>
              <w:marRight w:val="0"/>
              <w:marTop w:val="0"/>
              <w:marBottom w:val="0"/>
              <w:divBdr>
                <w:top w:val="none" w:sz="0" w:space="0" w:color="auto"/>
                <w:left w:val="none" w:sz="0" w:space="0" w:color="auto"/>
                <w:bottom w:val="none" w:sz="0" w:space="0" w:color="auto"/>
                <w:right w:val="none" w:sz="0" w:space="0" w:color="auto"/>
              </w:divBdr>
            </w:div>
            <w:div w:id="1905529504">
              <w:marLeft w:val="0"/>
              <w:marRight w:val="0"/>
              <w:marTop w:val="0"/>
              <w:marBottom w:val="0"/>
              <w:divBdr>
                <w:top w:val="none" w:sz="0" w:space="0" w:color="auto"/>
                <w:left w:val="none" w:sz="0" w:space="0" w:color="auto"/>
                <w:bottom w:val="none" w:sz="0" w:space="0" w:color="auto"/>
                <w:right w:val="none" w:sz="0" w:space="0" w:color="auto"/>
              </w:divBdr>
            </w:div>
            <w:div w:id="1944531422">
              <w:marLeft w:val="0"/>
              <w:marRight w:val="0"/>
              <w:marTop w:val="0"/>
              <w:marBottom w:val="0"/>
              <w:divBdr>
                <w:top w:val="none" w:sz="0" w:space="0" w:color="auto"/>
                <w:left w:val="none" w:sz="0" w:space="0" w:color="auto"/>
                <w:bottom w:val="none" w:sz="0" w:space="0" w:color="auto"/>
                <w:right w:val="none" w:sz="0" w:space="0" w:color="auto"/>
              </w:divBdr>
            </w:div>
            <w:div w:id="1966081780">
              <w:marLeft w:val="0"/>
              <w:marRight w:val="0"/>
              <w:marTop w:val="0"/>
              <w:marBottom w:val="0"/>
              <w:divBdr>
                <w:top w:val="none" w:sz="0" w:space="0" w:color="auto"/>
                <w:left w:val="none" w:sz="0" w:space="0" w:color="auto"/>
                <w:bottom w:val="none" w:sz="0" w:space="0" w:color="auto"/>
                <w:right w:val="none" w:sz="0" w:space="0" w:color="auto"/>
              </w:divBdr>
            </w:div>
            <w:div w:id="1966741130">
              <w:marLeft w:val="0"/>
              <w:marRight w:val="0"/>
              <w:marTop w:val="0"/>
              <w:marBottom w:val="0"/>
              <w:divBdr>
                <w:top w:val="none" w:sz="0" w:space="0" w:color="auto"/>
                <w:left w:val="none" w:sz="0" w:space="0" w:color="auto"/>
                <w:bottom w:val="none" w:sz="0" w:space="0" w:color="auto"/>
                <w:right w:val="none" w:sz="0" w:space="0" w:color="auto"/>
              </w:divBdr>
            </w:div>
            <w:div w:id="1981029805">
              <w:marLeft w:val="0"/>
              <w:marRight w:val="0"/>
              <w:marTop w:val="0"/>
              <w:marBottom w:val="0"/>
              <w:divBdr>
                <w:top w:val="none" w:sz="0" w:space="0" w:color="auto"/>
                <w:left w:val="none" w:sz="0" w:space="0" w:color="auto"/>
                <w:bottom w:val="none" w:sz="0" w:space="0" w:color="auto"/>
                <w:right w:val="none" w:sz="0" w:space="0" w:color="auto"/>
              </w:divBdr>
            </w:div>
            <w:div w:id="2081318697">
              <w:marLeft w:val="0"/>
              <w:marRight w:val="0"/>
              <w:marTop w:val="0"/>
              <w:marBottom w:val="0"/>
              <w:divBdr>
                <w:top w:val="none" w:sz="0" w:space="0" w:color="auto"/>
                <w:left w:val="none" w:sz="0" w:space="0" w:color="auto"/>
                <w:bottom w:val="none" w:sz="0" w:space="0" w:color="auto"/>
                <w:right w:val="none" w:sz="0" w:space="0" w:color="auto"/>
              </w:divBdr>
            </w:div>
            <w:div w:id="2135514340">
              <w:marLeft w:val="0"/>
              <w:marRight w:val="0"/>
              <w:marTop w:val="0"/>
              <w:marBottom w:val="0"/>
              <w:divBdr>
                <w:top w:val="none" w:sz="0" w:space="0" w:color="auto"/>
                <w:left w:val="none" w:sz="0" w:space="0" w:color="auto"/>
                <w:bottom w:val="none" w:sz="0" w:space="0" w:color="auto"/>
                <w:right w:val="none" w:sz="0" w:space="0" w:color="auto"/>
              </w:divBdr>
            </w:div>
            <w:div w:id="2137334637">
              <w:marLeft w:val="0"/>
              <w:marRight w:val="0"/>
              <w:marTop w:val="0"/>
              <w:marBottom w:val="0"/>
              <w:divBdr>
                <w:top w:val="none" w:sz="0" w:space="0" w:color="auto"/>
                <w:left w:val="none" w:sz="0" w:space="0" w:color="auto"/>
                <w:bottom w:val="none" w:sz="0" w:space="0" w:color="auto"/>
                <w:right w:val="none" w:sz="0" w:space="0" w:color="auto"/>
              </w:divBdr>
            </w:div>
          </w:divsChild>
        </w:div>
        <w:div w:id="178079707">
          <w:marLeft w:val="0"/>
          <w:marRight w:val="0"/>
          <w:marTop w:val="567"/>
          <w:marBottom w:val="567"/>
          <w:divBdr>
            <w:top w:val="none" w:sz="0" w:space="0" w:color="auto"/>
            <w:left w:val="none" w:sz="0" w:space="0" w:color="auto"/>
            <w:bottom w:val="none" w:sz="0" w:space="0" w:color="auto"/>
            <w:right w:val="none" w:sz="0" w:space="0" w:color="auto"/>
          </w:divBdr>
          <w:divsChild>
            <w:div w:id="3094879">
              <w:marLeft w:val="0"/>
              <w:marRight w:val="0"/>
              <w:marTop w:val="0"/>
              <w:marBottom w:val="0"/>
              <w:divBdr>
                <w:top w:val="none" w:sz="0" w:space="0" w:color="auto"/>
                <w:left w:val="none" w:sz="0" w:space="0" w:color="auto"/>
                <w:bottom w:val="none" w:sz="0" w:space="0" w:color="auto"/>
                <w:right w:val="none" w:sz="0" w:space="0" w:color="auto"/>
              </w:divBdr>
            </w:div>
            <w:div w:id="26027177">
              <w:marLeft w:val="0"/>
              <w:marRight w:val="0"/>
              <w:marTop w:val="0"/>
              <w:marBottom w:val="0"/>
              <w:divBdr>
                <w:top w:val="none" w:sz="0" w:space="0" w:color="auto"/>
                <w:left w:val="none" w:sz="0" w:space="0" w:color="auto"/>
                <w:bottom w:val="none" w:sz="0" w:space="0" w:color="auto"/>
                <w:right w:val="none" w:sz="0" w:space="0" w:color="auto"/>
              </w:divBdr>
            </w:div>
            <w:div w:id="237372093">
              <w:marLeft w:val="0"/>
              <w:marRight w:val="0"/>
              <w:marTop w:val="0"/>
              <w:marBottom w:val="0"/>
              <w:divBdr>
                <w:top w:val="none" w:sz="0" w:space="0" w:color="auto"/>
                <w:left w:val="none" w:sz="0" w:space="0" w:color="auto"/>
                <w:bottom w:val="none" w:sz="0" w:space="0" w:color="auto"/>
                <w:right w:val="none" w:sz="0" w:space="0" w:color="auto"/>
              </w:divBdr>
            </w:div>
            <w:div w:id="286590922">
              <w:marLeft w:val="0"/>
              <w:marRight w:val="0"/>
              <w:marTop w:val="0"/>
              <w:marBottom w:val="0"/>
              <w:divBdr>
                <w:top w:val="none" w:sz="0" w:space="0" w:color="auto"/>
                <w:left w:val="none" w:sz="0" w:space="0" w:color="auto"/>
                <w:bottom w:val="none" w:sz="0" w:space="0" w:color="auto"/>
                <w:right w:val="none" w:sz="0" w:space="0" w:color="auto"/>
              </w:divBdr>
            </w:div>
            <w:div w:id="332268951">
              <w:marLeft w:val="0"/>
              <w:marRight w:val="0"/>
              <w:marTop w:val="0"/>
              <w:marBottom w:val="0"/>
              <w:divBdr>
                <w:top w:val="none" w:sz="0" w:space="0" w:color="auto"/>
                <w:left w:val="none" w:sz="0" w:space="0" w:color="auto"/>
                <w:bottom w:val="none" w:sz="0" w:space="0" w:color="auto"/>
                <w:right w:val="none" w:sz="0" w:space="0" w:color="auto"/>
              </w:divBdr>
            </w:div>
            <w:div w:id="403336308">
              <w:marLeft w:val="0"/>
              <w:marRight w:val="0"/>
              <w:marTop w:val="0"/>
              <w:marBottom w:val="0"/>
              <w:divBdr>
                <w:top w:val="none" w:sz="0" w:space="0" w:color="auto"/>
                <w:left w:val="none" w:sz="0" w:space="0" w:color="auto"/>
                <w:bottom w:val="none" w:sz="0" w:space="0" w:color="auto"/>
                <w:right w:val="none" w:sz="0" w:space="0" w:color="auto"/>
              </w:divBdr>
            </w:div>
            <w:div w:id="507254261">
              <w:marLeft w:val="0"/>
              <w:marRight w:val="0"/>
              <w:marTop w:val="0"/>
              <w:marBottom w:val="0"/>
              <w:divBdr>
                <w:top w:val="none" w:sz="0" w:space="0" w:color="auto"/>
                <w:left w:val="none" w:sz="0" w:space="0" w:color="auto"/>
                <w:bottom w:val="none" w:sz="0" w:space="0" w:color="auto"/>
                <w:right w:val="none" w:sz="0" w:space="0" w:color="auto"/>
              </w:divBdr>
            </w:div>
            <w:div w:id="681323580">
              <w:marLeft w:val="0"/>
              <w:marRight w:val="0"/>
              <w:marTop w:val="0"/>
              <w:marBottom w:val="0"/>
              <w:divBdr>
                <w:top w:val="none" w:sz="0" w:space="0" w:color="auto"/>
                <w:left w:val="none" w:sz="0" w:space="0" w:color="auto"/>
                <w:bottom w:val="none" w:sz="0" w:space="0" w:color="auto"/>
                <w:right w:val="none" w:sz="0" w:space="0" w:color="auto"/>
              </w:divBdr>
            </w:div>
            <w:div w:id="685862771">
              <w:marLeft w:val="0"/>
              <w:marRight w:val="0"/>
              <w:marTop w:val="0"/>
              <w:marBottom w:val="0"/>
              <w:divBdr>
                <w:top w:val="none" w:sz="0" w:space="0" w:color="auto"/>
                <w:left w:val="none" w:sz="0" w:space="0" w:color="auto"/>
                <w:bottom w:val="none" w:sz="0" w:space="0" w:color="auto"/>
                <w:right w:val="none" w:sz="0" w:space="0" w:color="auto"/>
              </w:divBdr>
            </w:div>
            <w:div w:id="779447815">
              <w:marLeft w:val="0"/>
              <w:marRight w:val="0"/>
              <w:marTop w:val="0"/>
              <w:marBottom w:val="0"/>
              <w:divBdr>
                <w:top w:val="none" w:sz="0" w:space="0" w:color="auto"/>
                <w:left w:val="none" w:sz="0" w:space="0" w:color="auto"/>
                <w:bottom w:val="none" w:sz="0" w:space="0" w:color="auto"/>
                <w:right w:val="none" w:sz="0" w:space="0" w:color="auto"/>
              </w:divBdr>
            </w:div>
            <w:div w:id="1166745493">
              <w:marLeft w:val="0"/>
              <w:marRight w:val="0"/>
              <w:marTop w:val="0"/>
              <w:marBottom w:val="0"/>
              <w:divBdr>
                <w:top w:val="none" w:sz="0" w:space="0" w:color="auto"/>
                <w:left w:val="none" w:sz="0" w:space="0" w:color="auto"/>
                <w:bottom w:val="none" w:sz="0" w:space="0" w:color="auto"/>
                <w:right w:val="none" w:sz="0" w:space="0" w:color="auto"/>
              </w:divBdr>
            </w:div>
            <w:div w:id="1205681360">
              <w:marLeft w:val="0"/>
              <w:marRight w:val="0"/>
              <w:marTop w:val="0"/>
              <w:marBottom w:val="0"/>
              <w:divBdr>
                <w:top w:val="none" w:sz="0" w:space="0" w:color="auto"/>
                <w:left w:val="none" w:sz="0" w:space="0" w:color="auto"/>
                <w:bottom w:val="none" w:sz="0" w:space="0" w:color="auto"/>
                <w:right w:val="none" w:sz="0" w:space="0" w:color="auto"/>
              </w:divBdr>
            </w:div>
            <w:div w:id="1242830753">
              <w:marLeft w:val="0"/>
              <w:marRight w:val="0"/>
              <w:marTop w:val="0"/>
              <w:marBottom w:val="0"/>
              <w:divBdr>
                <w:top w:val="none" w:sz="0" w:space="0" w:color="auto"/>
                <w:left w:val="none" w:sz="0" w:space="0" w:color="auto"/>
                <w:bottom w:val="none" w:sz="0" w:space="0" w:color="auto"/>
                <w:right w:val="none" w:sz="0" w:space="0" w:color="auto"/>
              </w:divBdr>
            </w:div>
            <w:div w:id="1411657379">
              <w:marLeft w:val="0"/>
              <w:marRight w:val="0"/>
              <w:marTop w:val="0"/>
              <w:marBottom w:val="0"/>
              <w:divBdr>
                <w:top w:val="none" w:sz="0" w:space="0" w:color="auto"/>
                <w:left w:val="none" w:sz="0" w:space="0" w:color="auto"/>
                <w:bottom w:val="none" w:sz="0" w:space="0" w:color="auto"/>
                <w:right w:val="none" w:sz="0" w:space="0" w:color="auto"/>
              </w:divBdr>
            </w:div>
            <w:div w:id="1750224604">
              <w:marLeft w:val="0"/>
              <w:marRight w:val="0"/>
              <w:marTop w:val="0"/>
              <w:marBottom w:val="0"/>
              <w:divBdr>
                <w:top w:val="none" w:sz="0" w:space="0" w:color="auto"/>
                <w:left w:val="none" w:sz="0" w:space="0" w:color="auto"/>
                <w:bottom w:val="none" w:sz="0" w:space="0" w:color="auto"/>
                <w:right w:val="none" w:sz="0" w:space="0" w:color="auto"/>
              </w:divBdr>
            </w:div>
            <w:div w:id="1772772653">
              <w:marLeft w:val="0"/>
              <w:marRight w:val="0"/>
              <w:marTop w:val="0"/>
              <w:marBottom w:val="0"/>
              <w:divBdr>
                <w:top w:val="none" w:sz="0" w:space="0" w:color="auto"/>
                <w:left w:val="none" w:sz="0" w:space="0" w:color="auto"/>
                <w:bottom w:val="none" w:sz="0" w:space="0" w:color="auto"/>
                <w:right w:val="none" w:sz="0" w:space="0" w:color="auto"/>
              </w:divBdr>
            </w:div>
            <w:div w:id="1815099134">
              <w:marLeft w:val="0"/>
              <w:marRight w:val="0"/>
              <w:marTop w:val="0"/>
              <w:marBottom w:val="0"/>
              <w:divBdr>
                <w:top w:val="none" w:sz="0" w:space="0" w:color="auto"/>
                <w:left w:val="none" w:sz="0" w:space="0" w:color="auto"/>
                <w:bottom w:val="none" w:sz="0" w:space="0" w:color="auto"/>
                <w:right w:val="none" w:sz="0" w:space="0" w:color="auto"/>
              </w:divBdr>
            </w:div>
          </w:divsChild>
        </w:div>
        <w:div w:id="1218124659">
          <w:marLeft w:val="0"/>
          <w:marRight w:val="0"/>
          <w:marTop w:val="567"/>
          <w:marBottom w:val="567"/>
          <w:divBdr>
            <w:top w:val="none" w:sz="0" w:space="0" w:color="auto"/>
            <w:left w:val="none" w:sz="0" w:space="0" w:color="auto"/>
            <w:bottom w:val="none" w:sz="0" w:space="0" w:color="auto"/>
            <w:right w:val="none" w:sz="0" w:space="0" w:color="auto"/>
          </w:divBdr>
          <w:divsChild>
            <w:div w:id="59329497">
              <w:marLeft w:val="0"/>
              <w:marRight w:val="0"/>
              <w:marTop w:val="0"/>
              <w:marBottom w:val="0"/>
              <w:divBdr>
                <w:top w:val="none" w:sz="0" w:space="0" w:color="auto"/>
                <w:left w:val="none" w:sz="0" w:space="0" w:color="auto"/>
                <w:bottom w:val="none" w:sz="0" w:space="0" w:color="auto"/>
                <w:right w:val="none" w:sz="0" w:space="0" w:color="auto"/>
              </w:divBdr>
            </w:div>
            <w:div w:id="321390278">
              <w:marLeft w:val="0"/>
              <w:marRight w:val="0"/>
              <w:marTop w:val="0"/>
              <w:marBottom w:val="0"/>
              <w:divBdr>
                <w:top w:val="none" w:sz="0" w:space="0" w:color="auto"/>
                <w:left w:val="none" w:sz="0" w:space="0" w:color="auto"/>
                <w:bottom w:val="none" w:sz="0" w:space="0" w:color="auto"/>
                <w:right w:val="none" w:sz="0" w:space="0" w:color="auto"/>
              </w:divBdr>
            </w:div>
            <w:div w:id="484708131">
              <w:marLeft w:val="0"/>
              <w:marRight w:val="0"/>
              <w:marTop w:val="0"/>
              <w:marBottom w:val="0"/>
              <w:divBdr>
                <w:top w:val="none" w:sz="0" w:space="0" w:color="auto"/>
                <w:left w:val="none" w:sz="0" w:space="0" w:color="auto"/>
                <w:bottom w:val="none" w:sz="0" w:space="0" w:color="auto"/>
                <w:right w:val="none" w:sz="0" w:space="0" w:color="auto"/>
              </w:divBdr>
            </w:div>
            <w:div w:id="539828031">
              <w:marLeft w:val="0"/>
              <w:marRight w:val="0"/>
              <w:marTop w:val="0"/>
              <w:marBottom w:val="0"/>
              <w:divBdr>
                <w:top w:val="none" w:sz="0" w:space="0" w:color="auto"/>
                <w:left w:val="none" w:sz="0" w:space="0" w:color="auto"/>
                <w:bottom w:val="none" w:sz="0" w:space="0" w:color="auto"/>
                <w:right w:val="none" w:sz="0" w:space="0" w:color="auto"/>
              </w:divBdr>
            </w:div>
            <w:div w:id="769546792">
              <w:marLeft w:val="0"/>
              <w:marRight w:val="0"/>
              <w:marTop w:val="0"/>
              <w:marBottom w:val="0"/>
              <w:divBdr>
                <w:top w:val="none" w:sz="0" w:space="0" w:color="auto"/>
                <w:left w:val="none" w:sz="0" w:space="0" w:color="auto"/>
                <w:bottom w:val="none" w:sz="0" w:space="0" w:color="auto"/>
                <w:right w:val="none" w:sz="0" w:space="0" w:color="auto"/>
              </w:divBdr>
              <w:divsChild>
                <w:div w:id="1986588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95092454">
              <w:marLeft w:val="0"/>
              <w:marRight w:val="0"/>
              <w:marTop w:val="0"/>
              <w:marBottom w:val="0"/>
              <w:divBdr>
                <w:top w:val="none" w:sz="0" w:space="0" w:color="auto"/>
                <w:left w:val="none" w:sz="0" w:space="0" w:color="auto"/>
                <w:bottom w:val="none" w:sz="0" w:space="0" w:color="auto"/>
                <w:right w:val="none" w:sz="0" w:space="0" w:color="auto"/>
              </w:divBdr>
            </w:div>
            <w:div w:id="925728577">
              <w:marLeft w:val="0"/>
              <w:marRight w:val="0"/>
              <w:marTop w:val="0"/>
              <w:marBottom w:val="0"/>
              <w:divBdr>
                <w:top w:val="none" w:sz="0" w:space="0" w:color="auto"/>
                <w:left w:val="none" w:sz="0" w:space="0" w:color="auto"/>
                <w:bottom w:val="none" w:sz="0" w:space="0" w:color="auto"/>
                <w:right w:val="none" w:sz="0" w:space="0" w:color="auto"/>
              </w:divBdr>
            </w:div>
            <w:div w:id="962733683">
              <w:marLeft w:val="0"/>
              <w:marRight w:val="0"/>
              <w:marTop w:val="0"/>
              <w:marBottom w:val="0"/>
              <w:divBdr>
                <w:top w:val="none" w:sz="0" w:space="0" w:color="auto"/>
                <w:left w:val="none" w:sz="0" w:space="0" w:color="auto"/>
                <w:bottom w:val="none" w:sz="0" w:space="0" w:color="auto"/>
                <w:right w:val="none" w:sz="0" w:space="0" w:color="auto"/>
              </w:divBdr>
            </w:div>
            <w:div w:id="1121995344">
              <w:marLeft w:val="0"/>
              <w:marRight w:val="0"/>
              <w:marTop w:val="0"/>
              <w:marBottom w:val="0"/>
              <w:divBdr>
                <w:top w:val="none" w:sz="0" w:space="0" w:color="auto"/>
                <w:left w:val="none" w:sz="0" w:space="0" w:color="auto"/>
                <w:bottom w:val="none" w:sz="0" w:space="0" w:color="auto"/>
                <w:right w:val="none" w:sz="0" w:space="0" w:color="auto"/>
              </w:divBdr>
            </w:div>
            <w:div w:id="1137257962">
              <w:marLeft w:val="0"/>
              <w:marRight w:val="0"/>
              <w:marTop w:val="0"/>
              <w:marBottom w:val="0"/>
              <w:divBdr>
                <w:top w:val="none" w:sz="0" w:space="0" w:color="auto"/>
                <w:left w:val="none" w:sz="0" w:space="0" w:color="auto"/>
                <w:bottom w:val="none" w:sz="0" w:space="0" w:color="auto"/>
                <w:right w:val="none" w:sz="0" w:space="0" w:color="auto"/>
              </w:divBdr>
            </w:div>
            <w:div w:id="1194071895">
              <w:marLeft w:val="0"/>
              <w:marRight w:val="0"/>
              <w:marTop w:val="0"/>
              <w:marBottom w:val="0"/>
              <w:divBdr>
                <w:top w:val="none" w:sz="0" w:space="0" w:color="auto"/>
                <w:left w:val="none" w:sz="0" w:space="0" w:color="auto"/>
                <w:bottom w:val="none" w:sz="0" w:space="0" w:color="auto"/>
                <w:right w:val="none" w:sz="0" w:space="0" w:color="auto"/>
              </w:divBdr>
            </w:div>
            <w:div w:id="1289239898">
              <w:marLeft w:val="0"/>
              <w:marRight w:val="0"/>
              <w:marTop w:val="0"/>
              <w:marBottom w:val="0"/>
              <w:divBdr>
                <w:top w:val="none" w:sz="0" w:space="0" w:color="auto"/>
                <w:left w:val="none" w:sz="0" w:space="0" w:color="auto"/>
                <w:bottom w:val="none" w:sz="0" w:space="0" w:color="auto"/>
                <w:right w:val="none" w:sz="0" w:space="0" w:color="auto"/>
              </w:divBdr>
            </w:div>
            <w:div w:id="1527596564">
              <w:marLeft w:val="0"/>
              <w:marRight w:val="0"/>
              <w:marTop w:val="0"/>
              <w:marBottom w:val="0"/>
              <w:divBdr>
                <w:top w:val="none" w:sz="0" w:space="0" w:color="auto"/>
                <w:left w:val="none" w:sz="0" w:space="0" w:color="auto"/>
                <w:bottom w:val="none" w:sz="0" w:space="0" w:color="auto"/>
                <w:right w:val="none" w:sz="0" w:space="0" w:color="auto"/>
              </w:divBdr>
            </w:div>
            <w:div w:id="1642731319">
              <w:marLeft w:val="0"/>
              <w:marRight w:val="0"/>
              <w:marTop w:val="0"/>
              <w:marBottom w:val="0"/>
              <w:divBdr>
                <w:top w:val="none" w:sz="0" w:space="0" w:color="auto"/>
                <w:left w:val="none" w:sz="0" w:space="0" w:color="auto"/>
                <w:bottom w:val="none" w:sz="0" w:space="0" w:color="auto"/>
                <w:right w:val="none" w:sz="0" w:space="0" w:color="auto"/>
              </w:divBdr>
            </w:div>
            <w:div w:id="1801650971">
              <w:marLeft w:val="0"/>
              <w:marRight w:val="0"/>
              <w:marTop w:val="0"/>
              <w:marBottom w:val="0"/>
              <w:divBdr>
                <w:top w:val="none" w:sz="0" w:space="0" w:color="auto"/>
                <w:left w:val="none" w:sz="0" w:space="0" w:color="auto"/>
                <w:bottom w:val="none" w:sz="0" w:space="0" w:color="auto"/>
                <w:right w:val="none" w:sz="0" w:space="0" w:color="auto"/>
              </w:divBdr>
            </w:div>
            <w:div w:id="182419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480289">
      <w:bodyDiv w:val="1"/>
      <w:marLeft w:val="0"/>
      <w:marRight w:val="0"/>
      <w:marTop w:val="0"/>
      <w:marBottom w:val="0"/>
      <w:divBdr>
        <w:top w:val="none" w:sz="0" w:space="0" w:color="auto"/>
        <w:left w:val="none" w:sz="0" w:space="0" w:color="auto"/>
        <w:bottom w:val="none" w:sz="0" w:space="0" w:color="auto"/>
        <w:right w:val="none" w:sz="0" w:space="0" w:color="auto"/>
      </w:divBdr>
      <w:divsChild>
        <w:div w:id="131102283">
          <w:marLeft w:val="0"/>
          <w:marRight w:val="0"/>
          <w:marTop w:val="567"/>
          <w:marBottom w:val="567"/>
          <w:divBdr>
            <w:top w:val="none" w:sz="0" w:space="0" w:color="auto"/>
            <w:left w:val="none" w:sz="0" w:space="0" w:color="auto"/>
            <w:bottom w:val="none" w:sz="0" w:space="0" w:color="auto"/>
            <w:right w:val="none" w:sz="0" w:space="0" w:color="auto"/>
          </w:divBdr>
          <w:divsChild>
            <w:div w:id="61606825">
              <w:marLeft w:val="0"/>
              <w:marRight w:val="0"/>
              <w:marTop w:val="0"/>
              <w:marBottom w:val="0"/>
              <w:divBdr>
                <w:top w:val="none" w:sz="0" w:space="0" w:color="auto"/>
                <w:left w:val="none" w:sz="0" w:space="0" w:color="auto"/>
                <w:bottom w:val="none" w:sz="0" w:space="0" w:color="auto"/>
                <w:right w:val="none" w:sz="0" w:space="0" w:color="auto"/>
              </w:divBdr>
            </w:div>
            <w:div w:id="61678044">
              <w:marLeft w:val="0"/>
              <w:marRight w:val="0"/>
              <w:marTop w:val="0"/>
              <w:marBottom w:val="0"/>
              <w:divBdr>
                <w:top w:val="none" w:sz="0" w:space="0" w:color="auto"/>
                <w:left w:val="none" w:sz="0" w:space="0" w:color="auto"/>
                <w:bottom w:val="none" w:sz="0" w:space="0" w:color="auto"/>
                <w:right w:val="none" w:sz="0" w:space="0" w:color="auto"/>
              </w:divBdr>
            </w:div>
            <w:div w:id="204024461">
              <w:marLeft w:val="0"/>
              <w:marRight w:val="0"/>
              <w:marTop w:val="0"/>
              <w:marBottom w:val="0"/>
              <w:divBdr>
                <w:top w:val="none" w:sz="0" w:space="0" w:color="auto"/>
                <w:left w:val="none" w:sz="0" w:space="0" w:color="auto"/>
                <w:bottom w:val="none" w:sz="0" w:space="0" w:color="auto"/>
                <w:right w:val="none" w:sz="0" w:space="0" w:color="auto"/>
              </w:divBdr>
            </w:div>
            <w:div w:id="249315775">
              <w:marLeft w:val="0"/>
              <w:marRight w:val="0"/>
              <w:marTop w:val="0"/>
              <w:marBottom w:val="0"/>
              <w:divBdr>
                <w:top w:val="none" w:sz="0" w:space="0" w:color="auto"/>
                <w:left w:val="none" w:sz="0" w:space="0" w:color="auto"/>
                <w:bottom w:val="none" w:sz="0" w:space="0" w:color="auto"/>
                <w:right w:val="none" w:sz="0" w:space="0" w:color="auto"/>
              </w:divBdr>
            </w:div>
            <w:div w:id="409350495">
              <w:marLeft w:val="0"/>
              <w:marRight w:val="0"/>
              <w:marTop w:val="0"/>
              <w:marBottom w:val="0"/>
              <w:divBdr>
                <w:top w:val="none" w:sz="0" w:space="0" w:color="auto"/>
                <w:left w:val="none" w:sz="0" w:space="0" w:color="auto"/>
                <w:bottom w:val="none" w:sz="0" w:space="0" w:color="auto"/>
                <w:right w:val="none" w:sz="0" w:space="0" w:color="auto"/>
              </w:divBdr>
            </w:div>
            <w:div w:id="507061685">
              <w:marLeft w:val="0"/>
              <w:marRight w:val="0"/>
              <w:marTop w:val="0"/>
              <w:marBottom w:val="0"/>
              <w:divBdr>
                <w:top w:val="none" w:sz="0" w:space="0" w:color="auto"/>
                <w:left w:val="none" w:sz="0" w:space="0" w:color="auto"/>
                <w:bottom w:val="none" w:sz="0" w:space="0" w:color="auto"/>
                <w:right w:val="none" w:sz="0" w:space="0" w:color="auto"/>
              </w:divBdr>
            </w:div>
            <w:div w:id="565266836">
              <w:marLeft w:val="0"/>
              <w:marRight w:val="0"/>
              <w:marTop w:val="0"/>
              <w:marBottom w:val="0"/>
              <w:divBdr>
                <w:top w:val="none" w:sz="0" w:space="0" w:color="auto"/>
                <w:left w:val="none" w:sz="0" w:space="0" w:color="auto"/>
                <w:bottom w:val="none" w:sz="0" w:space="0" w:color="auto"/>
                <w:right w:val="none" w:sz="0" w:space="0" w:color="auto"/>
              </w:divBdr>
            </w:div>
            <w:div w:id="648486167">
              <w:marLeft w:val="0"/>
              <w:marRight w:val="0"/>
              <w:marTop w:val="0"/>
              <w:marBottom w:val="0"/>
              <w:divBdr>
                <w:top w:val="none" w:sz="0" w:space="0" w:color="auto"/>
                <w:left w:val="none" w:sz="0" w:space="0" w:color="auto"/>
                <w:bottom w:val="none" w:sz="0" w:space="0" w:color="auto"/>
                <w:right w:val="none" w:sz="0" w:space="0" w:color="auto"/>
              </w:divBdr>
            </w:div>
            <w:div w:id="1085999725">
              <w:marLeft w:val="0"/>
              <w:marRight w:val="0"/>
              <w:marTop w:val="0"/>
              <w:marBottom w:val="0"/>
              <w:divBdr>
                <w:top w:val="none" w:sz="0" w:space="0" w:color="auto"/>
                <w:left w:val="none" w:sz="0" w:space="0" w:color="auto"/>
                <w:bottom w:val="none" w:sz="0" w:space="0" w:color="auto"/>
                <w:right w:val="none" w:sz="0" w:space="0" w:color="auto"/>
              </w:divBdr>
            </w:div>
            <w:div w:id="1123573811">
              <w:marLeft w:val="0"/>
              <w:marRight w:val="0"/>
              <w:marTop w:val="0"/>
              <w:marBottom w:val="0"/>
              <w:divBdr>
                <w:top w:val="none" w:sz="0" w:space="0" w:color="auto"/>
                <w:left w:val="none" w:sz="0" w:space="0" w:color="auto"/>
                <w:bottom w:val="none" w:sz="0" w:space="0" w:color="auto"/>
                <w:right w:val="none" w:sz="0" w:space="0" w:color="auto"/>
              </w:divBdr>
            </w:div>
            <w:div w:id="1227688257">
              <w:marLeft w:val="0"/>
              <w:marRight w:val="0"/>
              <w:marTop w:val="0"/>
              <w:marBottom w:val="0"/>
              <w:divBdr>
                <w:top w:val="none" w:sz="0" w:space="0" w:color="auto"/>
                <w:left w:val="none" w:sz="0" w:space="0" w:color="auto"/>
                <w:bottom w:val="none" w:sz="0" w:space="0" w:color="auto"/>
                <w:right w:val="none" w:sz="0" w:space="0" w:color="auto"/>
              </w:divBdr>
            </w:div>
            <w:div w:id="1233856990">
              <w:marLeft w:val="0"/>
              <w:marRight w:val="0"/>
              <w:marTop w:val="0"/>
              <w:marBottom w:val="0"/>
              <w:divBdr>
                <w:top w:val="none" w:sz="0" w:space="0" w:color="auto"/>
                <w:left w:val="none" w:sz="0" w:space="0" w:color="auto"/>
                <w:bottom w:val="none" w:sz="0" w:space="0" w:color="auto"/>
                <w:right w:val="none" w:sz="0" w:space="0" w:color="auto"/>
              </w:divBdr>
            </w:div>
            <w:div w:id="1306469105">
              <w:marLeft w:val="0"/>
              <w:marRight w:val="0"/>
              <w:marTop w:val="0"/>
              <w:marBottom w:val="0"/>
              <w:divBdr>
                <w:top w:val="none" w:sz="0" w:space="0" w:color="auto"/>
                <w:left w:val="none" w:sz="0" w:space="0" w:color="auto"/>
                <w:bottom w:val="none" w:sz="0" w:space="0" w:color="auto"/>
                <w:right w:val="none" w:sz="0" w:space="0" w:color="auto"/>
              </w:divBdr>
            </w:div>
            <w:div w:id="2143300840">
              <w:marLeft w:val="0"/>
              <w:marRight w:val="0"/>
              <w:marTop w:val="0"/>
              <w:marBottom w:val="0"/>
              <w:divBdr>
                <w:top w:val="none" w:sz="0" w:space="0" w:color="auto"/>
                <w:left w:val="none" w:sz="0" w:space="0" w:color="auto"/>
                <w:bottom w:val="none" w:sz="0" w:space="0" w:color="auto"/>
                <w:right w:val="none" w:sz="0" w:space="0" w:color="auto"/>
              </w:divBdr>
            </w:div>
          </w:divsChild>
        </w:div>
        <w:div w:id="570388879">
          <w:marLeft w:val="0"/>
          <w:marRight w:val="0"/>
          <w:marTop w:val="567"/>
          <w:marBottom w:val="567"/>
          <w:divBdr>
            <w:top w:val="none" w:sz="0" w:space="0" w:color="auto"/>
            <w:left w:val="none" w:sz="0" w:space="0" w:color="auto"/>
            <w:bottom w:val="none" w:sz="0" w:space="0" w:color="auto"/>
            <w:right w:val="none" w:sz="0" w:space="0" w:color="auto"/>
          </w:divBdr>
          <w:divsChild>
            <w:div w:id="29577978">
              <w:marLeft w:val="0"/>
              <w:marRight w:val="0"/>
              <w:marTop w:val="0"/>
              <w:marBottom w:val="0"/>
              <w:divBdr>
                <w:top w:val="none" w:sz="0" w:space="0" w:color="auto"/>
                <w:left w:val="none" w:sz="0" w:space="0" w:color="auto"/>
                <w:bottom w:val="none" w:sz="0" w:space="0" w:color="auto"/>
                <w:right w:val="none" w:sz="0" w:space="0" w:color="auto"/>
              </w:divBdr>
            </w:div>
            <w:div w:id="70469038">
              <w:marLeft w:val="0"/>
              <w:marRight w:val="0"/>
              <w:marTop w:val="0"/>
              <w:marBottom w:val="0"/>
              <w:divBdr>
                <w:top w:val="none" w:sz="0" w:space="0" w:color="auto"/>
                <w:left w:val="none" w:sz="0" w:space="0" w:color="auto"/>
                <w:bottom w:val="none" w:sz="0" w:space="0" w:color="auto"/>
                <w:right w:val="none" w:sz="0" w:space="0" w:color="auto"/>
              </w:divBdr>
            </w:div>
            <w:div w:id="145632053">
              <w:marLeft w:val="0"/>
              <w:marRight w:val="0"/>
              <w:marTop w:val="0"/>
              <w:marBottom w:val="0"/>
              <w:divBdr>
                <w:top w:val="none" w:sz="0" w:space="0" w:color="auto"/>
                <w:left w:val="none" w:sz="0" w:space="0" w:color="auto"/>
                <w:bottom w:val="none" w:sz="0" w:space="0" w:color="auto"/>
                <w:right w:val="none" w:sz="0" w:space="0" w:color="auto"/>
              </w:divBdr>
            </w:div>
            <w:div w:id="146828637">
              <w:marLeft w:val="0"/>
              <w:marRight w:val="0"/>
              <w:marTop w:val="0"/>
              <w:marBottom w:val="0"/>
              <w:divBdr>
                <w:top w:val="none" w:sz="0" w:space="0" w:color="auto"/>
                <w:left w:val="none" w:sz="0" w:space="0" w:color="auto"/>
                <w:bottom w:val="none" w:sz="0" w:space="0" w:color="auto"/>
                <w:right w:val="none" w:sz="0" w:space="0" w:color="auto"/>
              </w:divBdr>
            </w:div>
            <w:div w:id="211118770">
              <w:marLeft w:val="0"/>
              <w:marRight w:val="0"/>
              <w:marTop w:val="0"/>
              <w:marBottom w:val="0"/>
              <w:divBdr>
                <w:top w:val="none" w:sz="0" w:space="0" w:color="auto"/>
                <w:left w:val="none" w:sz="0" w:space="0" w:color="auto"/>
                <w:bottom w:val="none" w:sz="0" w:space="0" w:color="auto"/>
                <w:right w:val="none" w:sz="0" w:space="0" w:color="auto"/>
              </w:divBdr>
            </w:div>
            <w:div w:id="250547502">
              <w:marLeft w:val="0"/>
              <w:marRight w:val="0"/>
              <w:marTop w:val="0"/>
              <w:marBottom w:val="0"/>
              <w:divBdr>
                <w:top w:val="none" w:sz="0" w:space="0" w:color="auto"/>
                <w:left w:val="none" w:sz="0" w:space="0" w:color="auto"/>
                <w:bottom w:val="none" w:sz="0" w:space="0" w:color="auto"/>
                <w:right w:val="none" w:sz="0" w:space="0" w:color="auto"/>
              </w:divBdr>
            </w:div>
            <w:div w:id="259262741">
              <w:marLeft w:val="0"/>
              <w:marRight w:val="0"/>
              <w:marTop w:val="0"/>
              <w:marBottom w:val="0"/>
              <w:divBdr>
                <w:top w:val="none" w:sz="0" w:space="0" w:color="auto"/>
                <w:left w:val="none" w:sz="0" w:space="0" w:color="auto"/>
                <w:bottom w:val="none" w:sz="0" w:space="0" w:color="auto"/>
                <w:right w:val="none" w:sz="0" w:space="0" w:color="auto"/>
              </w:divBdr>
            </w:div>
            <w:div w:id="273249412">
              <w:marLeft w:val="0"/>
              <w:marRight w:val="0"/>
              <w:marTop w:val="0"/>
              <w:marBottom w:val="0"/>
              <w:divBdr>
                <w:top w:val="none" w:sz="0" w:space="0" w:color="auto"/>
                <w:left w:val="none" w:sz="0" w:space="0" w:color="auto"/>
                <w:bottom w:val="none" w:sz="0" w:space="0" w:color="auto"/>
                <w:right w:val="none" w:sz="0" w:space="0" w:color="auto"/>
              </w:divBdr>
            </w:div>
            <w:div w:id="283081513">
              <w:marLeft w:val="0"/>
              <w:marRight w:val="0"/>
              <w:marTop w:val="0"/>
              <w:marBottom w:val="0"/>
              <w:divBdr>
                <w:top w:val="none" w:sz="0" w:space="0" w:color="auto"/>
                <w:left w:val="none" w:sz="0" w:space="0" w:color="auto"/>
                <w:bottom w:val="none" w:sz="0" w:space="0" w:color="auto"/>
                <w:right w:val="none" w:sz="0" w:space="0" w:color="auto"/>
              </w:divBdr>
            </w:div>
            <w:div w:id="320085331">
              <w:marLeft w:val="0"/>
              <w:marRight w:val="0"/>
              <w:marTop w:val="0"/>
              <w:marBottom w:val="0"/>
              <w:divBdr>
                <w:top w:val="none" w:sz="0" w:space="0" w:color="auto"/>
                <w:left w:val="none" w:sz="0" w:space="0" w:color="auto"/>
                <w:bottom w:val="none" w:sz="0" w:space="0" w:color="auto"/>
                <w:right w:val="none" w:sz="0" w:space="0" w:color="auto"/>
              </w:divBdr>
            </w:div>
            <w:div w:id="344937585">
              <w:marLeft w:val="0"/>
              <w:marRight w:val="0"/>
              <w:marTop w:val="0"/>
              <w:marBottom w:val="0"/>
              <w:divBdr>
                <w:top w:val="none" w:sz="0" w:space="0" w:color="auto"/>
                <w:left w:val="none" w:sz="0" w:space="0" w:color="auto"/>
                <w:bottom w:val="none" w:sz="0" w:space="0" w:color="auto"/>
                <w:right w:val="none" w:sz="0" w:space="0" w:color="auto"/>
              </w:divBdr>
            </w:div>
            <w:div w:id="347757432">
              <w:marLeft w:val="0"/>
              <w:marRight w:val="0"/>
              <w:marTop w:val="0"/>
              <w:marBottom w:val="0"/>
              <w:divBdr>
                <w:top w:val="none" w:sz="0" w:space="0" w:color="auto"/>
                <w:left w:val="none" w:sz="0" w:space="0" w:color="auto"/>
                <w:bottom w:val="none" w:sz="0" w:space="0" w:color="auto"/>
                <w:right w:val="none" w:sz="0" w:space="0" w:color="auto"/>
              </w:divBdr>
            </w:div>
            <w:div w:id="398870386">
              <w:marLeft w:val="0"/>
              <w:marRight w:val="0"/>
              <w:marTop w:val="0"/>
              <w:marBottom w:val="0"/>
              <w:divBdr>
                <w:top w:val="none" w:sz="0" w:space="0" w:color="auto"/>
                <w:left w:val="none" w:sz="0" w:space="0" w:color="auto"/>
                <w:bottom w:val="none" w:sz="0" w:space="0" w:color="auto"/>
                <w:right w:val="none" w:sz="0" w:space="0" w:color="auto"/>
              </w:divBdr>
            </w:div>
            <w:div w:id="443035872">
              <w:marLeft w:val="0"/>
              <w:marRight w:val="0"/>
              <w:marTop w:val="0"/>
              <w:marBottom w:val="0"/>
              <w:divBdr>
                <w:top w:val="none" w:sz="0" w:space="0" w:color="auto"/>
                <w:left w:val="none" w:sz="0" w:space="0" w:color="auto"/>
                <w:bottom w:val="none" w:sz="0" w:space="0" w:color="auto"/>
                <w:right w:val="none" w:sz="0" w:space="0" w:color="auto"/>
              </w:divBdr>
            </w:div>
            <w:div w:id="447628328">
              <w:marLeft w:val="0"/>
              <w:marRight w:val="0"/>
              <w:marTop w:val="0"/>
              <w:marBottom w:val="0"/>
              <w:divBdr>
                <w:top w:val="none" w:sz="0" w:space="0" w:color="auto"/>
                <w:left w:val="none" w:sz="0" w:space="0" w:color="auto"/>
                <w:bottom w:val="none" w:sz="0" w:space="0" w:color="auto"/>
                <w:right w:val="none" w:sz="0" w:space="0" w:color="auto"/>
              </w:divBdr>
            </w:div>
            <w:div w:id="452595061">
              <w:marLeft w:val="0"/>
              <w:marRight w:val="0"/>
              <w:marTop w:val="0"/>
              <w:marBottom w:val="0"/>
              <w:divBdr>
                <w:top w:val="none" w:sz="0" w:space="0" w:color="auto"/>
                <w:left w:val="none" w:sz="0" w:space="0" w:color="auto"/>
                <w:bottom w:val="none" w:sz="0" w:space="0" w:color="auto"/>
                <w:right w:val="none" w:sz="0" w:space="0" w:color="auto"/>
              </w:divBdr>
            </w:div>
            <w:div w:id="453869567">
              <w:marLeft w:val="0"/>
              <w:marRight w:val="0"/>
              <w:marTop w:val="0"/>
              <w:marBottom w:val="0"/>
              <w:divBdr>
                <w:top w:val="none" w:sz="0" w:space="0" w:color="auto"/>
                <w:left w:val="none" w:sz="0" w:space="0" w:color="auto"/>
                <w:bottom w:val="none" w:sz="0" w:space="0" w:color="auto"/>
                <w:right w:val="none" w:sz="0" w:space="0" w:color="auto"/>
              </w:divBdr>
            </w:div>
            <w:div w:id="567419761">
              <w:marLeft w:val="0"/>
              <w:marRight w:val="0"/>
              <w:marTop w:val="0"/>
              <w:marBottom w:val="0"/>
              <w:divBdr>
                <w:top w:val="none" w:sz="0" w:space="0" w:color="auto"/>
                <w:left w:val="none" w:sz="0" w:space="0" w:color="auto"/>
                <w:bottom w:val="none" w:sz="0" w:space="0" w:color="auto"/>
                <w:right w:val="none" w:sz="0" w:space="0" w:color="auto"/>
              </w:divBdr>
            </w:div>
            <w:div w:id="570847290">
              <w:marLeft w:val="0"/>
              <w:marRight w:val="0"/>
              <w:marTop w:val="0"/>
              <w:marBottom w:val="0"/>
              <w:divBdr>
                <w:top w:val="none" w:sz="0" w:space="0" w:color="auto"/>
                <w:left w:val="none" w:sz="0" w:space="0" w:color="auto"/>
                <w:bottom w:val="none" w:sz="0" w:space="0" w:color="auto"/>
                <w:right w:val="none" w:sz="0" w:space="0" w:color="auto"/>
              </w:divBdr>
            </w:div>
            <w:div w:id="619266612">
              <w:marLeft w:val="0"/>
              <w:marRight w:val="0"/>
              <w:marTop w:val="0"/>
              <w:marBottom w:val="0"/>
              <w:divBdr>
                <w:top w:val="none" w:sz="0" w:space="0" w:color="auto"/>
                <w:left w:val="none" w:sz="0" w:space="0" w:color="auto"/>
                <w:bottom w:val="none" w:sz="0" w:space="0" w:color="auto"/>
                <w:right w:val="none" w:sz="0" w:space="0" w:color="auto"/>
              </w:divBdr>
            </w:div>
            <w:div w:id="661933469">
              <w:marLeft w:val="0"/>
              <w:marRight w:val="0"/>
              <w:marTop w:val="0"/>
              <w:marBottom w:val="0"/>
              <w:divBdr>
                <w:top w:val="none" w:sz="0" w:space="0" w:color="auto"/>
                <w:left w:val="none" w:sz="0" w:space="0" w:color="auto"/>
                <w:bottom w:val="none" w:sz="0" w:space="0" w:color="auto"/>
                <w:right w:val="none" w:sz="0" w:space="0" w:color="auto"/>
              </w:divBdr>
            </w:div>
            <w:div w:id="716658446">
              <w:marLeft w:val="0"/>
              <w:marRight w:val="0"/>
              <w:marTop w:val="0"/>
              <w:marBottom w:val="0"/>
              <w:divBdr>
                <w:top w:val="none" w:sz="0" w:space="0" w:color="auto"/>
                <w:left w:val="none" w:sz="0" w:space="0" w:color="auto"/>
                <w:bottom w:val="none" w:sz="0" w:space="0" w:color="auto"/>
                <w:right w:val="none" w:sz="0" w:space="0" w:color="auto"/>
              </w:divBdr>
            </w:div>
            <w:div w:id="728772851">
              <w:marLeft w:val="0"/>
              <w:marRight w:val="0"/>
              <w:marTop w:val="0"/>
              <w:marBottom w:val="0"/>
              <w:divBdr>
                <w:top w:val="none" w:sz="0" w:space="0" w:color="auto"/>
                <w:left w:val="none" w:sz="0" w:space="0" w:color="auto"/>
                <w:bottom w:val="none" w:sz="0" w:space="0" w:color="auto"/>
                <w:right w:val="none" w:sz="0" w:space="0" w:color="auto"/>
              </w:divBdr>
            </w:div>
            <w:div w:id="729890012">
              <w:marLeft w:val="0"/>
              <w:marRight w:val="0"/>
              <w:marTop w:val="0"/>
              <w:marBottom w:val="0"/>
              <w:divBdr>
                <w:top w:val="none" w:sz="0" w:space="0" w:color="auto"/>
                <w:left w:val="none" w:sz="0" w:space="0" w:color="auto"/>
                <w:bottom w:val="none" w:sz="0" w:space="0" w:color="auto"/>
                <w:right w:val="none" w:sz="0" w:space="0" w:color="auto"/>
              </w:divBdr>
            </w:div>
            <w:div w:id="774328270">
              <w:marLeft w:val="0"/>
              <w:marRight w:val="0"/>
              <w:marTop w:val="0"/>
              <w:marBottom w:val="0"/>
              <w:divBdr>
                <w:top w:val="none" w:sz="0" w:space="0" w:color="auto"/>
                <w:left w:val="none" w:sz="0" w:space="0" w:color="auto"/>
                <w:bottom w:val="none" w:sz="0" w:space="0" w:color="auto"/>
                <w:right w:val="none" w:sz="0" w:space="0" w:color="auto"/>
              </w:divBdr>
            </w:div>
            <w:div w:id="779379024">
              <w:marLeft w:val="0"/>
              <w:marRight w:val="0"/>
              <w:marTop w:val="0"/>
              <w:marBottom w:val="0"/>
              <w:divBdr>
                <w:top w:val="none" w:sz="0" w:space="0" w:color="auto"/>
                <w:left w:val="none" w:sz="0" w:space="0" w:color="auto"/>
                <w:bottom w:val="none" w:sz="0" w:space="0" w:color="auto"/>
                <w:right w:val="none" w:sz="0" w:space="0" w:color="auto"/>
              </w:divBdr>
            </w:div>
            <w:div w:id="997732070">
              <w:marLeft w:val="0"/>
              <w:marRight w:val="0"/>
              <w:marTop w:val="0"/>
              <w:marBottom w:val="0"/>
              <w:divBdr>
                <w:top w:val="none" w:sz="0" w:space="0" w:color="auto"/>
                <w:left w:val="none" w:sz="0" w:space="0" w:color="auto"/>
                <w:bottom w:val="none" w:sz="0" w:space="0" w:color="auto"/>
                <w:right w:val="none" w:sz="0" w:space="0" w:color="auto"/>
              </w:divBdr>
            </w:div>
            <w:div w:id="999621928">
              <w:marLeft w:val="0"/>
              <w:marRight w:val="0"/>
              <w:marTop w:val="0"/>
              <w:marBottom w:val="0"/>
              <w:divBdr>
                <w:top w:val="none" w:sz="0" w:space="0" w:color="auto"/>
                <w:left w:val="none" w:sz="0" w:space="0" w:color="auto"/>
                <w:bottom w:val="none" w:sz="0" w:space="0" w:color="auto"/>
                <w:right w:val="none" w:sz="0" w:space="0" w:color="auto"/>
              </w:divBdr>
            </w:div>
            <w:div w:id="1034883827">
              <w:marLeft w:val="0"/>
              <w:marRight w:val="0"/>
              <w:marTop w:val="0"/>
              <w:marBottom w:val="0"/>
              <w:divBdr>
                <w:top w:val="none" w:sz="0" w:space="0" w:color="auto"/>
                <w:left w:val="none" w:sz="0" w:space="0" w:color="auto"/>
                <w:bottom w:val="none" w:sz="0" w:space="0" w:color="auto"/>
                <w:right w:val="none" w:sz="0" w:space="0" w:color="auto"/>
              </w:divBdr>
            </w:div>
            <w:div w:id="1056709845">
              <w:marLeft w:val="0"/>
              <w:marRight w:val="0"/>
              <w:marTop w:val="0"/>
              <w:marBottom w:val="0"/>
              <w:divBdr>
                <w:top w:val="none" w:sz="0" w:space="0" w:color="auto"/>
                <w:left w:val="none" w:sz="0" w:space="0" w:color="auto"/>
                <w:bottom w:val="none" w:sz="0" w:space="0" w:color="auto"/>
                <w:right w:val="none" w:sz="0" w:space="0" w:color="auto"/>
              </w:divBdr>
            </w:div>
            <w:div w:id="1085225698">
              <w:marLeft w:val="0"/>
              <w:marRight w:val="0"/>
              <w:marTop w:val="0"/>
              <w:marBottom w:val="0"/>
              <w:divBdr>
                <w:top w:val="none" w:sz="0" w:space="0" w:color="auto"/>
                <w:left w:val="none" w:sz="0" w:space="0" w:color="auto"/>
                <w:bottom w:val="none" w:sz="0" w:space="0" w:color="auto"/>
                <w:right w:val="none" w:sz="0" w:space="0" w:color="auto"/>
              </w:divBdr>
            </w:div>
            <w:div w:id="1098983635">
              <w:marLeft w:val="0"/>
              <w:marRight w:val="0"/>
              <w:marTop w:val="0"/>
              <w:marBottom w:val="0"/>
              <w:divBdr>
                <w:top w:val="none" w:sz="0" w:space="0" w:color="auto"/>
                <w:left w:val="none" w:sz="0" w:space="0" w:color="auto"/>
                <w:bottom w:val="none" w:sz="0" w:space="0" w:color="auto"/>
                <w:right w:val="none" w:sz="0" w:space="0" w:color="auto"/>
              </w:divBdr>
            </w:div>
            <w:div w:id="1169829319">
              <w:marLeft w:val="0"/>
              <w:marRight w:val="0"/>
              <w:marTop w:val="0"/>
              <w:marBottom w:val="0"/>
              <w:divBdr>
                <w:top w:val="none" w:sz="0" w:space="0" w:color="auto"/>
                <w:left w:val="none" w:sz="0" w:space="0" w:color="auto"/>
                <w:bottom w:val="none" w:sz="0" w:space="0" w:color="auto"/>
                <w:right w:val="none" w:sz="0" w:space="0" w:color="auto"/>
              </w:divBdr>
            </w:div>
            <w:div w:id="1175875375">
              <w:marLeft w:val="0"/>
              <w:marRight w:val="0"/>
              <w:marTop w:val="0"/>
              <w:marBottom w:val="0"/>
              <w:divBdr>
                <w:top w:val="none" w:sz="0" w:space="0" w:color="auto"/>
                <w:left w:val="none" w:sz="0" w:space="0" w:color="auto"/>
                <w:bottom w:val="none" w:sz="0" w:space="0" w:color="auto"/>
                <w:right w:val="none" w:sz="0" w:space="0" w:color="auto"/>
              </w:divBdr>
            </w:div>
            <w:div w:id="1201939334">
              <w:marLeft w:val="0"/>
              <w:marRight w:val="0"/>
              <w:marTop w:val="0"/>
              <w:marBottom w:val="0"/>
              <w:divBdr>
                <w:top w:val="none" w:sz="0" w:space="0" w:color="auto"/>
                <w:left w:val="none" w:sz="0" w:space="0" w:color="auto"/>
                <w:bottom w:val="none" w:sz="0" w:space="0" w:color="auto"/>
                <w:right w:val="none" w:sz="0" w:space="0" w:color="auto"/>
              </w:divBdr>
            </w:div>
            <w:div w:id="1284269631">
              <w:marLeft w:val="0"/>
              <w:marRight w:val="0"/>
              <w:marTop w:val="0"/>
              <w:marBottom w:val="0"/>
              <w:divBdr>
                <w:top w:val="none" w:sz="0" w:space="0" w:color="auto"/>
                <w:left w:val="none" w:sz="0" w:space="0" w:color="auto"/>
                <w:bottom w:val="none" w:sz="0" w:space="0" w:color="auto"/>
                <w:right w:val="none" w:sz="0" w:space="0" w:color="auto"/>
              </w:divBdr>
            </w:div>
            <w:div w:id="1284844685">
              <w:marLeft w:val="0"/>
              <w:marRight w:val="0"/>
              <w:marTop w:val="0"/>
              <w:marBottom w:val="0"/>
              <w:divBdr>
                <w:top w:val="none" w:sz="0" w:space="0" w:color="auto"/>
                <w:left w:val="none" w:sz="0" w:space="0" w:color="auto"/>
                <w:bottom w:val="none" w:sz="0" w:space="0" w:color="auto"/>
                <w:right w:val="none" w:sz="0" w:space="0" w:color="auto"/>
              </w:divBdr>
            </w:div>
            <w:div w:id="1319990951">
              <w:marLeft w:val="0"/>
              <w:marRight w:val="0"/>
              <w:marTop w:val="0"/>
              <w:marBottom w:val="0"/>
              <w:divBdr>
                <w:top w:val="none" w:sz="0" w:space="0" w:color="auto"/>
                <w:left w:val="none" w:sz="0" w:space="0" w:color="auto"/>
                <w:bottom w:val="none" w:sz="0" w:space="0" w:color="auto"/>
                <w:right w:val="none" w:sz="0" w:space="0" w:color="auto"/>
              </w:divBdr>
            </w:div>
            <w:div w:id="1333802187">
              <w:marLeft w:val="0"/>
              <w:marRight w:val="0"/>
              <w:marTop w:val="0"/>
              <w:marBottom w:val="0"/>
              <w:divBdr>
                <w:top w:val="none" w:sz="0" w:space="0" w:color="auto"/>
                <w:left w:val="none" w:sz="0" w:space="0" w:color="auto"/>
                <w:bottom w:val="none" w:sz="0" w:space="0" w:color="auto"/>
                <w:right w:val="none" w:sz="0" w:space="0" w:color="auto"/>
              </w:divBdr>
            </w:div>
            <w:div w:id="1406144273">
              <w:marLeft w:val="0"/>
              <w:marRight w:val="0"/>
              <w:marTop w:val="0"/>
              <w:marBottom w:val="0"/>
              <w:divBdr>
                <w:top w:val="none" w:sz="0" w:space="0" w:color="auto"/>
                <w:left w:val="none" w:sz="0" w:space="0" w:color="auto"/>
                <w:bottom w:val="none" w:sz="0" w:space="0" w:color="auto"/>
                <w:right w:val="none" w:sz="0" w:space="0" w:color="auto"/>
              </w:divBdr>
            </w:div>
            <w:div w:id="1425803750">
              <w:marLeft w:val="0"/>
              <w:marRight w:val="0"/>
              <w:marTop w:val="0"/>
              <w:marBottom w:val="0"/>
              <w:divBdr>
                <w:top w:val="none" w:sz="0" w:space="0" w:color="auto"/>
                <w:left w:val="none" w:sz="0" w:space="0" w:color="auto"/>
                <w:bottom w:val="none" w:sz="0" w:space="0" w:color="auto"/>
                <w:right w:val="none" w:sz="0" w:space="0" w:color="auto"/>
              </w:divBdr>
            </w:div>
            <w:div w:id="1533030515">
              <w:marLeft w:val="0"/>
              <w:marRight w:val="0"/>
              <w:marTop w:val="0"/>
              <w:marBottom w:val="0"/>
              <w:divBdr>
                <w:top w:val="none" w:sz="0" w:space="0" w:color="auto"/>
                <w:left w:val="none" w:sz="0" w:space="0" w:color="auto"/>
                <w:bottom w:val="none" w:sz="0" w:space="0" w:color="auto"/>
                <w:right w:val="none" w:sz="0" w:space="0" w:color="auto"/>
              </w:divBdr>
            </w:div>
            <w:div w:id="1539466506">
              <w:marLeft w:val="0"/>
              <w:marRight w:val="0"/>
              <w:marTop w:val="0"/>
              <w:marBottom w:val="0"/>
              <w:divBdr>
                <w:top w:val="none" w:sz="0" w:space="0" w:color="auto"/>
                <w:left w:val="none" w:sz="0" w:space="0" w:color="auto"/>
                <w:bottom w:val="none" w:sz="0" w:space="0" w:color="auto"/>
                <w:right w:val="none" w:sz="0" w:space="0" w:color="auto"/>
              </w:divBdr>
            </w:div>
            <w:div w:id="1547329753">
              <w:marLeft w:val="0"/>
              <w:marRight w:val="0"/>
              <w:marTop w:val="0"/>
              <w:marBottom w:val="0"/>
              <w:divBdr>
                <w:top w:val="none" w:sz="0" w:space="0" w:color="auto"/>
                <w:left w:val="none" w:sz="0" w:space="0" w:color="auto"/>
                <w:bottom w:val="none" w:sz="0" w:space="0" w:color="auto"/>
                <w:right w:val="none" w:sz="0" w:space="0" w:color="auto"/>
              </w:divBdr>
            </w:div>
            <w:div w:id="1560752320">
              <w:marLeft w:val="0"/>
              <w:marRight w:val="0"/>
              <w:marTop w:val="0"/>
              <w:marBottom w:val="0"/>
              <w:divBdr>
                <w:top w:val="none" w:sz="0" w:space="0" w:color="auto"/>
                <w:left w:val="none" w:sz="0" w:space="0" w:color="auto"/>
                <w:bottom w:val="none" w:sz="0" w:space="0" w:color="auto"/>
                <w:right w:val="none" w:sz="0" w:space="0" w:color="auto"/>
              </w:divBdr>
            </w:div>
            <w:div w:id="1563905625">
              <w:marLeft w:val="0"/>
              <w:marRight w:val="0"/>
              <w:marTop w:val="0"/>
              <w:marBottom w:val="0"/>
              <w:divBdr>
                <w:top w:val="none" w:sz="0" w:space="0" w:color="auto"/>
                <w:left w:val="none" w:sz="0" w:space="0" w:color="auto"/>
                <w:bottom w:val="none" w:sz="0" w:space="0" w:color="auto"/>
                <w:right w:val="none" w:sz="0" w:space="0" w:color="auto"/>
              </w:divBdr>
            </w:div>
            <w:div w:id="1603221741">
              <w:marLeft w:val="0"/>
              <w:marRight w:val="0"/>
              <w:marTop w:val="0"/>
              <w:marBottom w:val="0"/>
              <w:divBdr>
                <w:top w:val="none" w:sz="0" w:space="0" w:color="auto"/>
                <w:left w:val="none" w:sz="0" w:space="0" w:color="auto"/>
                <w:bottom w:val="none" w:sz="0" w:space="0" w:color="auto"/>
                <w:right w:val="none" w:sz="0" w:space="0" w:color="auto"/>
              </w:divBdr>
            </w:div>
            <w:div w:id="1631592816">
              <w:marLeft w:val="0"/>
              <w:marRight w:val="0"/>
              <w:marTop w:val="0"/>
              <w:marBottom w:val="0"/>
              <w:divBdr>
                <w:top w:val="none" w:sz="0" w:space="0" w:color="auto"/>
                <w:left w:val="none" w:sz="0" w:space="0" w:color="auto"/>
                <w:bottom w:val="none" w:sz="0" w:space="0" w:color="auto"/>
                <w:right w:val="none" w:sz="0" w:space="0" w:color="auto"/>
              </w:divBdr>
            </w:div>
            <w:div w:id="1664969597">
              <w:marLeft w:val="0"/>
              <w:marRight w:val="0"/>
              <w:marTop w:val="0"/>
              <w:marBottom w:val="0"/>
              <w:divBdr>
                <w:top w:val="none" w:sz="0" w:space="0" w:color="auto"/>
                <w:left w:val="none" w:sz="0" w:space="0" w:color="auto"/>
                <w:bottom w:val="none" w:sz="0" w:space="0" w:color="auto"/>
                <w:right w:val="none" w:sz="0" w:space="0" w:color="auto"/>
              </w:divBdr>
            </w:div>
            <w:div w:id="1686858820">
              <w:marLeft w:val="0"/>
              <w:marRight w:val="0"/>
              <w:marTop w:val="0"/>
              <w:marBottom w:val="0"/>
              <w:divBdr>
                <w:top w:val="none" w:sz="0" w:space="0" w:color="auto"/>
                <w:left w:val="none" w:sz="0" w:space="0" w:color="auto"/>
                <w:bottom w:val="none" w:sz="0" w:space="0" w:color="auto"/>
                <w:right w:val="none" w:sz="0" w:space="0" w:color="auto"/>
              </w:divBdr>
            </w:div>
            <w:div w:id="1705668636">
              <w:marLeft w:val="0"/>
              <w:marRight w:val="0"/>
              <w:marTop w:val="0"/>
              <w:marBottom w:val="0"/>
              <w:divBdr>
                <w:top w:val="none" w:sz="0" w:space="0" w:color="auto"/>
                <w:left w:val="none" w:sz="0" w:space="0" w:color="auto"/>
                <w:bottom w:val="none" w:sz="0" w:space="0" w:color="auto"/>
                <w:right w:val="none" w:sz="0" w:space="0" w:color="auto"/>
              </w:divBdr>
            </w:div>
            <w:div w:id="1725064222">
              <w:marLeft w:val="0"/>
              <w:marRight w:val="0"/>
              <w:marTop w:val="0"/>
              <w:marBottom w:val="0"/>
              <w:divBdr>
                <w:top w:val="none" w:sz="0" w:space="0" w:color="auto"/>
                <w:left w:val="none" w:sz="0" w:space="0" w:color="auto"/>
                <w:bottom w:val="none" w:sz="0" w:space="0" w:color="auto"/>
                <w:right w:val="none" w:sz="0" w:space="0" w:color="auto"/>
              </w:divBdr>
            </w:div>
            <w:div w:id="1734355524">
              <w:marLeft w:val="0"/>
              <w:marRight w:val="0"/>
              <w:marTop w:val="0"/>
              <w:marBottom w:val="0"/>
              <w:divBdr>
                <w:top w:val="none" w:sz="0" w:space="0" w:color="auto"/>
                <w:left w:val="none" w:sz="0" w:space="0" w:color="auto"/>
                <w:bottom w:val="none" w:sz="0" w:space="0" w:color="auto"/>
                <w:right w:val="none" w:sz="0" w:space="0" w:color="auto"/>
              </w:divBdr>
            </w:div>
            <w:div w:id="1757822963">
              <w:marLeft w:val="0"/>
              <w:marRight w:val="0"/>
              <w:marTop w:val="0"/>
              <w:marBottom w:val="0"/>
              <w:divBdr>
                <w:top w:val="none" w:sz="0" w:space="0" w:color="auto"/>
                <w:left w:val="none" w:sz="0" w:space="0" w:color="auto"/>
                <w:bottom w:val="none" w:sz="0" w:space="0" w:color="auto"/>
                <w:right w:val="none" w:sz="0" w:space="0" w:color="auto"/>
              </w:divBdr>
            </w:div>
            <w:div w:id="1944800670">
              <w:marLeft w:val="0"/>
              <w:marRight w:val="0"/>
              <w:marTop w:val="0"/>
              <w:marBottom w:val="0"/>
              <w:divBdr>
                <w:top w:val="none" w:sz="0" w:space="0" w:color="auto"/>
                <w:left w:val="none" w:sz="0" w:space="0" w:color="auto"/>
                <w:bottom w:val="none" w:sz="0" w:space="0" w:color="auto"/>
                <w:right w:val="none" w:sz="0" w:space="0" w:color="auto"/>
              </w:divBdr>
            </w:div>
            <w:div w:id="2008903248">
              <w:marLeft w:val="0"/>
              <w:marRight w:val="0"/>
              <w:marTop w:val="0"/>
              <w:marBottom w:val="0"/>
              <w:divBdr>
                <w:top w:val="none" w:sz="0" w:space="0" w:color="auto"/>
                <w:left w:val="none" w:sz="0" w:space="0" w:color="auto"/>
                <w:bottom w:val="none" w:sz="0" w:space="0" w:color="auto"/>
                <w:right w:val="none" w:sz="0" w:space="0" w:color="auto"/>
              </w:divBdr>
            </w:div>
            <w:div w:id="2064864113">
              <w:marLeft w:val="0"/>
              <w:marRight w:val="0"/>
              <w:marTop w:val="0"/>
              <w:marBottom w:val="0"/>
              <w:divBdr>
                <w:top w:val="none" w:sz="0" w:space="0" w:color="auto"/>
                <w:left w:val="none" w:sz="0" w:space="0" w:color="auto"/>
                <w:bottom w:val="none" w:sz="0" w:space="0" w:color="auto"/>
                <w:right w:val="none" w:sz="0" w:space="0" w:color="auto"/>
              </w:divBdr>
            </w:div>
            <w:div w:id="2078895695">
              <w:marLeft w:val="0"/>
              <w:marRight w:val="0"/>
              <w:marTop w:val="0"/>
              <w:marBottom w:val="0"/>
              <w:divBdr>
                <w:top w:val="none" w:sz="0" w:space="0" w:color="auto"/>
                <w:left w:val="none" w:sz="0" w:space="0" w:color="auto"/>
                <w:bottom w:val="none" w:sz="0" w:space="0" w:color="auto"/>
                <w:right w:val="none" w:sz="0" w:space="0" w:color="auto"/>
              </w:divBdr>
            </w:div>
            <w:div w:id="2100324991">
              <w:marLeft w:val="0"/>
              <w:marRight w:val="0"/>
              <w:marTop w:val="0"/>
              <w:marBottom w:val="0"/>
              <w:divBdr>
                <w:top w:val="none" w:sz="0" w:space="0" w:color="auto"/>
                <w:left w:val="none" w:sz="0" w:space="0" w:color="auto"/>
                <w:bottom w:val="none" w:sz="0" w:space="0" w:color="auto"/>
                <w:right w:val="none" w:sz="0" w:space="0" w:color="auto"/>
              </w:divBdr>
            </w:div>
          </w:divsChild>
        </w:div>
        <w:div w:id="1915116421">
          <w:marLeft w:val="0"/>
          <w:marRight w:val="0"/>
          <w:marTop w:val="567"/>
          <w:marBottom w:val="567"/>
          <w:divBdr>
            <w:top w:val="none" w:sz="0" w:space="0" w:color="auto"/>
            <w:left w:val="none" w:sz="0" w:space="0" w:color="auto"/>
            <w:bottom w:val="none" w:sz="0" w:space="0" w:color="auto"/>
            <w:right w:val="none" w:sz="0" w:space="0" w:color="auto"/>
          </w:divBdr>
          <w:divsChild>
            <w:div w:id="69085869">
              <w:marLeft w:val="0"/>
              <w:marRight w:val="0"/>
              <w:marTop w:val="0"/>
              <w:marBottom w:val="0"/>
              <w:divBdr>
                <w:top w:val="none" w:sz="0" w:space="0" w:color="auto"/>
                <w:left w:val="none" w:sz="0" w:space="0" w:color="auto"/>
                <w:bottom w:val="none" w:sz="0" w:space="0" w:color="auto"/>
                <w:right w:val="none" w:sz="0" w:space="0" w:color="auto"/>
              </w:divBdr>
            </w:div>
            <w:div w:id="102851057">
              <w:marLeft w:val="0"/>
              <w:marRight w:val="0"/>
              <w:marTop w:val="0"/>
              <w:marBottom w:val="0"/>
              <w:divBdr>
                <w:top w:val="none" w:sz="0" w:space="0" w:color="auto"/>
                <w:left w:val="none" w:sz="0" w:space="0" w:color="auto"/>
                <w:bottom w:val="none" w:sz="0" w:space="0" w:color="auto"/>
                <w:right w:val="none" w:sz="0" w:space="0" w:color="auto"/>
              </w:divBdr>
              <w:divsChild>
                <w:div w:id="132462611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5141523">
              <w:marLeft w:val="0"/>
              <w:marRight w:val="0"/>
              <w:marTop w:val="0"/>
              <w:marBottom w:val="0"/>
              <w:divBdr>
                <w:top w:val="none" w:sz="0" w:space="0" w:color="auto"/>
                <w:left w:val="none" w:sz="0" w:space="0" w:color="auto"/>
                <w:bottom w:val="none" w:sz="0" w:space="0" w:color="auto"/>
                <w:right w:val="none" w:sz="0" w:space="0" w:color="auto"/>
              </w:divBdr>
            </w:div>
            <w:div w:id="301616114">
              <w:marLeft w:val="0"/>
              <w:marRight w:val="0"/>
              <w:marTop w:val="0"/>
              <w:marBottom w:val="0"/>
              <w:divBdr>
                <w:top w:val="none" w:sz="0" w:space="0" w:color="auto"/>
                <w:left w:val="none" w:sz="0" w:space="0" w:color="auto"/>
                <w:bottom w:val="none" w:sz="0" w:space="0" w:color="auto"/>
                <w:right w:val="none" w:sz="0" w:space="0" w:color="auto"/>
              </w:divBdr>
            </w:div>
            <w:div w:id="398603009">
              <w:marLeft w:val="0"/>
              <w:marRight w:val="0"/>
              <w:marTop w:val="0"/>
              <w:marBottom w:val="0"/>
              <w:divBdr>
                <w:top w:val="none" w:sz="0" w:space="0" w:color="auto"/>
                <w:left w:val="none" w:sz="0" w:space="0" w:color="auto"/>
                <w:bottom w:val="none" w:sz="0" w:space="0" w:color="auto"/>
                <w:right w:val="none" w:sz="0" w:space="0" w:color="auto"/>
              </w:divBdr>
            </w:div>
            <w:div w:id="519441175">
              <w:marLeft w:val="0"/>
              <w:marRight w:val="0"/>
              <w:marTop w:val="0"/>
              <w:marBottom w:val="0"/>
              <w:divBdr>
                <w:top w:val="none" w:sz="0" w:space="0" w:color="auto"/>
                <w:left w:val="none" w:sz="0" w:space="0" w:color="auto"/>
                <w:bottom w:val="none" w:sz="0" w:space="0" w:color="auto"/>
                <w:right w:val="none" w:sz="0" w:space="0" w:color="auto"/>
              </w:divBdr>
            </w:div>
            <w:div w:id="531723462">
              <w:marLeft w:val="0"/>
              <w:marRight w:val="0"/>
              <w:marTop w:val="0"/>
              <w:marBottom w:val="0"/>
              <w:divBdr>
                <w:top w:val="none" w:sz="0" w:space="0" w:color="auto"/>
                <w:left w:val="none" w:sz="0" w:space="0" w:color="auto"/>
                <w:bottom w:val="none" w:sz="0" w:space="0" w:color="auto"/>
                <w:right w:val="none" w:sz="0" w:space="0" w:color="auto"/>
              </w:divBdr>
            </w:div>
            <w:div w:id="713702333">
              <w:marLeft w:val="0"/>
              <w:marRight w:val="0"/>
              <w:marTop w:val="0"/>
              <w:marBottom w:val="0"/>
              <w:divBdr>
                <w:top w:val="none" w:sz="0" w:space="0" w:color="auto"/>
                <w:left w:val="none" w:sz="0" w:space="0" w:color="auto"/>
                <w:bottom w:val="none" w:sz="0" w:space="0" w:color="auto"/>
                <w:right w:val="none" w:sz="0" w:space="0" w:color="auto"/>
              </w:divBdr>
            </w:div>
            <w:div w:id="817769592">
              <w:marLeft w:val="0"/>
              <w:marRight w:val="0"/>
              <w:marTop w:val="0"/>
              <w:marBottom w:val="0"/>
              <w:divBdr>
                <w:top w:val="none" w:sz="0" w:space="0" w:color="auto"/>
                <w:left w:val="none" w:sz="0" w:space="0" w:color="auto"/>
                <w:bottom w:val="none" w:sz="0" w:space="0" w:color="auto"/>
                <w:right w:val="none" w:sz="0" w:space="0" w:color="auto"/>
              </w:divBdr>
            </w:div>
            <w:div w:id="856190711">
              <w:marLeft w:val="0"/>
              <w:marRight w:val="0"/>
              <w:marTop w:val="0"/>
              <w:marBottom w:val="0"/>
              <w:divBdr>
                <w:top w:val="none" w:sz="0" w:space="0" w:color="auto"/>
                <w:left w:val="none" w:sz="0" w:space="0" w:color="auto"/>
                <w:bottom w:val="none" w:sz="0" w:space="0" w:color="auto"/>
                <w:right w:val="none" w:sz="0" w:space="0" w:color="auto"/>
              </w:divBdr>
            </w:div>
            <w:div w:id="862942062">
              <w:marLeft w:val="0"/>
              <w:marRight w:val="0"/>
              <w:marTop w:val="0"/>
              <w:marBottom w:val="0"/>
              <w:divBdr>
                <w:top w:val="none" w:sz="0" w:space="0" w:color="auto"/>
                <w:left w:val="none" w:sz="0" w:space="0" w:color="auto"/>
                <w:bottom w:val="none" w:sz="0" w:space="0" w:color="auto"/>
                <w:right w:val="none" w:sz="0" w:space="0" w:color="auto"/>
              </w:divBdr>
            </w:div>
            <w:div w:id="928807915">
              <w:marLeft w:val="0"/>
              <w:marRight w:val="0"/>
              <w:marTop w:val="0"/>
              <w:marBottom w:val="0"/>
              <w:divBdr>
                <w:top w:val="none" w:sz="0" w:space="0" w:color="auto"/>
                <w:left w:val="none" w:sz="0" w:space="0" w:color="auto"/>
                <w:bottom w:val="none" w:sz="0" w:space="0" w:color="auto"/>
                <w:right w:val="none" w:sz="0" w:space="0" w:color="auto"/>
              </w:divBdr>
            </w:div>
            <w:div w:id="1123160811">
              <w:marLeft w:val="0"/>
              <w:marRight w:val="0"/>
              <w:marTop w:val="0"/>
              <w:marBottom w:val="0"/>
              <w:divBdr>
                <w:top w:val="none" w:sz="0" w:space="0" w:color="auto"/>
                <w:left w:val="none" w:sz="0" w:space="0" w:color="auto"/>
                <w:bottom w:val="none" w:sz="0" w:space="0" w:color="auto"/>
                <w:right w:val="none" w:sz="0" w:space="0" w:color="auto"/>
              </w:divBdr>
            </w:div>
            <w:div w:id="1189568917">
              <w:marLeft w:val="0"/>
              <w:marRight w:val="0"/>
              <w:marTop w:val="0"/>
              <w:marBottom w:val="0"/>
              <w:divBdr>
                <w:top w:val="none" w:sz="0" w:space="0" w:color="auto"/>
                <w:left w:val="none" w:sz="0" w:space="0" w:color="auto"/>
                <w:bottom w:val="none" w:sz="0" w:space="0" w:color="auto"/>
                <w:right w:val="none" w:sz="0" w:space="0" w:color="auto"/>
              </w:divBdr>
            </w:div>
            <w:div w:id="1361972917">
              <w:marLeft w:val="0"/>
              <w:marRight w:val="0"/>
              <w:marTop w:val="0"/>
              <w:marBottom w:val="0"/>
              <w:divBdr>
                <w:top w:val="none" w:sz="0" w:space="0" w:color="auto"/>
                <w:left w:val="none" w:sz="0" w:space="0" w:color="auto"/>
                <w:bottom w:val="none" w:sz="0" w:space="0" w:color="auto"/>
                <w:right w:val="none" w:sz="0" w:space="0" w:color="auto"/>
              </w:divBdr>
            </w:div>
            <w:div w:id="1865173301">
              <w:marLeft w:val="0"/>
              <w:marRight w:val="0"/>
              <w:marTop w:val="0"/>
              <w:marBottom w:val="0"/>
              <w:divBdr>
                <w:top w:val="none" w:sz="0" w:space="0" w:color="auto"/>
                <w:left w:val="none" w:sz="0" w:space="0" w:color="auto"/>
                <w:bottom w:val="none" w:sz="0" w:space="0" w:color="auto"/>
                <w:right w:val="none" w:sz="0" w:space="0" w:color="auto"/>
              </w:divBdr>
            </w:div>
            <w:div w:id="188267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02327">
      <w:bodyDiv w:val="1"/>
      <w:marLeft w:val="0"/>
      <w:marRight w:val="0"/>
      <w:marTop w:val="0"/>
      <w:marBottom w:val="0"/>
      <w:divBdr>
        <w:top w:val="none" w:sz="0" w:space="0" w:color="auto"/>
        <w:left w:val="none" w:sz="0" w:space="0" w:color="auto"/>
        <w:bottom w:val="none" w:sz="0" w:space="0" w:color="auto"/>
        <w:right w:val="none" w:sz="0" w:space="0" w:color="auto"/>
      </w:divBdr>
      <w:divsChild>
        <w:div w:id="106898108">
          <w:marLeft w:val="0"/>
          <w:marRight w:val="0"/>
          <w:marTop w:val="567"/>
          <w:marBottom w:val="567"/>
          <w:divBdr>
            <w:top w:val="none" w:sz="0" w:space="0" w:color="auto"/>
            <w:left w:val="none" w:sz="0" w:space="0" w:color="auto"/>
            <w:bottom w:val="none" w:sz="0" w:space="0" w:color="auto"/>
            <w:right w:val="none" w:sz="0" w:space="0" w:color="auto"/>
          </w:divBdr>
          <w:divsChild>
            <w:div w:id="96367413">
              <w:marLeft w:val="0"/>
              <w:marRight w:val="0"/>
              <w:marTop w:val="0"/>
              <w:marBottom w:val="0"/>
              <w:divBdr>
                <w:top w:val="none" w:sz="0" w:space="0" w:color="auto"/>
                <w:left w:val="none" w:sz="0" w:space="0" w:color="auto"/>
                <w:bottom w:val="none" w:sz="0" w:space="0" w:color="auto"/>
                <w:right w:val="none" w:sz="0" w:space="0" w:color="auto"/>
              </w:divBdr>
            </w:div>
            <w:div w:id="288096341">
              <w:marLeft w:val="0"/>
              <w:marRight w:val="0"/>
              <w:marTop w:val="0"/>
              <w:marBottom w:val="0"/>
              <w:divBdr>
                <w:top w:val="none" w:sz="0" w:space="0" w:color="auto"/>
                <w:left w:val="none" w:sz="0" w:space="0" w:color="auto"/>
                <w:bottom w:val="none" w:sz="0" w:space="0" w:color="auto"/>
                <w:right w:val="none" w:sz="0" w:space="0" w:color="auto"/>
              </w:divBdr>
            </w:div>
            <w:div w:id="303900655">
              <w:marLeft w:val="0"/>
              <w:marRight w:val="0"/>
              <w:marTop w:val="0"/>
              <w:marBottom w:val="0"/>
              <w:divBdr>
                <w:top w:val="none" w:sz="0" w:space="0" w:color="auto"/>
                <w:left w:val="none" w:sz="0" w:space="0" w:color="auto"/>
                <w:bottom w:val="none" w:sz="0" w:space="0" w:color="auto"/>
                <w:right w:val="none" w:sz="0" w:space="0" w:color="auto"/>
              </w:divBdr>
            </w:div>
            <w:div w:id="496070244">
              <w:marLeft w:val="0"/>
              <w:marRight w:val="0"/>
              <w:marTop w:val="0"/>
              <w:marBottom w:val="0"/>
              <w:divBdr>
                <w:top w:val="none" w:sz="0" w:space="0" w:color="auto"/>
                <w:left w:val="none" w:sz="0" w:space="0" w:color="auto"/>
                <w:bottom w:val="none" w:sz="0" w:space="0" w:color="auto"/>
                <w:right w:val="none" w:sz="0" w:space="0" w:color="auto"/>
              </w:divBdr>
            </w:div>
            <w:div w:id="643975289">
              <w:marLeft w:val="0"/>
              <w:marRight w:val="0"/>
              <w:marTop w:val="0"/>
              <w:marBottom w:val="0"/>
              <w:divBdr>
                <w:top w:val="none" w:sz="0" w:space="0" w:color="auto"/>
                <w:left w:val="none" w:sz="0" w:space="0" w:color="auto"/>
                <w:bottom w:val="none" w:sz="0" w:space="0" w:color="auto"/>
                <w:right w:val="none" w:sz="0" w:space="0" w:color="auto"/>
              </w:divBdr>
            </w:div>
            <w:div w:id="1063721800">
              <w:marLeft w:val="0"/>
              <w:marRight w:val="0"/>
              <w:marTop w:val="0"/>
              <w:marBottom w:val="0"/>
              <w:divBdr>
                <w:top w:val="none" w:sz="0" w:space="0" w:color="auto"/>
                <w:left w:val="none" w:sz="0" w:space="0" w:color="auto"/>
                <w:bottom w:val="none" w:sz="0" w:space="0" w:color="auto"/>
                <w:right w:val="none" w:sz="0" w:space="0" w:color="auto"/>
              </w:divBdr>
            </w:div>
            <w:div w:id="1086727598">
              <w:marLeft w:val="0"/>
              <w:marRight w:val="0"/>
              <w:marTop w:val="0"/>
              <w:marBottom w:val="0"/>
              <w:divBdr>
                <w:top w:val="none" w:sz="0" w:space="0" w:color="auto"/>
                <w:left w:val="none" w:sz="0" w:space="0" w:color="auto"/>
                <w:bottom w:val="none" w:sz="0" w:space="0" w:color="auto"/>
                <w:right w:val="none" w:sz="0" w:space="0" w:color="auto"/>
              </w:divBdr>
              <w:divsChild>
                <w:div w:id="182762259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38188331">
              <w:marLeft w:val="0"/>
              <w:marRight w:val="0"/>
              <w:marTop w:val="0"/>
              <w:marBottom w:val="0"/>
              <w:divBdr>
                <w:top w:val="none" w:sz="0" w:space="0" w:color="auto"/>
                <w:left w:val="none" w:sz="0" w:space="0" w:color="auto"/>
                <w:bottom w:val="none" w:sz="0" w:space="0" w:color="auto"/>
                <w:right w:val="none" w:sz="0" w:space="0" w:color="auto"/>
              </w:divBdr>
            </w:div>
            <w:div w:id="1269510580">
              <w:marLeft w:val="0"/>
              <w:marRight w:val="0"/>
              <w:marTop w:val="0"/>
              <w:marBottom w:val="0"/>
              <w:divBdr>
                <w:top w:val="none" w:sz="0" w:space="0" w:color="auto"/>
                <w:left w:val="none" w:sz="0" w:space="0" w:color="auto"/>
                <w:bottom w:val="none" w:sz="0" w:space="0" w:color="auto"/>
                <w:right w:val="none" w:sz="0" w:space="0" w:color="auto"/>
              </w:divBdr>
            </w:div>
            <w:div w:id="1601840693">
              <w:marLeft w:val="0"/>
              <w:marRight w:val="0"/>
              <w:marTop w:val="0"/>
              <w:marBottom w:val="0"/>
              <w:divBdr>
                <w:top w:val="none" w:sz="0" w:space="0" w:color="auto"/>
                <w:left w:val="none" w:sz="0" w:space="0" w:color="auto"/>
                <w:bottom w:val="none" w:sz="0" w:space="0" w:color="auto"/>
                <w:right w:val="none" w:sz="0" w:space="0" w:color="auto"/>
              </w:divBdr>
            </w:div>
            <w:div w:id="1688753507">
              <w:marLeft w:val="0"/>
              <w:marRight w:val="0"/>
              <w:marTop w:val="0"/>
              <w:marBottom w:val="0"/>
              <w:divBdr>
                <w:top w:val="none" w:sz="0" w:space="0" w:color="auto"/>
                <w:left w:val="none" w:sz="0" w:space="0" w:color="auto"/>
                <w:bottom w:val="none" w:sz="0" w:space="0" w:color="auto"/>
                <w:right w:val="none" w:sz="0" w:space="0" w:color="auto"/>
              </w:divBdr>
            </w:div>
            <w:div w:id="1697198143">
              <w:marLeft w:val="0"/>
              <w:marRight w:val="0"/>
              <w:marTop w:val="0"/>
              <w:marBottom w:val="0"/>
              <w:divBdr>
                <w:top w:val="none" w:sz="0" w:space="0" w:color="auto"/>
                <w:left w:val="none" w:sz="0" w:space="0" w:color="auto"/>
                <w:bottom w:val="none" w:sz="0" w:space="0" w:color="auto"/>
                <w:right w:val="none" w:sz="0" w:space="0" w:color="auto"/>
              </w:divBdr>
            </w:div>
            <w:div w:id="1764261194">
              <w:marLeft w:val="0"/>
              <w:marRight w:val="0"/>
              <w:marTop w:val="0"/>
              <w:marBottom w:val="0"/>
              <w:divBdr>
                <w:top w:val="none" w:sz="0" w:space="0" w:color="auto"/>
                <w:left w:val="none" w:sz="0" w:space="0" w:color="auto"/>
                <w:bottom w:val="none" w:sz="0" w:space="0" w:color="auto"/>
                <w:right w:val="none" w:sz="0" w:space="0" w:color="auto"/>
              </w:divBdr>
            </w:div>
            <w:div w:id="1781222983">
              <w:marLeft w:val="0"/>
              <w:marRight w:val="0"/>
              <w:marTop w:val="0"/>
              <w:marBottom w:val="0"/>
              <w:divBdr>
                <w:top w:val="none" w:sz="0" w:space="0" w:color="auto"/>
                <w:left w:val="none" w:sz="0" w:space="0" w:color="auto"/>
                <w:bottom w:val="none" w:sz="0" w:space="0" w:color="auto"/>
                <w:right w:val="none" w:sz="0" w:space="0" w:color="auto"/>
              </w:divBdr>
            </w:div>
          </w:divsChild>
        </w:div>
        <w:div w:id="734552238">
          <w:marLeft w:val="0"/>
          <w:marRight w:val="0"/>
          <w:marTop w:val="567"/>
          <w:marBottom w:val="567"/>
          <w:divBdr>
            <w:top w:val="none" w:sz="0" w:space="0" w:color="auto"/>
            <w:left w:val="none" w:sz="0" w:space="0" w:color="auto"/>
            <w:bottom w:val="none" w:sz="0" w:space="0" w:color="auto"/>
            <w:right w:val="none" w:sz="0" w:space="0" w:color="auto"/>
          </w:divBdr>
          <w:divsChild>
            <w:div w:id="58987857">
              <w:marLeft w:val="0"/>
              <w:marRight w:val="0"/>
              <w:marTop w:val="0"/>
              <w:marBottom w:val="0"/>
              <w:divBdr>
                <w:top w:val="none" w:sz="0" w:space="0" w:color="auto"/>
                <w:left w:val="none" w:sz="0" w:space="0" w:color="auto"/>
                <w:bottom w:val="none" w:sz="0" w:space="0" w:color="auto"/>
                <w:right w:val="none" w:sz="0" w:space="0" w:color="auto"/>
              </w:divBdr>
            </w:div>
            <w:div w:id="100228941">
              <w:marLeft w:val="0"/>
              <w:marRight w:val="0"/>
              <w:marTop w:val="0"/>
              <w:marBottom w:val="0"/>
              <w:divBdr>
                <w:top w:val="none" w:sz="0" w:space="0" w:color="auto"/>
                <w:left w:val="none" w:sz="0" w:space="0" w:color="auto"/>
                <w:bottom w:val="none" w:sz="0" w:space="0" w:color="auto"/>
                <w:right w:val="none" w:sz="0" w:space="0" w:color="auto"/>
              </w:divBdr>
            </w:div>
            <w:div w:id="165172317">
              <w:marLeft w:val="0"/>
              <w:marRight w:val="0"/>
              <w:marTop w:val="0"/>
              <w:marBottom w:val="0"/>
              <w:divBdr>
                <w:top w:val="none" w:sz="0" w:space="0" w:color="auto"/>
                <w:left w:val="none" w:sz="0" w:space="0" w:color="auto"/>
                <w:bottom w:val="none" w:sz="0" w:space="0" w:color="auto"/>
                <w:right w:val="none" w:sz="0" w:space="0" w:color="auto"/>
              </w:divBdr>
            </w:div>
            <w:div w:id="171532147">
              <w:marLeft w:val="0"/>
              <w:marRight w:val="0"/>
              <w:marTop w:val="0"/>
              <w:marBottom w:val="0"/>
              <w:divBdr>
                <w:top w:val="none" w:sz="0" w:space="0" w:color="auto"/>
                <w:left w:val="none" w:sz="0" w:space="0" w:color="auto"/>
                <w:bottom w:val="none" w:sz="0" w:space="0" w:color="auto"/>
                <w:right w:val="none" w:sz="0" w:space="0" w:color="auto"/>
              </w:divBdr>
            </w:div>
            <w:div w:id="260265451">
              <w:marLeft w:val="0"/>
              <w:marRight w:val="0"/>
              <w:marTop w:val="0"/>
              <w:marBottom w:val="0"/>
              <w:divBdr>
                <w:top w:val="none" w:sz="0" w:space="0" w:color="auto"/>
                <w:left w:val="none" w:sz="0" w:space="0" w:color="auto"/>
                <w:bottom w:val="none" w:sz="0" w:space="0" w:color="auto"/>
                <w:right w:val="none" w:sz="0" w:space="0" w:color="auto"/>
              </w:divBdr>
            </w:div>
            <w:div w:id="267543061">
              <w:marLeft w:val="0"/>
              <w:marRight w:val="0"/>
              <w:marTop w:val="0"/>
              <w:marBottom w:val="0"/>
              <w:divBdr>
                <w:top w:val="none" w:sz="0" w:space="0" w:color="auto"/>
                <w:left w:val="none" w:sz="0" w:space="0" w:color="auto"/>
                <w:bottom w:val="none" w:sz="0" w:space="0" w:color="auto"/>
                <w:right w:val="none" w:sz="0" w:space="0" w:color="auto"/>
              </w:divBdr>
            </w:div>
            <w:div w:id="414330008">
              <w:marLeft w:val="0"/>
              <w:marRight w:val="0"/>
              <w:marTop w:val="0"/>
              <w:marBottom w:val="0"/>
              <w:divBdr>
                <w:top w:val="none" w:sz="0" w:space="0" w:color="auto"/>
                <w:left w:val="none" w:sz="0" w:space="0" w:color="auto"/>
                <w:bottom w:val="none" w:sz="0" w:space="0" w:color="auto"/>
                <w:right w:val="none" w:sz="0" w:space="0" w:color="auto"/>
              </w:divBdr>
            </w:div>
            <w:div w:id="432283615">
              <w:marLeft w:val="0"/>
              <w:marRight w:val="0"/>
              <w:marTop w:val="0"/>
              <w:marBottom w:val="0"/>
              <w:divBdr>
                <w:top w:val="none" w:sz="0" w:space="0" w:color="auto"/>
                <w:left w:val="none" w:sz="0" w:space="0" w:color="auto"/>
                <w:bottom w:val="none" w:sz="0" w:space="0" w:color="auto"/>
                <w:right w:val="none" w:sz="0" w:space="0" w:color="auto"/>
              </w:divBdr>
            </w:div>
            <w:div w:id="457576605">
              <w:marLeft w:val="0"/>
              <w:marRight w:val="0"/>
              <w:marTop w:val="0"/>
              <w:marBottom w:val="0"/>
              <w:divBdr>
                <w:top w:val="none" w:sz="0" w:space="0" w:color="auto"/>
                <w:left w:val="none" w:sz="0" w:space="0" w:color="auto"/>
                <w:bottom w:val="none" w:sz="0" w:space="0" w:color="auto"/>
                <w:right w:val="none" w:sz="0" w:space="0" w:color="auto"/>
              </w:divBdr>
            </w:div>
            <w:div w:id="606886333">
              <w:marLeft w:val="0"/>
              <w:marRight w:val="0"/>
              <w:marTop w:val="0"/>
              <w:marBottom w:val="0"/>
              <w:divBdr>
                <w:top w:val="none" w:sz="0" w:space="0" w:color="auto"/>
                <w:left w:val="none" w:sz="0" w:space="0" w:color="auto"/>
                <w:bottom w:val="none" w:sz="0" w:space="0" w:color="auto"/>
                <w:right w:val="none" w:sz="0" w:space="0" w:color="auto"/>
              </w:divBdr>
            </w:div>
            <w:div w:id="645470060">
              <w:marLeft w:val="0"/>
              <w:marRight w:val="0"/>
              <w:marTop w:val="0"/>
              <w:marBottom w:val="0"/>
              <w:divBdr>
                <w:top w:val="none" w:sz="0" w:space="0" w:color="auto"/>
                <w:left w:val="none" w:sz="0" w:space="0" w:color="auto"/>
                <w:bottom w:val="none" w:sz="0" w:space="0" w:color="auto"/>
                <w:right w:val="none" w:sz="0" w:space="0" w:color="auto"/>
              </w:divBdr>
            </w:div>
            <w:div w:id="663624157">
              <w:marLeft w:val="0"/>
              <w:marRight w:val="0"/>
              <w:marTop w:val="0"/>
              <w:marBottom w:val="0"/>
              <w:divBdr>
                <w:top w:val="none" w:sz="0" w:space="0" w:color="auto"/>
                <w:left w:val="none" w:sz="0" w:space="0" w:color="auto"/>
                <w:bottom w:val="none" w:sz="0" w:space="0" w:color="auto"/>
                <w:right w:val="none" w:sz="0" w:space="0" w:color="auto"/>
              </w:divBdr>
            </w:div>
            <w:div w:id="707026792">
              <w:marLeft w:val="0"/>
              <w:marRight w:val="0"/>
              <w:marTop w:val="0"/>
              <w:marBottom w:val="0"/>
              <w:divBdr>
                <w:top w:val="none" w:sz="0" w:space="0" w:color="auto"/>
                <w:left w:val="none" w:sz="0" w:space="0" w:color="auto"/>
                <w:bottom w:val="none" w:sz="0" w:space="0" w:color="auto"/>
                <w:right w:val="none" w:sz="0" w:space="0" w:color="auto"/>
              </w:divBdr>
            </w:div>
            <w:div w:id="716667815">
              <w:marLeft w:val="0"/>
              <w:marRight w:val="0"/>
              <w:marTop w:val="0"/>
              <w:marBottom w:val="0"/>
              <w:divBdr>
                <w:top w:val="none" w:sz="0" w:space="0" w:color="auto"/>
                <w:left w:val="none" w:sz="0" w:space="0" w:color="auto"/>
                <w:bottom w:val="none" w:sz="0" w:space="0" w:color="auto"/>
                <w:right w:val="none" w:sz="0" w:space="0" w:color="auto"/>
              </w:divBdr>
            </w:div>
            <w:div w:id="806122311">
              <w:marLeft w:val="0"/>
              <w:marRight w:val="0"/>
              <w:marTop w:val="0"/>
              <w:marBottom w:val="0"/>
              <w:divBdr>
                <w:top w:val="none" w:sz="0" w:space="0" w:color="auto"/>
                <w:left w:val="none" w:sz="0" w:space="0" w:color="auto"/>
                <w:bottom w:val="none" w:sz="0" w:space="0" w:color="auto"/>
                <w:right w:val="none" w:sz="0" w:space="0" w:color="auto"/>
              </w:divBdr>
            </w:div>
            <w:div w:id="862742546">
              <w:marLeft w:val="0"/>
              <w:marRight w:val="0"/>
              <w:marTop w:val="0"/>
              <w:marBottom w:val="0"/>
              <w:divBdr>
                <w:top w:val="none" w:sz="0" w:space="0" w:color="auto"/>
                <w:left w:val="none" w:sz="0" w:space="0" w:color="auto"/>
                <w:bottom w:val="none" w:sz="0" w:space="0" w:color="auto"/>
                <w:right w:val="none" w:sz="0" w:space="0" w:color="auto"/>
              </w:divBdr>
            </w:div>
            <w:div w:id="893615046">
              <w:marLeft w:val="0"/>
              <w:marRight w:val="0"/>
              <w:marTop w:val="0"/>
              <w:marBottom w:val="0"/>
              <w:divBdr>
                <w:top w:val="none" w:sz="0" w:space="0" w:color="auto"/>
                <w:left w:val="none" w:sz="0" w:space="0" w:color="auto"/>
                <w:bottom w:val="none" w:sz="0" w:space="0" w:color="auto"/>
                <w:right w:val="none" w:sz="0" w:space="0" w:color="auto"/>
              </w:divBdr>
            </w:div>
            <w:div w:id="921524503">
              <w:marLeft w:val="0"/>
              <w:marRight w:val="0"/>
              <w:marTop w:val="0"/>
              <w:marBottom w:val="0"/>
              <w:divBdr>
                <w:top w:val="none" w:sz="0" w:space="0" w:color="auto"/>
                <w:left w:val="none" w:sz="0" w:space="0" w:color="auto"/>
                <w:bottom w:val="none" w:sz="0" w:space="0" w:color="auto"/>
                <w:right w:val="none" w:sz="0" w:space="0" w:color="auto"/>
              </w:divBdr>
            </w:div>
            <w:div w:id="948856045">
              <w:marLeft w:val="0"/>
              <w:marRight w:val="0"/>
              <w:marTop w:val="0"/>
              <w:marBottom w:val="0"/>
              <w:divBdr>
                <w:top w:val="none" w:sz="0" w:space="0" w:color="auto"/>
                <w:left w:val="none" w:sz="0" w:space="0" w:color="auto"/>
                <w:bottom w:val="none" w:sz="0" w:space="0" w:color="auto"/>
                <w:right w:val="none" w:sz="0" w:space="0" w:color="auto"/>
              </w:divBdr>
            </w:div>
            <w:div w:id="975835479">
              <w:marLeft w:val="0"/>
              <w:marRight w:val="0"/>
              <w:marTop w:val="0"/>
              <w:marBottom w:val="0"/>
              <w:divBdr>
                <w:top w:val="none" w:sz="0" w:space="0" w:color="auto"/>
                <w:left w:val="none" w:sz="0" w:space="0" w:color="auto"/>
                <w:bottom w:val="none" w:sz="0" w:space="0" w:color="auto"/>
                <w:right w:val="none" w:sz="0" w:space="0" w:color="auto"/>
              </w:divBdr>
            </w:div>
            <w:div w:id="984817457">
              <w:marLeft w:val="0"/>
              <w:marRight w:val="0"/>
              <w:marTop w:val="0"/>
              <w:marBottom w:val="0"/>
              <w:divBdr>
                <w:top w:val="none" w:sz="0" w:space="0" w:color="auto"/>
                <w:left w:val="none" w:sz="0" w:space="0" w:color="auto"/>
                <w:bottom w:val="none" w:sz="0" w:space="0" w:color="auto"/>
                <w:right w:val="none" w:sz="0" w:space="0" w:color="auto"/>
              </w:divBdr>
            </w:div>
            <w:div w:id="1018889163">
              <w:marLeft w:val="0"/>
              <w:marRight w:val="0"/>
              <w:marTop w:val="0"/>
              <w:marBottom w:val="0"/>
              <w:divBdr>
                <w:top w:val="none" w:sz="0" w:space="0" w:color="auto"/>
                <w:left w:val="none" w:sz="0" w:space="0" w:color="auto"/>
                <w:bottom w:val="none" w:sz="0" w:space="0" w:color="auto"/>
                <w:right w:val="none" w:sz="0" w:space="0" w:color="auto"/>
              </w:divBdr>
            </w:div>
            <w:div w:id="1024600675">
              <w:marLeft w:val="0"/>
              <w:marRight w:val="0"/>
              <w:marTop w:val="0"/>
              <w:marBottom w:val="0"/>
              <w:divBdr>
                <w:top w:val="none" w:sz="0" w:space="0" w:color="auto"/>
                <w:left w:val="none" w:sz="0" w:space="0" w:color="auto"/>
                <w:bottom w:val="none" w:sz="0" w:space="0" w:color="auto"/>
                <w:right w:val="none" w:sz="0" w:space="0" w:color="auto"/>
              </w:divBdr>
            </w:div>
            <w:div w:id="1047990988">
              <w:marLeft w:val="0"/>
              <w:marRight w:val="0"/>
              <w:marTop w:val="0"/>
              <w:marBottom w:val="0"/>
              <w:divBdr>
                <w:top w:val="none" w:sz="0" w:space="0" w:color="auto"/>
                <w:left w:val="none" w:sz="0" w:space="0" w:color="auto"/>
                <w:bottom w:val="none" w:sz="0" w:space="0" w:color="auto"/>
                <w:right w:val="none" w:sz="0" w:space="0" w:color="auto"/>
              </w:divBdr>
            </w:div>
            <w:div w:id="1204557461">
              <w:marLeft w:val="0"/>
              <w:marRight w:val="0"/>
              <w:marTop w:val="0"/>
              <w:marBottom w:val="0"/>
              <w:divBdr>
                <w:top w:val="none" w:sz="0" w:space="0" w:color="auto"/>
                <w:left w:val="none" w:sz="0" w:space="0" w:color="auto"/>
                <w:bottom w:val="none" w:sz="0" w:space="0" w:color="auto"/>
                <w:right w:val="none" w:sz="0" w:space="0" w:color="auto"/>
              </w:divBdr>
            </w:div>
            <w:div w:id="1323923618">
              <w:marLeft w:val="0"/>
              <w:marRight w:val="0"/>
              <w:marTop w:val="0"/>
              <w:marBottom w:val="0"/>
              <w:divBdr>
                <w:top w:val="none" w:sz="0" w:space="0" w:color="auto"/>
                <w:left w:val="none" w:sz="0" w:space="0" w:color="auto"/>
                <w:bottom w:val="none" w:sz="0" w:space="0" w:color="auto"/>
                <w:right w:val="none" w:sz="0" w:space="0" w:color="auto"/>
              </w:divBdr>
            </w:div>
            <w:div w:id="1575894326">
              <w:marLeft w:val="0"/>
              <w:marRight w:val="0"/>
              <w:marTop w:val="0"/>
              <w:marBottom w:val="0"/>
              <w:divBdr>
                <w:top w:val="none" w:sz="0" w:space="0" w:color="auto"/>
                <w:left w:val="none" w:sz="0" w:space="0" w:color="auto"/>
                <w:bottom w:val="none" w:sz="0" w:space="0" w:color="auto"/>
                <w:right w:val="none" w:sz="0" w:space="0" w:color="auto"/>
              </w:divBdr>
            </w:div>
            <w:div w:id="1612516226">
              <w:marLeft w:val="0"/>
              <w:marRight w:val="0"/>
              <w:marTop w:val="0"/>
              <w:marBottom w:val="0"/>
              <w:divBdr>
                <w:top w:val="none" w:sz="0" w:space="0" w:color="auto"/>
                <w:left w:val="none" w:sz="0" w:space="0" w:color="auto"/>
                <w:bottom w:val="none" w:sz="0" w:space="0" w:color="auto"/>
                <w:right w:val="none" w:sz="0" w:space="0" w:color="auto"/>
              </w:divBdr>
            </w:div>
            <w:div w:id="1614093299">
              <w:marLeft w:val="0"/>
              <w:marRight w:val="0"/>
              <w:marTop w:val="0"/>
              <w:marBottom w:val="0"/>
              <w:divBdr>
                <w:top w:val="none" w:sz="0" w:space="0" w:color="auto"/>
                <w:left w:val="none" w:sz="0" w:space="0" w:color="auto"/>
                <w:bottom w:val="none" w:sz="0" w:space="0" w:color="auto"/>
                <w:right w:val="none" w:sz="0" w:space="0" w:color="auto"/>
              </w:divBdr>
            </w:div>
            <w:div w:id="1696231319">
              <w:marLeft w:val="0"/>
              <w:marRight w:val="0"/>
              <w:marTop w:val="0"/>
              <w:marBottom w:val="0"/>
              <w:divBdr>
                <w:top w:val="none" w:sz="0" w:space="0" w:color="auto"/>
                <w:left w:val="none" w:sz="0" w:space="0" w:color="auto"/>
                <w:bottom w:val="none" w:sz="0" w:space="0" w:color="auto"/>
                <w:right w:val="none" w:sz="0" w:space="0" w:color="auto"/>
              </w:divBdr>
            </w:div>
            <w:div w:id="1788696316">
              <w:marLeft w:val="0"/>
              <w:marRight w:val="0"/>
              <w:marTop w:val="0"/>
              <w:marBottom w:val="0"/>
              <w:divBdr>
                <w:top w:val="none" w:sz="0" w:space="0" w:color="auto"/>
                <w:left w:val="none" w:sz="0" w:space="0" w:color="auto"/>
                <w:bottom w:val="none" w:sz="0" w:space="0" w:color="auto"/>
                <w:right w:val="none" w:sz="0" w:space="0" w:color="auto"/>
              </w:divBdr>
            </w:div>
            <w:div w:id="1841778039">
              <w:marLeft w:val="0"/>
              <w:marRight w:val="0"/>
              <w:marTop w:val="0"/>
              <w:marBottom w:val="0"/>
              <w:divBdr>
                <w:top w:val="none" w:sz="0" w:space="0" w:color="auto"/>
                <w:left w:val="none" w:sz="0" w:space="0" w:color="auto"/>
                <w:bottom w:val="none" w:sz="0" w:space="0" w:color="auto"/>
                <w:right w:val="none" w:sz="0" w:space="0" w:color="auto"/>
              </w:divBdr>
            </w:div>
            <w:div w:id="1874418321">
              <w:marLeft w:val="0"/>
              <w:marRight w:val="0"/>
              <w:marTop w:val="0"/>
              <w:marBottom w:val="0"/>
              <w:divBdr>
                <w:top w:val="none" w:sz="0" w:space="0" w:color="auto"/>
                <w:left w:val="none" w:sz="0" w:space="0" w:color="auto"/>
                <w:bottom w:val="none" w:sz="0" w:space="0" w:color="auto"/>
                <w:right w:val="none" w:sz="0" w:space="0" w:color="auto"/>
              </w:divBdr>
            </w:div>
            <w:div w:id="1890650736">
              <w:marLeft w:val="0"/>
              <w:marRight w:val="0"/>
              <w:marTop w:val="0"/>
              <w:marBottom w:val="0"/>
              <w:divBdr>
                <w:top w:val="none" w:sz="0" w:space="0" w:color="auto"/>
                <w:left w:val="none" w:sz="0" w:space="0" w:color="auto"/>
                <w:bottom w:val="none" w:sz="0" w:space="0" w:color="auto"/>
                <w:right w:val="none" w:sz="0" w:space="0" w:color="auto"/>
              </w:divBdr>
            </w:div>
            <w:div w:id="1988127725">
              <w:marLeft w:val="0"/>
              <w:marRight w:val="0"/>
              <w:marTop w:val="0"/>
              <w:marBottom w:val="0"/>
              <w:divBdr>
                <w:top w:val="none" w:sz="0" w:space="0" w:color="auto"/>
                <w:left w:val="none" w:sz="0" w:space="0" w:color="auto"/>
                <w:bottom w:val="none" w:sz="0" w:space="0" w:color="auto"/>
                <w:right w:val="none" w:sz="0" w:space="0" w:color="auto"/>
              </w:divBdr>
            </w:div>
            <w:div w:id="1988705671">
              <w:marLeft w:val="0"/>
              <w:marRight w:val="0"/>
              <w:marTop w:val="0"/>
              <w:marBottom w:val="0"/>
              <w:divBdr>
                <w:top w:val="none" w:sz="0" w:space="0" w:color="auto"/>
                <w:left w:val="none" w:sz="0" w:space="0" w:color="auto"/>
                <w:bottom w:val="none" w:sz="0" w:space="0" w:color="auto"/>
                <w:right w:val="none" w:sz="0" w:space="0" w:color="auto"/>
              </w:divBdr>
            </w:div>
            <w:div w:id="2021393578">
              <w:marLeft w:val="0"/>
              <w:marRight w:val="0"/>
              <w:marTop w:val="0"/>
              <w:marBottom w:val="0"/>
              <w:divBdr>
                <w:top w:val="none" w:sz="0" w:space="0" w:color="auto"/>
                <w:left w:val="none" w:sz="0" w:space="0" w:color="auto"/>
                <w:bottom w:val="none" w:sz="0" w:space="0" w:color="auto"/>
                <w:right w:val="none" w:sz="0" w:space="0" w:color="auto"/>
              </w:divBdr>
            </w:div>
            <w:div w:id="2040668112">
              <w:marLeft w:val="0"/>
              <w:marRight w:val="0"/>
              <w:marTop w:val="0"/>
              <w:marBottom w:val="0"/>
              <w:divBdr>
                <w:top w:val="none" w:sz="0" w:space="0" w:color="auto"/>
                <w:left w:val="none" w:sz="0" w:space="0" w:color="auto"/>
                <w:bottom w:val="none" w:sz="0" w:space="0" w:color="auto"/>
                <w:right w:val="none" w:sz="0" w:space="0" w:color="auto"/>
              </w:divBdr>
            </w:div>
            <w:div w:id="2116362229">
              <w:marLeft w:val="0"/>
              <w:marRight w:val="0"/>
              <w:marTop w:val="0"/>
              <w:marBottom w:val="0"/>
              <w:divBdr>
                <w:top w:val="none" w:sz="0" w:space="0" w:color="auto"/>
                <w:left w:val="none" w:sz="0" w:space="0" w:color="auto"/>
                <w:bottom w:val="none" w:sz="0" w:space="0" w:color="auto"/>
                <w:right w:val="none" w:sz="0" w:space="0" w:color="auto"/>
              </w:divBdr>
            </w:div>
            <w:div w:id="2130274935">
              <w:marLeft w:val="0"/>
              <w:marRight w:val="0"/>
              <w:marTop w:val="0"/>
              <w:marBottom w:val="0"/>
              <w:divBdr>
                <w:top w:val="none" w:sz="0" w:space="0" w:color="auto"/>
                <w:left w:val="none" w:sz="0" w:space="0" w:color="auto"/>
                <w:bottom w:val="none" w:sz="0" w:space="0" w:color="auto"/>
                <w:right w:val="none" w:sz="0" w:space="0" w:color="auto"/>
              </w:divBdr>
            </w:div>
          </w:divsChild>
        </w:div>
        <w:div w:id="1278871828">
          <w:marLeft w:val="0"/>
          <w:marRight w:val="0"/>
          <w:marTop w:val="567"/>
          <w:marBottom w:val="567"/>
          <w:divBdr>
            <w:top w:val="none" w:sz="0" w:space="0" w:color="auto"/>
            <w:left w:val="none" w:sz="0" w:space="0" w:color="auto"/>
            <w:bottom w:val="none" w:sz="0" w:space="0" w:color="auto"/>
            <w:right w:val="none" w:sz="0" w:space="0" w:color="auto"/>
          </w:divBdr>
          <w:divsChild>
            <w:div w:id="267468148">
              <w:marLeft w:val="0"/>
              <w:marRight w:val="0"/>
              <w:marTop w:val="0"/>
              <w:marBottom w:val="0"/>
              <w:divBdr>
                <w:top w:val="none" w:sz="0" w:space="0" w:color="auto"/>
                <w:left w:val="none" w:sz="0" w:space="0" w:color="auto"/>
                <w:bottom w:val="none" w:sz="0" w:space="0" w:color="auto"/>
                <w:right w:val="none" w:sz="0" w:space="0" w:color="auto"/>
              </w:divBdr>
            </w:div>
            <w:div w:id="328406035">
              <w:marLeft w:val="0"/>
              <w:marRight w:val="0"/>
              <w:marTop w:val="0"/>
              <w:marBottom w:val="0"/>
              <w:divBdr>
                <w:top w:val="none" w:sz="0" w:space="0" w:color="auto"/>
                <w:left w:val="none" w:sz="0" w:space="0" w:color="auto"/>
                <w:bottom w:val="none" w:sz="0" w:space="0" w:color="auto"/>
                <w:right w:val="none" w:sz="0" w:space="0" w:color="auto"/>
              </w:divBdr>
            </w:div>
            <w:div w:id="358167022">
              <w:marLeft w:val="0"/>
              <w:marRight w:val="0"/>
              <w:marTop w:val="0"/>
              <w:marBottom w:val="0"/>
              <w:divBdr>
                <w:top w:val="none" w:sz="0" w:space="0" w:color="auto"/>
                <w:left w:val="none" w:sz="0" w:space="0" w:color="auto"/>
                <w:bottom w:val="none" w:sz="0" w:space="0" w:color="auto"/>
                <w:right w:val="none" w:sz="0" w:space="0" w:color="auto"/>
              </w:divBdr>
            </w:div>
            <w:div w:id="459570783">
              <w:marLeft w:val="0"/>
              <w:marRight w:val="0"/>
              <w:marTop w:val="0"/>
              <w:marBottom w:val="0"/>
              <w:divBdr>
                <w:top w:val="none" w:sz="0" w:space="0" w:color="auto"/>
                <w:left w:val="none" w:sz="0" w:space="0" w:color="auto"/>
                <w:bottom w:val="none" w:sz="0" w:space="0" w:color="auto"/>
                <w:right w:val="none" w:sz="0" w:space="0" w:color="auto"/>
              </w:divBdr>
            </w:div>
            <w:div w:id="487669752">
              <w:marLeft w:val="0"/>
              <w:marRight w:val="0"/>
              <w:marTop w:val="0"/>
              <w:marBottom w:val="0"/>
              <w:divBdr>
                <w:top w:val="none" w:sz="0" w:space="0" w:color="auto"/>
                <w:left w:val="none" w:sz="0" w:space="0" w:color="auto"/>
                <w:bottom w:val="none" w:sz="0" w:space="0" w:color="auto"/>
                <w:right w:val="none" w:sz="0" w:space="0" w:color="auto"/>
              </w:divBdr>
            </w:div>
            <w:div w:id="618998337">
              <w:marLeft w:val="0"/>
              <w:marRight w:val="0"/>
              <w:marTop w:val="0"/>
              <w:marBottom w:val="0"/>
              <w:divBdr>
                <w:top w:val="none" w:sz="0" w:space="0" w:color="auto"/>
                <w:left w:val="none" w:sz="0" w:space="0" w:color="auto"/>
                <w:bottom w:val="none" w:sz="0" w:space="0" w:color="auto"/>
                <w:right w:val="none" w:sz="0" w:space="0" w:color="auto"/>
              </w:divBdr>
            </w:div>
            <w:div w:id="924997230">
              <w:marLeft w:val="0"/>
              <w:marRight w:val="0"/>
              <w:marTop w:val="0"/>
              <w:marBottom w:val="0"/>
              <w:divBdr>
                <w:top w:val="none" w:sz="0" w:space="0" w:color="auto"/>
                <w:left w:val="none" w:sz="0" w:space="0" w:color="auto"/>
                <w:bottom w:val="none" w:sz="0" w:space="0" w:color="auto"/>
                <w:right w:val="none" w:sz="0" w:space="0" w:color="auto"/>
              </w:divBdr>
            </w:div>
            <w:div w:id="977494749">
              <w:marLeft w:val="0"/>
              <w:marRight w:val="0"/>
              <w:marTop w:val="0"/>
              <w:marBottom w:val="0"/>
              <w:divBdr>
                <w:top w:val="none" w:sz="0" w:space="0" w:color="auto"/>
                <w:left w:val="none" w:sz="0" w:space="0" w:color="auto"/>
                <w:bottom w:val="none" w:sz="0" w:space="0" w:color="auto"/>
                <w:right w:val="none" w:sz="0" w:space="0" w:color="auto"/>
              </w:divBdr>
            </w:div>
            <w:div w:id="1252542893">
              <w:marLeft w:val="0"/>
              <w:marRight w:val="0"/>
              <w:marTop w:val="0"/>
              <w:marBottom w:val="0"/>
              <w:divBdr>
                <w:top w:val="none" w:sz="0" w:space="0" w:color="auto"/>
                <w:left w:val="none" w:sz="0" w:space="0" w:color="auto"/>
                <w:bottom w:val="none" w:sz="0" w:space="0" w:color="auto"/>
                <w:right w:val="none" w:sz="0" w:space="0" w:color="auto"/>
              </w:divBdr>
            </w:div>
            <w:div w:id="18934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8699">
      <w:bodyDiv w:val="1"/>
      <w:marLeft w:val="0"/>
      <w:marRight w:val="0"/>
      <w:marTop w:val="0"/>
      <w:marBottom w:val="0"/>
      <w:divBdr>
        <w:top w:val="none" w:sz="0" w:space="0" w:color="auto"/>
        <w:left w:val="none" w:sz="0" w:space="0" w:color="auto"/>
        <w:bottom w:val="none" w:sz="0" w:space="0" w:color="auto"/>
        <w:right w:val="none" w:sz="0" w:space="0" w:color="auto"/>
      </w:divBdr>
      <w:divsChild>
        <w:div w:id="526145053">
          <w:marLeft w:val="0"/>
          <w:marRight w:val="0"/>
          <w:marTop w:val="567"/>
          <w:marBottom w:val="567"/>
          <w:divBdr>
            <w:top w:val="none" w:sz="0" w:space="0" w:color="auto"/>
            <w:left w:val="none" w:sz="0" w:space="0" w:color="auto"/>
            <w:bottom w:val="none" w:sz="0" w:space="0" w:color="auto"/>
            <w:right w:val="none" w:sz="0" w:space="0" w:color="auto"/>
          </w:divBdr>
          <w:divsChild>
            <w:div w:id="216356659">
              <w:marLeft w:val="0"/>
              <w:marRight w:val="0"/>
              <w:marTop w:val="0"/>
              <w:marBottom w:val="0"/>
              <w:divBdr>
                <w:top w:val="none" w:sz="0" w:space="0" w:color="auto"/>
                <w:left w:val="none" w:sz="0" w:space="0" w:color="auto"/>
                <w:bottom w:val="none" w:sz="0" w:space="0" w:color="auto"/>
                <w:right w:val="none" w:sz="0" w:space="0" w:color="auto"/>
              </w:divBdr>
            </w:div>
            <w:div w:id="274023376">
              <w:marLeft w:val="0"/>
              <w:marRight w:val="0"/>
              <w:marTop w:val="0"/>
              <w:marBottom w:val="0"/>
              <w:divBdr>
                <w:top w:val="none" w:sz="0" w:space="0" w:color="auto"/>
                <w:left w:val="none" w:sz="0" w:space="0" w:color="auto"/>
                <w:bottom w:val="none" w:sz="0" w:space="0" w:color="auto"/>
                <w:right w:val="none" w:sz="0" w:space="0" w:color="auto"/>
              </w:divBdr>
            </w:div>
            <w:div w:id="286279140">
              <w:marLeft w:val="0"/>
              <w:marRight w:val="0"/>
              <w:marTop w:val="0"/>
              <w:marBottom w:val="0"/>
              <w:divBdr>
                <w:top w:val="none" w:sz="0" w:space="0" w:color="auto"/>
                <w:left w:val="none" w:sz="0" w:space="0" w:color="auto"/>
                <w:bottom w:val="none" w:sz="0" w:space="0" w:color="auto"/>
                <w:right w:val="none" w:sz="0" w:space="0" w:color="auto"/>
              </w:divBdr>
            </w:div>
            <w:div w:id="690912484">
              <w:marLeft w:val="0"/>
              <w:marRight w:val="0"/>
              <w:marTop w:val="0"/>
              <w:marBottom w:val="0"/>
              <w:divBdr>
                <w:top w:val="none" w:sz="0" w:space="0" w:color="auto"/>
                <w:left w:val="none" w:sz="0" w:space="0" w:color="auto"/>
                <w:bottom w:val="none" w:sz="0" w:space="0" w:color="auto"/>
                <w:right w:val="none" w:sz="0" w:space="0" w:color="auto"/>
              </w:divBdr>
            </w:div>
            <w:div w:id="744380943">
              <w:marLeft w:val="0"/>
              <w:marRight w:val="0"/>
              <w:marTop w:val="0"/>
              <w:marBottom w:val="0"/>
              <w:divBdr>
                <w:top w:val="none" w:sz="0" w:space="0" w:color="auto"/>
                <w:left w:val="none" w:sz="0" w:space="0" w:color="auto"/>
                <w:bottom w:val="none" w:sz="0" w:space="0" w:color="auto"/>
                <w:right w:val="none" w:sz="0" w:space="0" w:color="auto"/>
              </w:divBdr>
            </w:div>
            <w:div w:id="1084492965">
              <w:marLeft w:val="0"/>
              <w:marRight w:val="0"/>
              <w:marTop w:val="0"/>
              <w:marBottom w:val="0"/>
              <w:divBdr>
                <w:top w:val="none" w:sz="0" w:space="0" w:color="auto"/>
                <w:left w:val="none" w:sz="0" w:space="0" w:color="auto"/>
                <w:bottom w:val="none" w:sz="0" w:space="0" w:color="auto"/>
                <w:right w:val="none" w:sz="0" w:space="0" w:color="auto"/>
              </w:divBdr>
            </w:div>
            <w:div w:id="1432355049">
              <w:marLeft w:val="0"/>
              <w:marRight w:val="0"/>
              <w:marTop w:val="0"/>
              <w:marBottom w:val="0"/>
              <w:divBdr>
                <w:top w:val="none" w:sz="0" w:space="0" w:color="auto"/>
                <w:left w:val="none" w:sz="0" w:space="0" w:color="auto"/>
                <w:bottom w:val="none" w:sz="0" w:space="0" w:color="auto"/>
                <w:right w:val="none" w:sz="0" w:space="0" w:color="auto"/>
              </w:divBdr>
            </w:div>
            <w:div w:id="1501038935">
              <w:marLeft w:val="0"/>
              <w:marRight w:val="0"/>
              <w:marTop w:val="0"/>
              <w:marBottom w:val="0"/>
              <w:divBdr>
                <w:top w:val="none" w:sz="0" w:space="0" w:color="auto"/>
                <w:left w:val="none" w:sz="0" w:space="0" w:color="auto"/>
                <w:bottom w:val="none" w:sz="0" w:space="0" w:color="auto"/>
                <w:right w:val="none" w:sz="0" w:space="0" w:color="auto"/>
              </w:divBdr>
            </w:div>
            <w:div w:id="1613122937">
              <w:marLeft w:val="0"/>
              <w:marRight w:val="0"/>
              <w:marTop w:val="0"/>
              <w:marBottom w:val="0"/>
              <w:divBdr>
                <w:top w:val="none" w:sz="0" w:space="0" w:color="auto"/>
                <w:left w:val="none" w:sz="0" w:space="0" w:color="auto"/>
                <w:bottom w:val="none" w:sz="0" w:space="0" w:color="auto"/>
                <w:right w:val="none" w:sz="0" w:space="0" w:color="auto"/>
              </w:divBdr>
            </w:div>
            <w:div w:id="1670020644">
              <w:marLeft w:val="0"/>
              <w:marRight w:val="0"/>
              <w:marTop w:val="0"/>
              <w:marBottom w:val="0"/>
              <w:divBdr>
                <w:top w:val="none" w:sz="0" w:space="0" w:color="auto"/>
                <w:left w:val="none" w:sz="0" w:space="0" w:color="auto"/>
                <w:bottom w:val="none" w:sz="0" w:space="0" w:color="auto"/>
                <w:right w:val="none" w:sz="0" w:space="0" w:color="auto"/>
              </w:divBdr>
            </w:div>
            <w:div w:id="1735200346">
              <w:marLeft w:val="0"/>
              <w:marRight w:val="0"/>
              <w:marTop w:val="0"/>
              <w:marBottom w:val="0"/>
              <w:divBdr>
                <w:top w:val="none" w:sz="0" w:space="0" w:color="auto"/>
                <w:left w:val="none" w:sz="0" w:space="0" w:color="auto"/>
                <w:bottom w:val="none" w:sz="0" w:space="0" w:color="auto"/>
                <w:right w:val="none" w:sz="0" w:space="0" w:color="auto"/>
              </w:divBdr>
            </w:div>
            <w:div w:id="1901935915">
              <w:marLeft w:val="0"/>
              <w:marRight w:val="0"/>
              <w:marTop w:val="0"/>
              <w:marBottom w:val="0"/>
              <w:divBdr>
                <w:top w:val="none" w:sz="0" w:space="0" w:color="auto"/>
                <w:left w:val="none" w:sz="0" w:space="0" w:color="auto"/>
                <w:bottom w:val="none" w:sz="0" w:space="0" w:color="auto"/>
                <w:right w:val="none" w:sz="0" w:space="0" w:color="auto"/>
              </w:divBdr>
            </w:div>
          </w:divsChild>
        </w:div>
        <w:div w:id="843085343">
          <w:marLeft w:val="0"/>
          <w:marRight w:val="0"/>
          <w:marTop w:val="567"/>
          <w:marBottom w:val="567"/>
          <w:divBdr>
            <w:top w:val="none" w:sz="0" w:space="0" w:color="auto"/>
            <w:left w:val="none" w:sz="0" w:space="0" w:color="auto"/>
            <w:bottom w:val="none" w:sz="0" w:space="0" w:color="auto"/>
            <w:right w:val="none" w:sz="0" w:space="0" w:color="auto"/>
          </w:divBdr>
          <w:divsChild>
            <w:div w:id="80640317">
              <w:marLeft w:val="0"/>
              <w:marRight w:val="0"/>
              <w:marTop w:val="0"/>
              <w:marBottom w:val="0"/>
              <w:divBdr>
                <w:top w:val="none" w:sz="0" w:space="0" w:color="auto"/>
                <w:left w:val="none" w:sz="0" w:space="0" w:color="auto"/>
                <w:bottom w:val="none" w:sz="0" w:space="0" w:color="auto"/>
                <w:right w:val="none" w:sz="0" w:space="0" w:color="auto"/>
              </w:divBdr>
            </w:div>
            <w:div w:id="182406446">
              <w:marLeft w:val="0"/>
              <w:marRight w:val="0"/>
              <w:marTop w:val="0"/>
              <w:marBottom w:val="0"/>
              <w:divBdr>
                <w:top w:val="none" w:sz="0" w:space="0" w:color="auto"/>
                <w:left w:val="none" w:sz="0" w:space="0" w:color="auto"/>
                <w:bottom w:val="none" w:sz="0" w:space="0" w:color="auto"/>
                <w:right w:val="none" w:sz="0" w:space="0" w:color="auto"/>
              </w:divBdr>
            </w:div>
            <w:div w:id="182982649">
              <w:marLeft w:val="0"/>
              <w:marRight w:val="0"/>
              <w:marTop w:val="0"/>
              <w:marBottom w:val="0"/>
              <w:divBdr>
                <w:top w:val="none" w:sz="0" w:space="0" w:color="auto"/>
                <w:left w:val="none" w:sz="0" w:space="0" w:color="auto"/>
                <w:bottom w:val="none" w:sz="0" w:space="0" w:color="auto"/>
                <w:right w:val="none" w:sz="0" w:space="0" w:color="auto"/>
              </w:divBdr>
            </w:div>
            <w:div w:id="208106677">
              <w:marLeft w:val="0"/>
              <w:marRight w:val="0"/>
              <w:marTop w:val="0"/>
              <w:marBottom w:val="0"/>
              <w:divBdr>
                <w:top w:val="none" w:sz="0" w:space="0" w:color="auto"/>
                <w:left w:val="none" w:sz="0" w:space="0" w:color="auto"/>
                <w:bottom w:val="none" w:sz="0" w:space="0" w:color="auto"/>
                <w:right w:val="none" w:sz="0" w:space="0" w:color="auto"/>
              </w:divBdr>
            </w:div>
            <w:div w:id="307326490">
              <w:marLeft w:val="0"/>
              <w:marRight w:val="0"/>
              <w:marTop w:val="0"/>
              <w:marBottom w:val="0"/>
              <w:divBdr>
                <w:top w:val="none" w:sz="0" w:space="0" w:color="auto"/>
                <w:left w:val="none" w:sz="0" w:space="0" w:color="auto"/>
                <w:bottom w:val="none" w:sz="0" w:space="0" w:color="auto"/>
                <w:right w:val="none" w:sz="0" w:space="0" w:color="auto"/>
              </w:divBdr>
            </w:div>
            <w:div w:id="358553501">
              <w:marLeft w:val="0"/>
              <w:marRight w:val="0"/>
              <w:marTop w:val="0"/>
              <w:marBottom w:val="0"/>
              <w:divBdr>
                <w:top w:val="none" w:sz="0" w:space="0" w:color="auto"/>
                <w:left w:val="none" w:sz="0" w:space="0" w:color="auto"/>
                <w:bottom w:val="none" w:sz="0" w:space="0" w:color="auto"/>
                <w:right w:val="none" w:sz="0" w:space="0" w:color="auto"/>
              </w:divBdr>
            </w:div>
            <w:div w:id="367292259">
              <w:marLeft w:val="0"/>
              <w:marRight w:val="0"/>
              <w:marTop w:val="0"/>
              <w:marBottom w:val="0"/>
              <w:divBdr>
                <w:top w:val="none" w:sz="0" w:space="0" w:color="auto"/>
                <w:left w:val="none" w:sz="0" w:space="0" w:color="auto"/>
                <w:bottom w:val="none" w:sz="0" w:space="0" w:color="auto"/>
                <w:right w:val="none" w:sz="0" w:space="0" w:color="auto"/>
              </w:divBdr>
            </w:div>
            <w:div w:id="411046257">
              <w:marLeft w:val="0"/>
              <w:marRight w:val="0"/>
              <w:marTop w:val="0"/>
              <w:marBottom w:val="0"/>
              <w:divBdr>
                <w:top w:val="none" w:sz="0" w:space="0" w:color="auto"/>
                <w:left w:val="none" w:sz="0" w:space="0" w:color="auto"/>
                <w:bottom w:val="none" w:sz="0" w:space="0" w:color="auto"/>
                <w:right w:val="none" w:sz="0" w:space="0" w:color="auto"/>
              </w:divBdr>
            </w:div>
            <w:div w:id="439254126">
              <w:marLeft w:val="0"/>
              <w:marRight w:val="0"/>
              <w:marTop w:val="0"/>
              <w:marBottom w:val="0"/>
              <w:divBdr>
                <w:top w:val="none" w:sz="0" w:space="0" w:color="auto"/>
                <w:left w:val="none" w:sz="0" w:space="0" w:color="auto"/>
                <w:bottom w:val="none" w:sz="0" w:space="0" w:color="auto"/>
                <w:right w:val="none" w:sz="0" w:space="0" w:color="auto"/>
              </w:divBdr>
            </w:div>
            <w:div w:id="488641081">
              <w:marLeft w:val="0"/>
              <w:marRight w:val="0"/>
              <w:marTop w:val="0"/>
              <w:marBottom w:val="0"/>
              <w:divBdr>
                <w:top w:val="none" w:sz="0" w:space="0" w:color="auto"/>
                <w:left w:val="none" w:sz="0" w:space="0" w:color="auto"/>
                <w:bottom w:val="none" w:sz="0" w:space="0" w:color="auto"/>
                <w:right w:val="none" w:sz="0" w:space="0" w:color="auto"/>
              </w:divBdr>
            </w:div>
            <w:div w:id="736786963">
              <w:marLeft w:val="0"/>
              <w:marRight w:val="0"/>
              <w:marTop w:val="0"/>
              <w:marBottom w:val="0"/>
              <w:divBdr>
                <w:top w:val="none" w:sz="0" w:space="0" w:color="auto"/>
                <w:left w:val="none" w:sz="0" w:space="0" w:color="auto"/>
                <w:bottom w:val="none" w:sz="0" w:space="0" w:color="auto"/>
                <w:right w:val="none" w:sz="0" w:space="0" w:color="auto"/>
              </w:divBdr>
            </w:div>
            <w:div w:id="738746653">
              <w:marLeft w:val="0"/>
              <w:marRight w:val="0"/>
              <w:marTop w:val="0"/>
              <w:marBottom w:val="0"/>
              <w:divBdr>
                <w:top w:val="none" w:sz="0" w:space="0" w:color="auto"/>
                <w:left w:val="none" w:sz="0" w:space="0" w:color="auto"/>
                <w:bottom w:val="none" w:sz="0" w:space="0" w:color="auto"/>
                <w:right w:val="none" w:sz="0" w:space="0" w:color="auto"/>
              </w:divBdr>
            </w:div>
            <w:div w:id="853225590">
              <w:marLeft w:val="0"/>
              <w:marRight w:val="0"/>
              <w:marTop w:val="0"/>
              <w:marBottom w:val="0"/>
              <w:divBdr>
                <w:top w:val="none" w:sz="0" w:space="0" w:color="auto"/>
                <w:left w:val="none" w:sz="0" w:space="0" w:color="auto"/>
                <w:bottom w:val="none" w:sz="0" w:space="0" w:color="auto"/>
                <w:right w:val="none" w:sz="0" w:space="0" w:color="auto"/>
              </w:divBdr>
            </w:div>
            <w:div w:id="874658331">
              <w:marLeft w:val="0"/>
              <w:marRight w:val="0"/>
              <w:marTop w:val="0"/>
              <w:marBottom w:val="0"/>
              <w:divBdr>
                <w:top w:val="none" w:sz="0" w:space="0" w:color="auto"/>
                <w:left w:val="none" w:sz="0" w:space="0" w:color="auto"/>
                <w:bottom w:val="none" w:sz="0" w:space="0" w:color="auto"/>
                <w:right w:val="none" w:sz="0" w:space="0" w:color="auto"/>
              </w:divBdr>
            </w:div>
            <w:div w:id="886987275">
              <w:marLeft w:val="0"/>
              <w:marRight w:val="0"/>
              <w:marTop w:val="0"/>
              <w:marBottom w:val="0"/>
              <w:divBdr>
                <w:top w:val="none" w:sz="0" w:space="0" w:color="auto"/>
                <w:left w:val="none" w:sz="0" w:space="0" w:color="auto"/>
                <w:bottom w:val="none" w:sz="0" w:space="0" w:color="auto"/>
                <w:right w:val="none" w:sz="0" w:space="0" w:color="auto"/>
              </w:divBdr>
            </w:div>
            <w:div w:id="935089209">
              <w:marLeft w:val="0"/>
              <w:marRight w:val="0"/>
              <w:marTop w:val="0"/>
              <w:marBottom w:val="0"/>
              <w:divBdr>
                <w:top w:val="none" w:sz="0" w:space="0" w:color="auto"/>
                <w:left w:val="none" w:sz="0" w:space="0" w:color="auto"/>
                <w:bottom w:val="none" w:sz="0" w:space="0" w:color="auto"/>
                <w:right w:val="none" w:sz="0" w:space="0" w:color="auto"/>
              </w:divBdr>
            </w:div>
            <w:div w:id="944924286">
              <w:marLeft w:val="0"/>
              <w:marRight w:val="0"/>
              <w:marTop w:val="0"/>
              <w:marBottom w:val="0"/>
              <w:divBdr>
                <w:top w:val="none" w:sz="0" w:space="0" w:color="auto"/>
                <w:left w:val="none" w:sz="0" w:space="0" w:color="auto"/>
                <w:bottom w:val="none" w:sz="0" w:space="0" w:color="auto"/>
                <w:right w:val="none" w:sz="0" w:space="0" w:color="auto"/>
              </w:divBdr>
            </w:div>
            <w:div w:id="981302268">
              <w:marLeft w:val="0"/>
              <w:marRight w:val="0"/>
              <w:marTop w:val="0"/>
              <w:marBottom w:val="0"/>
              <w:divBdr>
                <w:top w:val="none" w:sz="0" w:space="0" w:color="auto"/>
                <w:left w:val="none" w:sz="0" w:space="0" w:color="auto"/>
                <w:bottom w:val="none" w:sz="0" w:space="0" w:color="auto"/>
                <w:right w:val="none" w:sz="0" w:space="0" w:color="auto"/>
              </w:divBdr>
            </w:div>
            <w:div w:id="1201237975">
              <w:marLeft w:val="0"/>
              <w:marRight w:val="0"/>
              <w:marTop w:val="0"/>
              <w:marBottom w:val="0"/>
              <w:divBdr>
                <w:top w:val="none" w:sz="0" w:space="0" w:color="auto"/>
                <w:left w:val="none" w:sz="0" w:space="0" w:color="auto"/>
                <w:bottom w:val="none" w:sz="0" w:space="0" w:color="auto"/>
                <w:right w:val="none" w:sz="0" w:space="0" w:color="auto"/>
              </w:divBdr>
            </w:div>
            <w:div w:id="1213427220">
              <w:marLeft w:val="0"/>
              <w:marRight w:val="0"/>
              <w:marTop w:val="0"/>
              <w:marBottom w:val="0"/>
              <w:divBdr>
                <w:top w:val="none" w:sz="0" w:space="0" w:color="auto"/>
                <w:left w:val="none" w:sz="0" w:space="0" w:color="auto"/>
                <w:bottom w:val="none" w:sz="0" w:space="0" w:color="auto"/>
                <w:right w:val="none" w:sz="0" w:space="0" w:color="auto"/>
              </w:divBdr>
            </w:div>
            <w:div w:id="1229073582">
              <w:marLeft w:val="0"/>
              <w:marRight w:val="0"/>
              <w:marTop w:val="0"/>
              <w:marBottom w:val="0"/>
              <w:divBdr>
                <w:top w:val="none" w:sz="0" w:space="0" w:color="auto"/>
                <w:left w:val="none" w:sz="0" w:space="0" w:color="auto"/>
                <w:bottom w:val="none" w:sz="0" w:space="0" w:color="auto"/>
                <w:right w:val="none" w:sz="0" w:space="0" w:color="auto"/>
              </w:divBdr>
            </w:div>
            <w:div w:id="1318991947">
              <w:marLeft w:val="0"/>
              <w:marRight w:val="0"/>
              <w:marTop w:val="0"/>
              <w:marBottom w:val="0"/>
              <w:divBdr>
                <w:top w:val="none" w:sz="0" w:space="0" w:color="auto"/>
                <w:left w:val="none" w:sz="0" w:space="0" w:color="auto"/>
                <w:bottom w:val="none" w:sz="0" w:space="0" w:color="auto"/>
                <w:right w:val="none" w:sz="0" w:space="0" w:color="auto"/>
              </w:divBdr>
            </w:div>
            <w:div w:id="1322543869">
              <w:marLeft w:val="0"/>
              <w:marRight w:val="0"/>
              <w:marTop w:val="0"/>
              <w:marBottom w:val="0"/>
              <w:divBdr>
                <w:top w:val="none" w:sz="0" w:space="0" w:color="auto"/>
                <w:left w:val="none" w:sz="0" w:space="0" w:color="auto"/>
                <w:bottom w:val="none" w:sz="0" w:space="0" w:color="auto"/>
                <w:right w:val="none" w:sz="0" w:space="0" w:color="auto"/>
              </w:divBdr>
            </w:div>
            <w:div w:id="1365985095">
              <w:marLeft w:val="0"/>
              <w:marRight w:val="0"/>
              <w:marTop w:val="0"/>
              <w:marBottom w:val="0"/>
              <w:divBdr>
                <w:top w:val="none" w:sz="0" w:space="0" w:color="auto"/>
                <w:left w:val="none" w:sz="0" w:space="0" w:color="auto"/>
                <w:bottom w:val="none" w:sz="0" w:space="0" w:color="auto"/>
                <w:right w:val="none" w:sz="0" w:space="0" w:color="auto"/>
              </w:divBdr>
            </w:div>
            <w:div w:id="1449276096">
              <w:marLeft w:val="0"/>
              <w:marRight w:val="0"/>
              <w:marTop w:val="0"/>
              <w:marBottom w:val="0"/>
              <w:divBdr>
                <w:top w:val="none" w:sz="0" w:space="0" w:color="auto"/>
                <w:left w:val="none" w:sz="0" w:space="0" w:color="auto"/>
                <w:bottom w:val="none" w:sz="0" w:space="0" w:color="auto"/>
                <w:right w:val="none" w:sz="0" w:space="0" w:color="auto"/>
              </w:divBdr>
            </w:div>
            <w:div w:id="1500806739">
              <w:marLeft w:val="0"/>
              <w:marRight w:val="0"/>
              <w:marTop w:val="0"/>
              <w:marBottom w:val="0"/>
              <w:divBdr>
                <w:top w:val="none" w:sz="0" w:space="0" w:color="auto"/>
                <w:left w:val="none" w:sz="0" w:space="0" w:color="auto"/>
                <w:bottom w:val="none" w:sz="0" w:space="0" w:color="auto"/>
                <w:right w:val="none" w:sz="0" w:space="0" w:color="auto"/>
              </w:divBdr>
            </w:div>
            <w:div w:id="1700012188">
              <w:marLeft w:val="0"/>
              <w:marRight w:val="0"/>
              <w:marTop w:val="0"/>
              <w:marBottom w:val="0"/>
              <w:divBdr>
                <w:top w:val="none" w:sz="0" w:space="0" w:color="auto"/>
                <w:left w:val="none" w:sz="0" w:space="0" w:color="auto"/>
                <w:bottom w:val="none" w:sz="0" w:space="0" w:color="auto"/>
                <w:right w:val="none" w:sz="0" w:space="0" w:color="auto"/>
              </w:divBdr>
            </w:div>
            <w:div w:id="1810049691">
              <w:marLeft w:val="0"/>
              <w:marRight w:val="0"/>
              <w:marTop w:val="0"/>
              <w:marBottom w:val="0"/>
              <w:divBdr>
                <w:top w:val="none" w:sz="0" w:space="0" w:color="auto"/>
                <w:left w:val="none" w:sz="0" w:space="0" w:color="auto"/>
                <w:bottom w:val="none" w:sz="0" w:space="0" w:color="auto"/>
                <w:right w:val="none" w:sz="0" w:space="0" w:color="auto"/>
              </w:divBdr>
            </w:div>
            <w:div w:id="1949316770">
              <w:marLeft w:val="0"/>
              <w:marRight w:val="0"/>
              <w:marTop w:val="0"/>
              <w:marBottom w:val="0"/>
              <w:divBdr>
                <w:top w:val="none" w:sz="0" w:space="0" w:color="auto"/>
                <w:left w:val="none" w:sz="0" w:space="0" w:color="auto"/>
                <w:bottom w:val="none" w:sz="0" w:space="0" w:color="auto"/>
                <w:right w:val="none" w:sz="0" w:space="0" w:color="auto"/>
              </w:divBdr>
            </w:div>
            <w:div w:id="2002538396">
              <w:marLeft w:val="0"/>
              <w:marRight w:val="0"/>
              <w:marTop w:val="0"/>
              <w:marBottom w:val="0"/>
              <w:divBdr>
                <w:top w:val="none" w:sz="0" w:space="0" w:color="auto"/>
                <w:left w:val="none" w:sz="0" w:space="0" w:color="auto"/>
                <w:bottom w:val="none" w:sz="0" w:space="0" w:color="auto"/>
                <w:right w:val="none" w:sz="0" w:space="0" w:color="auto"/>
              </w:divBdr>
            </w:div>
            <w:div w:id="2016150199">
              <w:marLeft w:val="0"/>
              <w:marRight w:val="0"/>
              <w:marTop w:val="0"/>
              <w:marBottom w:val="0"/>
              <w:divBdr>
                <w:top w:val="none" w:sz="0" w:space="0" w:color="auto"/>
                <w:left w:val="none" w:sz="0" w:space="0" w:color="auto"/>
                <w:bottom w:val="none" w:sz="0" w:space="0" w:color="auto"/>
                <w:right w:val="none" w:sz="0" w:space="0" w:color="auto"/>
              </w:divBdr>
            </w:div>
            <w:div w:id="2061319241">
              <w:marLeft w:val="0"/>
              <w:marRight w:val="0"/>
              <w:marTop w:val="0"/>
              <w:marBottom w:val="0"/>
              <w:divBdr>
                <w:top w:val="none" w:sz="0" w:space="0" w:color="auto"/>
                <w:left w:val="none" w:sz="0" w:space="0" w:color="auto"/>
                <w:bottom w:val="none" w:sz="0" w:space="0" w:color="auto"/>
                <w:right w:val="none" w:sz="0" w:space="0" w:color="auto"/>
              </w:divBdr>
            </w:div>
          </w:divsChild>
        </w:div>
        <w:div w:id="1818571253">
          <w:marLeft w:val="0"/>
          <w:marRight w:val="0"/>
          <w:marTop w:val="567"/>
          <w:marBottom w:val="567"/>
          <w:divBdr>
            <w:top w:val="none" w:sz="0" w:space="0" w:color="auto"/>
            <w:left w:val="none" w:sz="0" w:space="0" w:color="auto"/>
            <w:bottom w:val="none" w:sz="0" w:space="0" w:color="auto"/>
            <w:right w:val="none" w:sz="0" w:space="0" w:color="auto"/>
          </w:divBdr>
          <w:divsChild>
            <w:div w:id="143158468">
              <w:marLeft w:val="0"/>
              <w:marRight w:val="0"/>
              <w:marTop w:val="0"/>
              <w:marBottom w:val="0"/>
              <w:divBdr>
                <w:top w:val="none" w:sz="0" w:space="0" w:color="auto"/>
                <w:left w:val="none" w:sz="0" w:space="0" w:color="auto"/>
                <w:bottom w:val="none" w:sz="0" w:space="0" w:color="auto"/>
                <w:right w:val="none" w:sz="0" w:space="0" w:color="auto"/>
              </w:divBdr>
            </w:div>
            <w:div w:id="483814636">
              <w:marLeft w:val="0"/>
              <w:marRight w:val="0"/>
              <w:marTop w:val="0"/>
              <w:marBottom w:val="0"/>
              <w:divBdr>
                <w:top w:val="none" w:sz="0" w:space="0" w:color="auto"/>
                <w:left w:val="none" w:sz="0" w:space="0" w:color="auto"/>
                <w:bottom w:val="none" w:sz="0" w:space="0" w:color="auto"/>
                <w:right w:val="none" w:sz="0" w:space="0" w:color="auto"/>
              </w:divBdr>
            </w:div>
            <w:div w:id="751584763">
              <w:marLeft w:val="0"/>
              <w:marRight w:val="0"/>
              <w:marTop w:val="0"/>
              <w:marBottom w:val="0"/>
              <w:divBdr>
                <w:top w:val="none" w:sz="0" w:space="0" w:color="auto"/>
                <w:left w:val="none" w:sz="0" w:space="0" w:color="auto"/>
                <w:bottom w:val="none" w:sz="0" w:space="0" w:color="auto"/>
                <w:right w:val="none" w:sz="0" w:space="0" w:color="auto"/>
              </w:divBdr>
            </w:div>
            <w:div w:id="865556672">
              <w:marLeft w:val="0"/>
              <w:marRight w:val="0"/>
              <w:marTop w:val="0"/>
              <w:marBottom w:val="0"/>
              <w:divBdr>
                <w:top w:val="none" w:sz="0" w:space="0" w:color="auto"/>
                <w:left w:val="none" w:sz="0" w:space="0" w:color="auto"/>
                <w:bottom w:val="none" w:sz="0" w:space="0" w:color="auto"/>
                <w:right w:val="none" w:sz="0" w:space="0" w:color="auto"/>
              </w:divBdr>
              <w:divsChild>
                <w:div w:id="17220934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79191000">
              <w:marLeft w:val="0"/>
              <w:marRight w:val="0"/>
              <w:marTop w:val="0"/>
              <w:marBottom w:val="0"/>
              <w:divBdr>
                <w:top w:val="none" w:sz="0" w:space="0" w:color="auto"/>
                <w:left w:val="none" w:sz="0" w:space="0" w:color="auto"/>
                <w:bottom w:val="none" w:sz="0" w:space="0" w:color="auto"/>
                <w:right w:val="none" w:sz="0" w:space="0" w:color="auto"/>
              </w:divBdr>
            </w:div>
            <w:div w:id="1155688221">
              <w:marLeft w:val="0"/>
              <w:marRight w:val="0"/>
              <w:marTop w:val="0"/>
              <w:marBottom w:val="0"/>
              <w:divBdr>
                <w:top w:val="none" w:sz="0" w:space="0" w:color="auto"/>
                <w:left w:val="none" w:sz="0" w:space="0" w:color="auto"/>
                <w:bottom w:val="none" w:sz="0" w:space="0" w:color="auto"/>
                <w:right w:val="none" w:sz="0" w:space="0" w:color="auto"/>
              </w:divBdr>
            </w:div>
            <w:div w:id="1174691158">
              <w:marLeft w:val="0"/>
              <w:marRight w:val="0"/>
              <w:marTop w:val="0"/>
              <w:marBottom w:val="0"/>
              <w:divBdr>
                <w:top w:val="none" w:sz="0" w:space="0" w:color="auto"/>
                <w:left w:val="none" w:sz="0" w:space="0" w:color="auto"/>
                <w:bottom w:val="none" w:sz="0" w:space="0" w:color="auto"/>
                <w:right w:val="none" w:sz="0" w:space="0" w:color="auto"/>
              </w:divBdr>
            </w:div>
            <w:div w:id="1180389414">
              <w:marLeft w:val="0"/>
              <w:marRight w:val="0"/>
              <w:marTop w:val="0"/>
              <w:marBottom w:val="0"/>
              <w:divBdr>
                <w:top w:val="none" w:sz="0" w:space="0" w:color="auto"/>
                <w:left w:val="none" w:sz="0" w:space="0" w:color="auto"/>
                <w:bottom w:val="none" w:sz="0" w:space="0" w:color="auto"/>
                <w:right w:val="none" w:sz="0" w:space="0" w:color="auto"/>
              </w:divBdr>
            </w:div>
            <w:div w:id="1228876931">
              <w:marLeft w:val="0"/>
              <w:marRight w:val="0"/>
              <w:marTop w:val="0"/>
              <w:marBottom w:val="0"/>
              <w:divBdr>
                <w:top w:val="none" w:sz="0" w:space="0" w:color="auto"/>
                <w:left w:val="none" w:sz="0" w:space="0" w:color="auto"/>
                <w:bottom w:val="none" w:sz="0" w:space="0" w:color="auto"/>
                <w:right w:val="none" w:sz="0" w:space="0" w:color="auto"/>
              </w:divBdr>
            </w:div>
            <w:div w:id="1392191673">
              <w:marLeft w:val="0"/>
              <w:marRight w:val="0"/>
              <w:marTop w:val="0"/>
              <w:marBottom w:val="0"/>
              <w:divBdr>
                <w:top w:val="none" w:sz="0" w:space="0" w:color="auto"/>
                <w:left w:val="none" w:sz="0" w:space="0" w:color="auto"/>
                <w:bottom w:val="none" w:sz="0" w:space="0" w:color="auto"/>
                <w:right w:val="none" w:sz="0" w:space="0" w:color="auto"/>
              </w:divBdr>
            </w:div>
            <w:div w:id="1491169898">
              <w:marLeft w:val="0"/>
              <w:marRight w:val="0"/>
              <w:marTop w:val="0"/>
              <w:marBottom w:val="0"/>
              <w:divBdr>
                <w:top w:val="none" w:sz="0" w:space="0" w:color="auto"/>
                <w:left w:val="none" w:sz="0" w:space="0" w:color="auto"/>
                <w:bottom w:val="none" w:sz="0" w:space="0" w:color="auto"/>
                <w:right w:val="none" w:sz="0" w:space="0" w:color="auto"/>
              </w:divBdr>
            </w:div>
            <w:div w:id="1699430814">
              <w:marLeft w:val="0"/>
              <w:marRight w:val="0"/>
              <w:marTop w:val="0"/>
              <w:marBottom w:val="0"/>
              <w:divBdr>
                <w:top w:val="none" w:sz="0" w:space="0" w:color="auto"/>
                <w:left w:val="none" w:sz="0" w:space="0" w:color="auto"/>
                <w:bottom w:val="none" w:sz="0" w:space="0" w:color="auto"/>
                <w:right w:val="none" w:sz="0" w:space="0" w:color="auto"/>
              </w:divBdr>
            </w:div>
            <w:div w:id="1786460779">
              <w:marLeft w:val="0"/>
              <w:marRight w:val="0"/>
              <w:marTop w:val="0"/>
              <w:marBottom w:val="0"/>
              <w:divBdr>
                <w:top w:val="none" w:sz="0" w:space="0" w:color="auto"/>
                <w:left w:val="none" w:sz="0" w:space="0" w:color="auto"/>
                <w:bottom w:val="none" w:sz="0" w:space="0" w:color="auto"/>
                <w:right w:val="none" w:sz="0" w:space="0" w:color="auto"/>
              </w:divBdr>
            </w:div>
            <w:div w:id="197991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61375">
      <w:bodyDiv w:val="1"/>
      <w:marLeft w:val="0"/>
      <w:marRight w:val="0"/>
      <w:marTop w:val="0"/>
      <w:marBottom w:val="0"/>
      <w:divBdr>
        <w:top w:val="none" w:sz="0" w:space="0" w:color="auto"/>
        <w:left w:val="none" w:sz="0" w:space="0" w:color="auto"/>
        <w:bottom w:val="none" w:sz="0" w:space="0" w:color="auto"/>
        <w:right w:val="none" w:sz="0" w:space="0" w:color="auto"/>
      </w:divBdr>
      <w:divsChild>
        <w:div w:id="1082868644">
          <w:marLeft w:val="0"/>
          <w:marRight w:val="0"/>
          <w:marTop w:val="567"/>
          <w:marBottom w:val="567"/>
          <w:divBdr>
            <w:top w:val="none" w:sz="0" w:space="0" w:color="auto"/>
            <w:left w:val="none" w:sz="0" w:space="0" w:color="auto"/>
            <w:bottom w:val="none" w:sz="0" w:space="0" w:color="auto"/>
            <w:right w:val="none" w:sz="0" w:space="0" w:color="auto"/>
          </w:divBdr>
          <w:divsChild>
            <w:div w:id="233511979">
              <w:marLeft w:val="0"/>
              <w:marRight w:val="0"/>
              <w:marTop w:val="0"/>
              <w:marBottom w:val="0"/>
              <w:divBdr>
                <w:top w:val="none" w:sz="0" w:space="0" w:color="auto"/>
                <w:left w:val="none" w:sz="0" w:space="0" w:color="auto"/>
                <w:bottom w:val="none" w:sz="0" w:space="0" w:color="auto"/>
                <w:right w:val="none" w:sz="0" w:space="0" w:color="auto"/>
              </w:divBdr>
            </w:div>
            <w:div w:id="412632879">
              <w:marLeft w:val="0"/>
              <w:marRight w:val="0"/>
              <w:marTop w:val="0"/>
              <w:marBottom w:val="0"/>
              <w:divBdr>
                <w:top w:val="none" w:sz="0" w:space="0" w:color="auto"/>
                <w:left w:val="none" w:sz="0" w:space="0" w:color="auto"/>
                <w:bottom w:val="none" w:sz="0" w:space="0" w:color="auto"/>
                <w:right w:val="none" w:sz="0" w:space="0" w:color="auto"/>
              </w:divBdr>
            </w:div>
            <w:div w:id="641930429">
              <w:marLeft w:val="0"/>
              <w:marRight w:val="0"/>
              <w:marTop w:val="0"/>
              <w:marBottom w:val="0"/>
              <w:divBdr>
                <w:top w:val="none" w:sz="0" w:space="0" w:color="auto"/>
                <w:left w:val="none" w:sz="0" w:space="0" w:color="auto"/>
                <w:bottom w:val="none" w:sz="0" w:space="0" w:color="auto"/>
                <w:right w:val="none" w:sz="0" w:space="0" w:color="auto"/>
              </w:divBdr>
            </w:div>
            <w:div w:id="664862765">
              <w:marLeft w:val="0"/>
              <w:marRight w:val="0"/>
              <w:marTop w:val="0"/>
              <w:marBottom w:val="0"/>
              <w:divBdr>
                <w:top w:val="none" w:sz="0" w:space="0" w:color="auto"/>
                <w:left w:val="none" w:sz="0" w:space="0" w:color="auto"/>
                <w:bottom w:val="none" w:sz="0" w:space="0" w:color="auto"/>
                <w:right w:val="none" w:sz="0" w:space="0" w:color="auto"/>
              </w:divBdr>
            </w:div>
            <w:div w:id="940258405">
              <w:marLeft w:val="0"/>
              <w:marRight w:val="0"/>
              <w:marTop w:val="0"/>
              <w:marBottom w:val="0"/>
              <w:divBdr>
                <w:top w:val="none" w:sz="0" w:space="0" w:color="auto"/>
                <w:left w:val="none" w:sz="0" w:space="0" w:color="auto"/>
                <w:bottom w:val="none" w:sz="0" w:space="0" w:color="auto"/>
                <w:right w:val="none" w:sz="0" w:space="0" w:color="auto"/>
              </w:divBdr>
            </w:div>
            <w:div w:id="973751066">
              <w:marLeft w:val="0"/>
              <w:marRight w:val="0"/>
              <w:marTop w:val="0"/>
              <w:marBottom w:val="0"/>
              <w:divBdr>
                <w:top w:val="none" w:sz="0" w:space="0" w:color="auto"/>
                <w:left w:val="none" w:sz="0" w:space="0" w:color="auto"/>
                <w:bottom w:val="none" w:sz="0" w:space="0" w:color="auto"/>
                <w:right w:val="none" w:sz="0" w:space="0" w:color="auto"/>
              </w:divBdr>
            </w:div>
            <w:div w:id="1428382968">
              <w:marLeft w:val="0"/>
              <w:marRight w:val="0"/>
              <w:marTop w:val="0"/>
              <w:marBottom w:val="0"/>
              <w:divBdr>
                <w:top w:val="none" w:sz="0" w:space="0" w:color="auto"/>
                <w:left w:val="none" w:sz="0" w:space="0" w:color="auto"/>
                <w:bottom w:val="none" w:sz="0" w:space="0" w:color="auto"/>
                <w:right w:val="none" w:sz="0" w:space="0" w:color="auto"/>
              </w:divBdr>
            </w:div>
            <w:div w:id="1471707260">
              <w:marLeft w:val="0"/>
              <w:marRight w:val="0"/>
              <w:marTop w:val="0"/>
              <w:marBottom w:val="0"/>
              <w:divBdr>
                <w:top w:val="none" w:sz="0" w:space="0" w:color="auto"/>
                <w:left w:val="none" w:sz="0" w:space="0" w:color="auto"/>
                <w:bottom w:val="none" w:sz="0" w:space="0" w:color="auto"/>
                <w:right w:val="none" w:sz="0" w:space="0" w:color="auto"/>
              </w:divBdr>
            </w:div>
            <w:div w:id="1651471688">
              <w:marLeft w:val="0"/>
              <w:marRight w:val="0"/>
              <w:marTop w:val="0"/>
              <w:marBottom w:val="0"/>
              <w:divBdr>
                <w:top w:val="none" w:sz="0" w:space="0" w:color="auto"/>
                <w:left w:val="none" w:sz="0" w:space="0" w:color="auto"/>
                <w:bottom w:val="none" w:sz="0" w:space="0" w:color="auto"/>
                <w:right w:val="none" w:sz="0" w:space="0" w:color="auto"/>
              </w:divBdr>
            </w:div>
            <w:div w:id="1946843392">
              <w:marLeft w:val="0"/>
              <w:marRight w:val="0"/>
              <w:marTop w:val="0"/>
              <w:marBottom w:val="0"/>
              <w:divBdr>
                <w:top w:val="none" w:sz="0" w:space="0" w:color="auto"/>
                <w:left w:val="none" w:sz="0" w:space="0" w:color="auto"/>
                <w:bottom w:val="none" w:sz="0" w:space="0" w:color="auto"/>
                <w:right w:val="none" w:sz="0" w:space="0" w:color="auto"/>
              </w:divBdr>
            </w:div>
          </w:divsChild>
        </w:div>
        <w:div w:id="1445079071">
          <w:marLeft w:val="0"/>
          <w:marRight w:val="0"/>
          <w:marTop w:val="567"/>
          <w:marBottom w:val="567"/>
          <w:divBdr>
            <w:top w:val="none" w:sz="0" w:space="0" w:color="auto"/>
            <w:left w:val="none" w:sz="0" w:space="0" w:color="auto"/>
            <w:bottom w:val="none" w:sz="0" w:space="0" w:color="auto"/>
            <w:right w:val="none" w:sz="0" w:space="0" w:color="auto"/>
          </w:divBdr>
          <w:divsChild>
            <w:div w:id="37630411">
              <w:marLeft w:val="0"/>
              <w:marRight w:val="0"/>
              <w:marTop w:val="0"/>
              <w:marBottom w:val="0"/>
              <w:divBdr>
                <w:top w:val="none" w:sz="0" w:space="0" w:color="auto"/>
                <w:left w:val="none" w:sz="0" w:space="0" w:color="auto"/>
                <w:bottom w:val="none" w:sz="0" w:space="0" w:color="auto"/>
                <w:right w:val="none" w:sz="0" w:space="0" w:color="auto"/>
              </w:divBdr>
            </w:div>
            <w:div w:id="100806162">
              <w:marLeft w:val="0"/>
              <w:marRight w:val="0"/>
              <w:marTop w:val="0"/>
              <w:marBottom w:val="0"/>
              <w:divBdr>
                <w:top w:val="none" w:sz="0" w:space="0" w:color="auto"/>
                <w:left w:val="none" w:sz="0" w:space="0" w:color="auto"/>
                <w:bottom w:val="none" w:sz="0" w:space="0" w:color="auto"/>
                <w:right w:val="none" w:sz="0" w:space="0" w:color="auto"/>
              </w:divBdr>
            </w:div>
            <w:div w:id="154151694">
              <w:marLeft w:val="0"/>
              <w:marRight w:val="0"/>
              <w:marTop w:val="0"/>
              <w:marBottom w:val="0"/>
              <w:divBdr>
                <w:top w:val="none" w:sz="0" w:space="0" w:color="auto"/>
                <w:left w:val="none" w:sz="0" w:space="0" w:color="auto"/>
                <w:bottom w:val="none" w:sz="0" w:space="0" w:color="auto"/>
                <w:right w:val="none" w:sz="0" w:space="0" w:color="auto"/>
              </w:divBdr>
            </w:div>
            <w:div w:id="157775219">
              <w:marLeft w:val="0"/>
              <w:marRight w:val="0"/>
              <w:marTop w:val="0"/>
              <w:marBottom w:val="0"/>
              <w:divBdr>
                <w:top w:val="none" w:sz="0" w:space="0" w:color="auto"/>
                <w:left w:val="none" w:sz="0" w:space="0" w:color="auto"/>
                <w:bottom w:val="none" w:sz="0" w:space="0" w:color="auto"/>
                <w:right w:val="none" w:sz="0" w:space="0" w:color="auto"/>
              </w:divBdr>
            </w:div>
            <w:div w:id="180970013">
              <w:marLeft w:val="0"/>
              <w:marRight w:val="0"/>
              <w:marTop w:val="0"/>
              <w:marBottom w:val="0"/>
              <w:divBdr>
                <w:top w:val="none" w:sz="0" w:space="0" w:color="auto"/>
                <w:left w:val="none" w:sz="0" w:space="0" w:color="auto"/>
                <w:bottom w:val="none" w:sz="0" w:space="0" w:color="auto"/>
                <w:right w:val="none" w:sz="0" w:space="0" w:color="auto"/>
              </w:divBdr>
            </w:div>
            <w:div w:id="183517832">
              <w:marLeft w:val="0"/>
              <w:marRight w:val="0"/>
              <w:marTop w:val="0"/>
              <w:marBottom w:val="0"/>
              <w:divBdr>
                <w:top w:val="none" w:sz="0" w:space="0" w:color="auto"/>
                <w:left w:val="none" w:sz="0" w:space="0" w:color="auto"/>
                <w:bottom w:val="none" w:sz="0" w:space="0" w:color="auto"/>
                <w:right w:val="none" w:sz="0" w:space="0" w:color="auto"/>
              </w:divBdr>
            </w:div>
            <w:div w:id="247269723">
              <w:marLeft w:val="0"/>
              <w:marRight w:val="0"/>
              <w:marTop w:val="0"/>
              <w:marBottom w:val="0"/>
              <w:divBdr>
                <w:top w:val="none" w:sz="0" w:space="0" w:color="auto"/>
                <w:left w:val="none" w:sz="0" w:space="0" w:color="auto"/>
                <w:bottom w:val="none" w:sz="0" w:space="0" w:color="auto"/>
                <w:right w:val="none" w:sz="0" w:space="0" w:color="auto"/>
              </w:divBdr>
            </w:div>
            <w:div w:id="263079376">
              <w:marLeft w:val="0"/>
              <w:marRight w:val="0"/>
              <w:marTop w:val="0"/>
              <w:marBottom w:val="0"/>
              <w:divBdr>
                <w:top w:val="none" w:sz="0" w:space="0" w:color="auto"/>
                <w:left w:val="none" w:sz="0" w:space="0" w:color="auto"/>
                <w:bottom w:val="none" w:sz="0" w:space="0" w:color="auto"/>
                <w:right w:val="none" w:sz="0" w:space="0" w:color="auto"/>
              </w:divBdr>
            </w:div>
            <w:div w:id="295841035">
              <w:marLeft w:val="0"/>
              <w:marRight w:val="0"/>
              <w:marTop w:val="0"/>
              <w:marBottom w:val="0"/>
              <w:divBdr>
                <w:top w:val="none" w:sz="0" w:space="0" w:color="auto"/>
                <w:left w:val="none" w:sz="0" w:space="0" w:color="auto"/>
                <w:bottom w:val="none" w:sz="0" w:space="0" w:color="auto"/>
                <w:right w:val="none" w:sz="0" w:space="0" w:color="auto"/>
              </w:divBdr>
            </w:div>
            <w:div w:id="314532728">
              <w:marLeft w:val="0"/>
              <w:marRight w:val="0"/>
              <w:marTop w:val="0"/>
              <w:marBottom w:val="0"/>
              <w:divBdr>
                <w:top w:val="none" w:sz="0" w:space="0" w:color="auto"/>
                <w:left w:val="none" w:sz="0" w:space="0" w:color="auto"/>
                <w:bottom w:val="none" w:sz="0" w:space="0" w:color="auto"/>
                <w:right w:val="none" w:sz="0" w:space="0" w:color="auto"/>
              </w:divBdr>
            </w:div>
            <w:div w:id="357244466">
              <w:marLeft w:val="0"/>
              <w:marRight w:val="0"/>
              <w:marTop w:val="0"/>
              <w:marBottom w:val="0"/>
              <w:divBdr>
                <w:top w:val="none" w:sz="0" w:space="0" w:color="auto"/>
                <w:left w:val="none" w:sz="0" w:space="0" w:color="auto"/>
                <w:bottom w:val="none" w:sz="0" w:space="0" w:color="auto"/>
                <w:right w:val="none" w:sz="0" w:space="0" w:color="auto"/>
              </w:divBdr>
            </w:div>
            <w:div w:id="456608170">
              <w:marLeft w:val="0"/>
              <w:marRight w:val="0"/>
              <w:marTop w:val="0"/>
              <w:marBottom w:val="0"/>
              <w:divBdr>
                <w:top w:val="none" w:sz="0" w:space="0" w:color="auto"/>
                <w:left w:val="none" w:sz="0" w:space="0" w:color="auto"/>
                <w:bottom w:val="none" w:sz="0" w:space="0" w:color="auto"/>
                <w:right w:val="none" w:sz="0" w:space="0" w:color="auto"/>
              </w:divBdr>
            </w:div>
            <w:div w:id="526452941">
              <w:marLeft w:val="0"/>
              <w:marRight w:val="0"/>
              <w:marTop w:val="0"/>
              <w:marBottom w:val="0"/>
              <w:divBdr>
                <w:top w:val="none" w:sz="0" w:space="0" w:color="auto"/>
                <w:left w:val="none" w:sz="0" w:space="0" w:color="auto"/>
                <w:bottom w:val="none" w:sz="0" w:space="0" w:color="auto"/>
                <w:right w:val="none" w:sz="0" w:space="0" w:color="auto"/>
              </w:divBdr>
            </w:div>
            <w:div w:id="633411927">
              <w:marLeft w:val="0"/>
              <w:marRight w:val="0"/>
              <w:marTop w:val="0"/>
              <w:marBottom w:val="0"/>
              <w:divBdr>
                <w:top w:val="none" w:sz="0" w:space="0" w:color="auto"/>
                <w:left w:val="none" w:sz="0" w:space="0" w:color="auto"/>
                <w:bottom w:val="none" w:sz="0" w:space="0" w:color="auto"/>
                <w:right w:val="none" w:sz="0" w:space="0" w:color="auto"/>
              </w:divBdr>
            </w:div>
            <w:div w:id="650016153">
              <w:marLeft w:val="0"/>
              <w:marRight w:val="0"/>
              <w:marTop w:val="0"/>
              <w:marBottom w:val="0"/>
              <w:divBdr>
                <w:top w:val="none" w:sz="0" w:space="0" w:color="auto"/>
                <w:left w:val="none" w:sz="0" w:space="0" w:color="auto"/>
                <w:bottom w:val="none" w:sz="0" w:space="0" w:color="auto"/>
                <w:right w:val="none" w:sz="0" w:space="0" w:color="auto"/>
              </w:divBdr>
            </w:div>
            <w:div w:id="712123548">
              <w:marLeft w:val="0"/>
              <w:marRight w:val="0"/>
              <w:marTop w:val="0"/>
              <w:marBottom w:val="0"/>
              <w:divBdr>
                <w:top w:val="none" w:sz="0" w:space="0" w:color="auto"/>
                <w:left w:val="none" w:sz="0" w:space="0" w:color="auto"/>
                <w:bottom w:val="none" w:sz="0" w:space="0" w:color="auto"/>
                <w:right w:val="none" w:sz="0" w:space="0" w:color="auto"/>
              </w:divBdr>
            </w:div>
            <w:div w:id="732239130">
              <w:marLeft w:val="0"/>
              <w:marRight w:val="0"/>
              <w:marTop w:val="0"/>
              <w:marBottom w:val="0"/>
              <w:divBdr>
                <w:top w:val="none" w:sz="0" w:space="0" w:color="auto"/>
                <w:left w:val="none" w:sz="0" w:space="0" w:color="auto"/>
                <w:bottom w:val="none" w:sz="0" w:space="0" w:color="auto"/>
                <w:right w:val="none" w:sz="0" w:space="0" w:color="auto"/>
              </w:divBdr>
            </w:div>
            <w:div w:id="775364972">
              <w:marLeft w:val="0"/>
              <w:marRight w:val="0"/>
              <w:marTop w:val="0"/>
              <w:marBottom w:val="0"/>
              <w:divBdr>
                <w:top w:val="none" w:sz="0" w:space="0" w:color="auto"/>
                <w:left w:val="none" w:sz="0" w:space="0" w:color="auto"/>
                <w:bottom w:val="none" w:sz="0" w:space="0" w:color="auto"/>
                <w:right w:val="none" w:sz="0" w:space="0" w:color="auto"/>
              </w:divBdr>
            </w:div>
            <w:div w:id="796222482">
              <w:marLeft w:val="0"/>
              <w:marRight w:val="0"/>
              <w:marTop w:val="0"/>
              <w:marBottom w:val="0"/>
              <w:divBdr>
                <w:top w:val="none" w:sz="0" w:space="0" w:color="auto"/>
                <w:left w:val="none" w:sz="0" w:space="0" w:color="auto"/>
                <w:bottom w:val="none" w:sz="0" w:space="0" w:color="auto"/>
                <w:right w:val="none" w:sz="0" w:space="0" w:color="auto"/>
              </w:divBdr>
            </w:div>
            <w:div w:id="814637735">
              <w:marLeft w:val="0"/>
              <w:marRight w:val="0"/>
              <w:marTop w:val="0"/>
              <w:marBottom w:val="0"/>
              <w:divBdr>
                <w:top w:val="none" w:sz="0" w:space="0" w:color="auto"/>
                <w:left w:val="none" w:sz="0" w:space="0" w:color="auto"/>
                <w:bottom w:val="none" w:sz="0" w:space="0" w:color="auto"/>
                <w:right w:val="none" w:sz="0" w:space="0" w:color="auto"/>
              </w:divBdr>
            </w:div>
            <w:div w:id="859515540">
              <w:marLeft w:val="0"/>
              <w:marRight w:val="0"/>
              <w:marTop w:val="0"/>
              <w:marBottom w:val="0"/>
              <w:divBdr>
                <w:top w:val="none" w:sz="0" w:space="0" w:color="auto"/>
                <w:left w:val="none" w:sz="0" w:space="0" w:color="auto"/>
                <w:bottom w:val="none" w:sz="0" w:space="0" w:color="auto"/>
                <w:right w:val="none" w:sz="0" w:space="0" w:color="auto"/>
              </w:divBdr>
            </w:div>
            <w:div w:id="1013923578">
              <w:marLeft w:val="0"/>
              <w:marRight w:val="0"/>
              <w:marTop w:val="0"/>
              <w:marBottom w:val="0"/>
              <w:divBdr>
                <w:top w:val="none" w:sz="0" w:space="0" w:color="auto"/>
                <w:left w:val="none" w:sz="0" w:space="0" w:color="auto"/>
                <w:bottom w:val="none" w:sz="0" w:space="0" w:color="auto"/>
                <w:right w:val="none" w:sz="0" w:space="0" w:color="auto"/>
              </w:divBdr>
            </w:div>
            <w:div w:id="1077048159">
              <w:marLeft w:val="0"/>
              <w:marRight w:val="0"/>
              <w:marTop w:val="0"/>
              <w:marBottom w:val="0"/>
              <w:divBdr>
                <w:top w:val="none" w:sz="0" w:space="0" w:color="auto"/>
                <w:left w:val="none" w:sz="0" w:space="0" w:color="auto"/>
                <w:bottom w:val="none" w:sz="0" w:space="0" w:color="auto"/>
                <w:right w:val="none" w:sz="0" w:space="0" w:color="auto"/>
              </w:divBdr>
            </w:div>
            <w:div w:id="1092973220">
              <w:marLeft w:val="0"/>
              <w:marRight w:val="0"/>
              <w:marTop w:val="0"/>
              <w:marBottom w:val="0"/>
              <w:divBdr>
                <w:top w:val="none" w:sz="0" w:space="0" w:color="auto"/>
                <w:left w:val="none" w:sz="0" w:space="0" w:color="auto"/>
                <w:bottom w:val="none" w:sz="0" w:space="0" w:color="auto"/>
                <w:right w:val="none" w:sz="0" w:space="0" w:color="auto"/>
              </w:divBdr>
            </w:div>
            <w:div w:id="1098136720">
              <w:marLeft w:val="0"/>
              <w:marRight w:val="0"/>
              <w:marTop w:val="0"/>
              <w:marBottom w:val="0"/>
              <w:divBdr>
                <w:top w:val="none" w:sz="0" w:space="0" w:color="auto"/>
                <w:left w:val="none" w:sz="0" w:space="0" w:color="auto"/>
                <w:bottom w:val="none" w:sz="0" w:space="0" w:color="auto"/>
                <w:right w:val="none" w:sz="0" w:space="0" w:color="auto"/>
              </w:divBdr>
            </w:div>
            <w:div w:id="1152987098">
              <w:marLeft w:val="0"/>
              <w:marRight w:val="0"/>
              <w:marTop w:val="0"/>
              <w:marBottom w:val="0"/>
              <w:divBdr>
                <w:top w:val="none" w:sz="0" w:space="0" w:color="auto"/>
                <w:left w:val="none" w:sz="0" w:space="0" w:color="auto"/>
                <w:bottom w:val="none" w:sz="0" w:space="0" w:color="auto"/>
                <w:right w:val="none" w:sz="0" w:space="0" w:color="auto"/>
              </w:divBdr>
            </w:div>
            <w:div w:id="1154490597">
              <w:marLeft w:val="0"/>
              <w:marRight w:val="0"/>
              <w:marTop w:val="0"/>
              <w:marBottom w:val="0"/>
              <w:divBdr>
                <w:top w:val="none" w:sz="0" w:space="0" w:color="auto"/>
                <w:left w:val="none" w:sz="0" w:space="0" w:color="auto"/>
                <w:bottom w:val="none" w:sz="0" w:space="0" w:color="auto"/>
                <w:right w:val="none" w:sz="0" w:space="0" w:color="auto"/>
              </w:divBdr>
            </w:div>
            <w:div w:id="1338927863">
              <w:marLeft w:val="0"/>
              <w:marRight w:val="0"/>
              <w:marTop w:val="0"/>
              <w:marBottom w:val="0"/>
              <w:divBdr>
                <w:top w:val="none" w:sz="0" w:space="0" w:color="auto"/>
                <w:left w:val="none" w:sz="0" w:space="0" w:color="auto"/>
                <w:bottom w:val="none" w:sz="0" w:space="0" w:color="auto"/>
                <w:right w:val="none" w:sz="0" w:space="0" w:color="auto"/>
              </w:divBdr>
            </w:div>
            <w:div w:id="1450078510">
              <w:marLeft w:val="0"/>
              <w:marRight w:val="0"/>
              <w:marTop w:val="0"/>
              <w:marBottom w:val="0"/>
              <w:divBdr>
                <w:top w:val="none" w:sz="0" w:space="0" w:color="auto"/>
                <w:left w:val="none" w:sz="0" w:space="0" w:color="auto"/>
                <w:bottom w:val="none" w:sz="0" w:space="0" w:color="auto"/>
                <w:right w:val="none" w:sz="0" w:space="0" w:color="auto"/>
              </w:divBdr>
            </w:div>
            <w:div w:id="1703555439">
              <w:marLeft w:val="0"/>
              <w:marRight w:val="0"/>
              <w:marTop w:val="0"/>
              <w:marBottom w:val="0"/>
              <w:divBdr>
                <w:top w:val="none" w:sz="0" w:space="0" w:color="auto"/>
                <w:left w:val="none" w:sz="0" w:space="0" w:color="auto"/>
                <w:bottom w:val="none" w:sz="0" w:space="0" w:color="auto"/>
                <w:right w:val="none" w:sz="0" w:space="0" w:color="auto"/>
              </w:divBdr>
            </w:div>
            <w:div w:id="1736853018">
              <w:marLeft w:val="0"/>
              <w:marRight w:val="0"/>
              <w:marTop w:val="0"/>
              <w:marBottom w:val="0"/>
              <w:divBdr>
                <w:top w:val="none" w:sz="0" w:space="0" w:color="auto"/>
                <w:left w:val="none" w:sz="0" w:space="0" w:color="auto"/>
                <w:bottom w:val="none" w:sz="0" w:space="0" w:color="auto"/>
                <w:right w:val="none" w:sz="0" w:space="0" w:color="auto"/>
              </w:divBdr>
            </w:div>
            <w:div w:id="1756197886">
              <w:marLeft w:val="0"/>
              <w:marRight w:val="0"/>
              <w:marTop w:val="0"/>
              <w:marBottom w:val="0"/>
              <w:divBdr>
                <w:top w:val="none" w:sz="0" w:space="0" w:color="auto"/>
                <w:left w:val="none" w:sz="0" w:space="0" w:color="auto"/>
                <w:bottom w:val="none" w:sz="0" w:space="0" w:color="auto"/>
                <w:right w:val="none" w:sz="0" w:space="0" w:color="auto"/>
              </w:divBdr>
            </w:div>
            <w:div w:id="1769079460">
              <w:marLeft w:val="0"/>
              <w:marRight w:val="0"/>
              <w:marTop w:val="0"/>
              <w:marBottom w:val="0"/>
              <w:divBdr>
                <w:top w:val="none" w:sz="0" w:space="0" w:color="auto"/>
                <w:left w:val="none" w:sz="0" w:space="0" w:color="auto"/>
                <w:bottom w:val="none" w:sz="0" w:space="0" w:color="auto"/>
                <w:right w:val="none" w:sz="0" w:space="0" w:color="auto"/>
              </w:divBdr>
            </w:div>
            <w:div w:id="1962608451">
              <w:marLeft w:val="0"/>
              <w:marRight w:val="0"/>
              <w:marTop w:val="0"/>
              <w:marBottom w:val="0"/>
              <w:divBdr>
                <w:top w:val="none" w:sz="0" w:space="0" w:color="auto"/>
                <w:left w:val="none" w:sz="0" w:space="0" w:color="auto"/>
                <w:bottom w:val="none" w:sz="0" w:space="0" w:color="auto"/>
                <w:right w:val="none" w:sz="0" w:space="0" w:color="auto"/>
              </w:divBdr>
            </w:div>
            <w:div w:id="2001496911">
              <w:marLeft w:val="0"/>
              <w:marRight w:val="0"/>
              <w:marTop w:val="0"/>
              <w:marBottom w:val="0"/>
              <w:divBdr>
                <w:top w:val="none" w:sz="0" w:space="0" w:color="auto"/>
                <w:left w:val="none" w:sz="0" w:space="0" w:color="auto"/>
                <w:bottom w:val="none" w:sz="0" w:space="0" w:color="auto"/>
                <w:right w:val="none" w:sz="0" w:space="0" w:color="auto"/>
              </w:divBdr>
            </w:div>
            <w:div w:id="2036692682">
              <w:marLeft w:val="0"/>
              <w:marRight w:val="0"/>
              <w:marTop w:val="0"/>
              <w:marBottom w:val="0"/>
              <w:divBdr>
                <w:top w:val="none" w:sz="0" w:space="0" w:color="auto"/>
                <w:left w:val="none" w:sz="0" w:space="0" w:color="auto"/>
                <w:bottom w:val="none" w:sz="0" w:space="0" w:color="auto"/>
                <w:right w:val="none" w:sz="0" w:space="0" w:color="auto"/>
              </w:divBdr>
            </w:div>
            <w:div w:id="2084326476">
              <w:marLeft w:val="0"/>
              <w:marRight w:val="0"/>
              <w:marTop w:val="0"/>
              <w:marBottom w:val="0"/>
              <w:divBdr>
                <w:top w:val="none" w:sz="0" w:space="0" w:color="auto"/>
                <w:left w:val="none" w:sz="0" w:space="0" w:color="auto"/>
                <w:bottom w:val="none" w:sz="0" w:space="0" w:color="auto"/>
                <w:right w:val="none" w:sz="0" w:space="0" w:color="auto"/>
              </w:divBdr>
            </w:div>
          </w:divsChild>
        </w:div>
        <w:div w:id="1898591424">
          <w:marLeft w:val="0"/>
          <w:marRight w:val="0"/>
          <w:marTop w:val="567"/>
          <w:marBottom w:val="567"/>
          <w:divBdr>
            <w:top w:val="none" w:sz="0" w:space="0" w:color="auto"/>
            <w:left w:val="none" w:sz="0" w:space="0" w:color="auto"/>
            <w:bottom w:val="none" w:sz="0" w:space="0" w:color="auto"/>
            <w:right w:val="none" w:sz="0" w:space="0" w:color="auto"/>
          </w:divBdr>
          <w:divsChild>
            <w:div w:id="96828943">
              <w:marLeft w:val="0"/>
              <w:marRight w:val="0"/>
              <w:marTop w:val="0"/>
              <w:marBottom w:val="0"/>
              <w:divBdr>
                <w:top w:val="none" w:sz="0" w:space="0" w:color="auto"/>
                <w:left w:val="none" w:sz="0" w:space="0" w:color="auto"/>
                <w:bottom w:val="none" w:sz="0" w:space="0" w:color="auto"/>
                <w:right w:val="none" w:sz="0" w:space="0" w:color="auto"/>
              </w:divBdr>
            </w:div>
            <w:div w:id="420419635">
              <w:marLeft w:val="0"/>
              <w:marRight w:val="0"/>
              <w:marTop w:val="0"/>
              <w:marBottom w:val="0"/>
              <w:divBdr>
                <w:top w:val="none" w:sz="0" w:space="0" w:color="auto"/>
                <w:left w:val="none" w:sz="0" w:space="0" w:color="auto"/>
                <w:bottom w:val="none" w:sz="0" w:space="0" w:color="auto"/>
                <w:right w:val="none" w:sz="0" w:space="0" w:color="auto"/>
              </w:divBdr>
            </w:div>
            <w:div w:id="451946481">
              <w:marLeft w:val="0"/>
              <w:marRight w:val="0"/>
              <w:marTop w:val="0"/>
              <w:marBottom w:val="0"/>
              <w:divBdr>
                <w:top w:val="none" w:sz="0" w:space="0" w:color="auto"/>
                <w:left w:val="none" w:sz="0" w:space="0" w:color="auto"/>
                <w:bottom w:val="none" w:sz="0" w:space="0" w:color="auto"/>
                <w:right w:val="none" w:sz="0" w:space="0" w:color="auto"/>
              </w:divBdr>
            </w:div>
            <w:div w:id="736901994">
              <w:marLeft w:val="0"/>
              <w:marRight w:val="0"/>
              <w:marTop w:val="0"/>
              <w:marBottom w:val="0"/>
              <w:divBdr>
                <w:top w:val="none" w:sz="0" w:space="0" w:color="auto"/>
                <w:left w:val="none" w:sz="0" w:space="0" w:color="auto"/>
                <w:bottom w:val="none" w:sz="0" w:space="0" w:color="auto"/>
                <w:right w:val="none" w:sz="0" w:space="0" w:color="auto"/>
              </w:divBdr>
            </w:div>
            <w:div w:id="862935704">
              <w:marLeft w:val="0"/>
              <w:marRight w:val="0"/>
              <w:marTop w:val="0"/>
              <w:marBottom w:val="0"/>
              <w:divBdr>
                <w:top w:val="none" w:sz="0" w:space="0" w:color="auto"/>
                <w:left w:val="none" w:sz="0" w:space="0" w:color="auto"/>
                <w:bottom w:val="none" w:sz="0" w:space="0" w:color="auto"/>
                <w:right w:val="none" w:sz="0" w:space="0" w:color="auto"/>
              </w:divBdr>
            </w:div>
            <w:div w:id="1035929711">
              <w:marLeft w:val="0"/>
              <w:marRight w:val="0"/>
              <w:marTop w:val="0"/>
              <w:marBottom w:val="0"/>
              <w:divBdr>
                <w:top w:val="none" w:sz="0" w:space="0" w:color="auto"/>
                <w:left w:val="none" w:sz="0" w:space="0" w:color="auto"/>
                <w:bottom w:val="none" w:sz="0" w:space="0" w:color="auto"/>
                <w:right w:val="none" w:sz="0" w:space="0" w:color="auto"/>
              </w:divBdr>
            </w:div>
            <w:div w:id="1123691947">
              <w:marLeft w:val="0"/>
              <w:marRight w:val="0"/>
              <w:marTop w:val="0"/>
              <w:marBottom w:val="0"/>
              <w:divBdr>
                <w:top w:val="none" w:sz="0" w:space="0" w:color="auto"/>
                <w:left w:val="none" w:sz="0" w:space="0" w:color="auto"/>
                <w:bottom w:val="none" w:sz="0" w:space="0" w:color="auto"/>
                <w:right w:val="none" w:sz="0" w:space="0" w:color="auto"/>
              </w:divBdr>
            </w:div>
            <w:div w:id="1232160299">
              <w:marLeft w:val="0"/>
              <w:marRight w:val="0"/>
              <w:marTop w:val="0"/>
              <w:marBottom w:val="0"/>
              <w:divBdr>
                <w:top w:val="none" w:sz="0" w:space="0" w:color="auto"/>
                <w:left w:val="none" w:sz="0" w:space="0" w:color="auto"/>
                <w:bottom w:val="none" w:sz="0" w:space="0" w:color="auto"/>
                <w:right w:val="none" w:sz="0" w:space="0" w:color="auto"/>
              </w:divBdr>
            </w:div>
            <w:div w:id="1329794000">
              <w:marLeft w:val="0"/>
              <w:marRight w:val="0"/>
              <w:marTop w:val="0"/>
              <w:marBottom w:val="0"/>
              <w:divBdr>
                <w:top w:val="none" w:sz="0" w:space="0" w:color="auto"/>
                <w:left w:val="none" w:sz="0" w:space="0" w:color="auto"/>
                <w:bottom w:val="none" w:sz="0" w:space="0" w:color="auto"/>
                <w:right w:val="none" w:sz="0" w:space="0" w:color="auto"/>
              </w:divBdr>
            </w:div>
            <w:div w:id="1826119605">
              <w:marLeft w:val="0"/>
              <w:marRight w:val="0"/>
              <w:marTop w:val="0"/>
              <w:marBottom w:val="0"/>
              <w:divBdr>
                <w:top w:val="none" w:sz="0" w:space="0" w:color="auto"/>
                <w:left w:val="none" w:sz="0" w:space="0" w:color="auto"/>
                <w:bottom w:val="none" w:sz="0" w:space="0" w:color="auto"/>
                <w:right w:val="none" w:sz="0" w:space="0" w:color="auto"/>
              </w:divBdr>
            </w:div>
            <w:div w:id="1884898485">
              <w:marLeft w:val="0"/>
              <w:marRight w:val="0"/>
              <w:marTop w:val="0"/>
              <w:marBottom w:val="0"/>
              <w:divBdr>
                <w:top w:val="none" w:sz="0" w:space="0" w:color="auto"/>
                <w:left w:val="none" w:sz="0" w:space="0" w:color="auto"/>
                <w:bottom w:val="none" w:sz="0" w:space="0" w:color="auto"/>
                <w:right w:val="none" w:sz="0" w:space="0" w:color="auto"/>
              </w:divBdr>
              <w:divsChild>
                <w:div w:id="16806158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81378096">
              <w:marLeft w:val="0"/>
              <w:marRight w:val="0"/>
              <w:marTop w:val="0"/>
              <w:marBottom w:val="0"/>
              <w:divBdr>
                <w:top w:val="none" w:sz="0" w:space="0" w:color="auto"/>
                <w:left w:val="none" w:sz="0" w:space="0" w:color="auto"/>
                <w:bottom w:val="none" w:sz="0" w:space="0" w:color="auto"/>
                <w:right w:val="none" w:sz="0" w:space="0" w:color="auto"/>
              </w:divBdr>
            </w:div>
            <w:div w:id="2017069612">
              <w:marLeft w:val="0"/>
              <w:marRight w:val="0"/>
              <w:marTop w:val="0"/>
              <w:marBottom w:val="0"/>
              <w:divBdr>
                <w:top w:val="none" w:sz="0" w:space="0" w:color="auto"/>
                <w:left w:val="none" w:sz="0" w:space="0" w:color="auto"/>
                <w:bottom w:val="none" w:sz="0" w:space="0" w:color="auto"/>
                <w:right w:val="none" w:sz="0" w:space="0" w:color="auto"/>
              </w:divBdr>
            </w:div>
            <w:div w:id="211073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7525">
      <w:bodyDiv w:val="1"/>
      <w:marLeft w:val="0"/>
      <w:marRight w:val="0"/>
      <w:marTop w:val="0"/>
      <w:marBottom w:val="0"/>
      <w:divBdr>
        <w:top w:val="none" w:sz="0" w:space="0" w:color="auto"/>
        <w:left w:val="none" w:sz="0" w:space="0" w:color="auto"/>
        <w:bottom w:val="none" w:sz="0" w:space="0" w:color="auto"/>
        <w:right w:val="none" w:sz="0" w:space="0" w:color="auto"/>
      </w:divBdr>
    </w:div>
    <w:div w:id="1591888875">
      <w:bodyDiv w:val="1"/>
      <w:marLeft w:val="0"/>
      <w:marRight w:val="0"/>
      <w:marTop w:val="0"/>
      <w:marBottom w:val="0"/>
      <w:divBdr>
        <w:top w:val="none" w:sz="0" w:space="0" w:color="auto"/>
        <w:left w:val="none" w:sz="0" w:space="0" w:color="auto"/>
        <w:bottom w:val="none" w:sz="0" w:space="0" w:color="auto"/>
        <w:right w:val="none" w:sz="0" w:space="0" w:color="auto"/>
      </w:divBdr>
    </w:div>
    <w:div w:id="1655185534">
      <w:bodyDiv w:val="1"/>
      <w:marLeft w:val="0"/>
      <w:marRight w:val="0"/>
      <w:marTop w:val="0"/>
      <w:marBottom w:val="0"/>
      <w:divBdr>
        <w:top w:val="none" w:sz="0" w:space="0" w:color="auto"/>
        <w:left w:val="none" w:sz="0" w:space="0" w:color="auto"/>
        <w:bottom w:val="none" w:sz="0" w:space="0" w:color="auto"/>
        <w:right w:val="none" w:sz="0" w:space="0" w:color="auto"/>
      </w:divBdr>
      <w:divsChild>
        <w:div w:id="377750359">
          <w:marLeft w:val="0"/>
          <w:marRight w:val="0"/>
          <w:marTop w:val="567"/>
          <w:marBottom w:val="567"/>
          <w:divBdr>
            <w:top w:val="none" w:sz="0" w:space="0" w:color="auto"/>
            <w:left w:val="none" w:sz="0" w:space="0" w:color="auto"/>
            <w:bottom w:val="none" w:sz="0" w:space="0" w:color="auto"/>
            <w:right w:val="none" w:sz="0" w:space="0" w:color="auto"/>
          </w:divBdr>
          <w:divsChild>
            <w:div w:id="37363434">
              <w:marLeft w:val="0"/>
              <w:marRight w:val="0"/>
              <w:marTop w:val="0"/>
              <w:marBottom w:val="0"/>
              <w:divBdr>
                <w:top w:val="none" w:sz="0" w:space="0" w:color="auto"/>
                <w:left w:val="none" w:sz="0" w:space="0" w:color="auto"/>
                <w:bottom w:val="none" w:sz="0" w:space="0" w:color="auto"/>
                <w:right w:val="none" w:sz="0" w:space="0" w:color="auto"/>
              </w:divBdr>
              <w:divsChild>
                <w:div w:id="32343505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78296902">
              <w:marLeft w:val="0"/>
              <w:marRight w:val="0"/>
              <w:marTop w:val="0"/>
              <w:marBottom w:val="0"/>
              <w:divBdr>
                <w:top w:val="none" w:sz="0" w:space="0" w:color="auto"/>
                <w:left w:val="none" w:sz="0" w:space="0" w:color="auto"/>
                <w:bottom w:val="none" w:sz="0" w:space="0" w:color="auto"/>
                <w:right w:val="none" w:sz="0" w:space="0" w:color="auto"/>
              </w:divBdr>
            </w:div>
            <w:div w:id="500119467">
              <w:marLeft w:val="0"/>
              <w:marRight w:val="0"/>
              <w:marTop w:val="0"/>
              <w:marBottom w:val="0"/>
              <w:divBdr>
                <w:top w:val="none" w:sz="0" w:space="0" w:color="auto"/>
                <w:left w:val="none" w:sz="0" w:space="0" w:color="auto"/>
                <w:bottom w:val="none" w:sz="0" w:space="0" w:color="auto"/>
                <w:right w:val="none" w:sz="0" w:space="0" w:color="auto"/>
              </w:divBdr>
            </w:div>
            <w:div w:id="882866618">
              <w:marLeft w:val="0"/>
              <w:marRight w:val="0"/>
              <w:marTop w:val="0"/>
              <w:marBottom w:val="0"/>
              <w:divBdr>
                <w:top w:val="none" w:sz="0" w:space="0" w:color="auto"/>
                <w:left w:val="none" w:sz="0" w:space="0" w:color="auto"/>
                <w:bottom w:val="none" w:sz="0" w:space="0" w:color="auto"/>
                <w:right w:val="none" w:sz="0" w:space="0" w:color="auto"/>
              </w:divBdr>
            </w:div>
            <w:div w:id="1120101166">
              <w:marLeft w:val="0"/>
              <w:marRight w:val="0"/>
              <w:marTop w:val="0"/>
              <w:marBottom w:val="0"/>
              <w:divBdr>
                <w:top w:val="none" w:sz="0" w:space="0" w:color="auto"/>
                <w:left w:val="none" w:sz="0" w:space="0" w:color="auto"/>
                <w:bottom w:val="none" w:sz="0" w:space="0" w:color="auto"/>
                <w:right w:val="none" w:sz="0" w:space="0" w:color="auto"/>
              </w:divBdr>
            </w:div>
            <w:div w:id="1159033856">
              <w:marLeft w:val="0"/>
              <w:marRight w:val="0"/>
              <w:marTop w:val="0"/>
              <w:marBottom w:val="0"/>
              <w:divBdr>
                <w:top w:val="none" w:sz="0" w:space="0" w:color="auto"/>
                <w:left w:val="none" w:sz="0" w:space="0" w:color="auto"/>
                <w:bottom w:val="none" w:sz="0" w:space="0" w:color="auto"/>
                <w:right w:val="none" w:sz="0" w:space="0" w:color="auto"/>
              </w:divBdr>
            </w:div>
            <w:div w:id="1185097009">
              <w:marLeft w:val="0"/>
              <w:marRight w:val="0"/>
              <w:marTop w:val="0"/>
              <w:marBottom w:val="0"/>
              <w:divBdr>
                <w:top w:val="none" w:sz="0" w:space="0" w:color="auto"/>
                <w:left w:val="none" w:sz="0" w:space="0" w:color="auto"/>
                <w:bottom w:val="none" w:sz="0" w:space="0" w:color="auto"/>
                <w:right w:val="none" w:sz="0" w:space="0" w:color="auto"/>
              </w:divBdr>
            </w:div>
            <w:div w:id="1307051340">
              <w:marLeft w:val="0"/>
              <w:marRight w:val="0"/>
              <w:marTop w:val="0"/>
              <w:marBottom w:val="0"/>
              <w:divBdr>
                <w:top w:val="none" w:sz="0" w:space="0" w:color="auto"/>
                <w:left w:val="none" w:sz="0" w:space="0" w:color="auto"/>
                <w:bottom w:val="none" w:sz="0" w:space="0" w:color="auto"/>
                <w:right w:val="none" w:sz="0" w:space="0" w:color="auto"/>
              </w:divBdr>
            </w:div>
            <w:div w:id="1352610825">
              <w:marLeft w:val="0"/>
              <w:marRight w:val="0"/>
              <w:marTop w:val="0"/>
              <w:marBottom w:val="0"/>
              <w:divBdr>
                <w:top w:val="none" w:sz="0" w:space="0" w:color="auto"/>
                <w:left w:val="none" w:sz="0" w:space="0" w:color="auto"/>
                <w:bottom w:val="none" w:sz="0" w:space="0" w:color="auto"/>
                <w:right w:val="none" w:sz="0" w:space="0" w:color="auto"/>
              </w:divBdr>
            </w:div>
            <w:div w:id="1357923221">
              <w:marLeft w:val="0"/>
              <w:marRight w:val="0"/>
              <w:marTop w:val="0"/>
              <w:marBottom w:val="0"/>
              <w:divBdr>
                <w:top w:val="none" w:sz="0" w:space="0" w:color="auto"/>
                <w:left w:val="none" w:sz="0" w:space="0" w:color="auto"/>
                <w:bottom w:val="none" w:sz="0" w:space="0" w:color="auto"/>
                <w:right w:val="none" w:sz="0" w:space="0" w:color="auto"/>
              </w:divBdr>
            </w:div>
            <w:div w:id="1420563736">
              <w:marLeft w:val="0"/>
              <w:marRight w:val="0"/>
              <w:marTop w:val="0"/>
              <w:marBottom w:val="0"/>
              <w:divBdr>
                <w:top w:val="none" w:sz="0" w:space="0" w:color="auto"/>
                <w:left w:val="none" w:sz="0" w:space="0" w:color="auto"/>
                <w:bottom w:val="none" w:sz="0" w:space="0" w:color="auto"/>
                <w:right w:val="none" w:sz="0" w:space="0" w:color="auto"/>
              </w:divBdr>
            </w:div>
            <w:div w:id="1480732124">
              <w:marLeft w:val="0"/>
              <w:marRight w:val="0"/>
              <w:marTop w:val="0"/>
              <w:marBottom w:val="0"/>
              <w:divBdr>
                <w:top w:val="none" w:sz="0" w:space="0" w:color="auto"/>
                <w:left w:val="none" w:sz="0" w:space="0" w:color="auto"/>
                <w:bottom w:val="none" w:sz="0" w:space="0" w:color="auto"/>
                <w:right w:val="none" w:sz="0" w:space="0" w:color="auto"/>
              </w:divBdr>
            </w:div>
            <w:div w:id="1602949497">
              <w:marLeft w:val="0"/>
              <w:marRight w:val="0"/>
              <w:marTop w:val="0"/>
              <w:marBottom w:val="0"/>
              <w:divBdr>
                <w:top w:val="none" w:sz="0" w:space="0" w:color="auto"/>
                <w:left w:val="none" w:sz="0" w:space="0" w:color="auto"/>
                <w:bottom w:val="none" w:sz="0" w:space="0" w:color="auto"/>
                <w:right w:val="none" w:sz="0" w:space="0" w:color="auto"/>
              </w:divBdr>
            </w:div>
            <w:div w:id="1711488524">
              <w:marLeft w:val="0"/>
              <w:marRight w:val="0"/>
              <w:marTop w:val="0"/>
              <w:marBottom w:val="0"/>
              <w:divBdr>
                <w:top w:val="none" w:sz="0" w:space="0" w:color="auto"/>
                <w:left w:val="none" w:sz="0" w:space="0" w:color="auto"/>
                <w:bottom w:val="none" w:sz="0" w:space="0" w:color="auto"/>
                <w:right w:val="none" w:sz="0" w:space="0" w:color="auto"/>
              </w:divBdr>
            </w:div>
            <w:div w:id="1738626802">
              <w:marLeft w:val="0"/>
              <w:marRight w:val="0"/>
              <w:marTop w:val="0"/>
              <w:marBottom w:val="0"/>
              <w:divBdr>
                <w:top w:val="none" w:sz="0" w:space="0" w:color="auto"/>
                <w:left w:val="none" w:sz="0" w:space="0" w:color="auto"/>
                <w:bottom w:val="none" w:sz="0" w:space="0" w:color="auto"/>
                <w:right w:val="none" w:sz="0" w:space="0" w:color="auto"/>
              </w:divBdr>
            </w:div>
            <w:div w:id="1827165369">
              <w:marLeft w:val="0"/>
              <w:marRight w:val="0"/>
              <w:marTop w:val="0"/>
              <w:marBottom w:val="0"/>
              <w:divBdr>
                <w:top w:val="none" w:sz="0" w:space="0" w:color="auto"/>
                <w:left w:val="none" w:sz="0" w:space="0" w:color="auto"/>
                <w:bottom w:val="none" w:sz="0" w:space="0" w:color="auto"/>
                <w:right w:val="none" w:sz="0" w:space="0" w:color="auto"/>
              </w:divBdr>
            </w:div>
          </w:divsChild>
        </w:div>
        <w:div w:id="655763044">
          <w:marLeft w:val="0"/>
          <w:marRight w:val="0"/>
          <w:marTop w:val="567"/>
          <w:marBottom w:val="567"/>
          <w:divBdr>
            <w:top w:val="none" w:sz="0" w:space="0" w:color="auto"/>
            <w:left w:val="none" w:sz="0" w:space="0" w:color="auto"/>
            <w:bottom w:val="none" w:sz="0" w:space="0" w:color="auto"/>
            <w:right w:val="none" w:sz="0" w:space="0" w:color="auto"/>
          </w:divBdr>
          <w:divsChild>
            <w:div w:id="354616471">
              <w:marLeft w:val="0"/>
              <w:marRight w:val="0"/>
              <w:marTop w:val="0"/>
              <w:marBottom w:val="0"/>
              <w:divBdr>
                <w:top w:val="none" w:sz="0" w:space="0" w:color="auto"/>
                <w:left w:val="none" w:sz="0" w:space="0" w:color="auto"/>
                <w:bottom w:val="none" w:sz="0" w:space="0" w:color="auto"/>
                <w:right w:val="none" w:sz="0" w:space="0" w:color="auto"/>
              </w:divBdr>
            </w:div>
            <w:div w:id="372196311">
              <w:marLeft w:val="0"/>
              <w:marRight w:val="0"/>
              <w:marTop w:val="0"/>
              <w:marBottom w:val="0"/>
              <w:divBdr>
                <w:top w:val="none" w:sz="0" w:space="0" w:color="auto"/>
                <w:left w:val="none" w:sz="0" w:space="0" w:color="auto"/>
                <w:bottom w:val="none" w:sz="0" w:space="0" w:color="auto"/>
                <w:right w:val="none" w:sz="0" w:space="0" w:color="auto"/>
              </w:divBdr>
            </w:div>
            <w:div w:id="472261620">
              <w:marLeft w:val="0"/>
              <w:marRight w:val="0"/>
              <w:marTop w:val="0"/>
              <w:marBottom w:val="0"/>
              <w:divBdr>
                <w:top w:val="none" w:sz="0" w:space="0" w:color="auto"/>
                <w:left w:val="none" w:sz="0" w:space="0" w:color="auto"/>
                <w:bottom w:val="none" w:sz="0" w:space="0" w:color="auto"/>
                <w:right w:val="none" w:sz="0" w:space="0" w:color="auto"/>
              </w:divBdr>
            </w:div>
            <w:div w:id="548616034">
              <w:marLeft w:val="0"/>
              <w:marRight w:val="0"/>
              <w:marTop w:val="0"/>
              <w:marBottom w:val="0"/>
              <w:divBdr>
                <w:top w:val="none" w:sz="0" w:space="0" w:color="auto"/>
                <w:left w:val="none" w:sz="0" w:space="0" w:color="auto"/>
                <w:bottom w:val="none" w:sz="0" w:space="0" w:color="auto"/>
                <w:right w:val="none" w:sz="0" w:space="0" w:color="auto"/>
              </w:divBdr>
            </w:div>
            <w:div w:id="586233817">
              <w:marLeft w:val="0"/>
              <w:marRight w:val="0"/>
              <w:marTop w:val="0"/>
              <w:marBottom w:val="0"/>
              <w:divBdr>
                <w:top w:val="none" w:sz="0" w:space="0" w:color="auto"/>
                <w:left w:val="none" w:sz="0" w:space="0" w:color="auto"/>
                <w:bottom w:val="none" w:sz="0" w:space="0" w:color="auto"/>
                <w:right w:val="none" w:sz="0" w:space="0" w:color="auto"/>
              </w:divBdr>
            </w:div>
            <w:div w:id="616252864">
              <w:marLeft w:val="0"/>
              <w:marRight w:val="0"/>
              <w:marTop w:val="0"/>
              <w:marBottom w:val="0"/>
              <w:divBdr>
                <w:top w:val="none" w:sz="0" w:space="0" w:color="auto"/>
                <w:left w:val="none" w:sz="0" w:space="0" w:color="auto"/>
                <w:bottom w:val="none" w:sz="0" w:space="0" w:color="auto"/>
                <w:right w:val="none" w:sz="0" w:space="0" w:color="auto"/>
              </w:divBdr>
            </w:div>
            <w:div w:id="726882406">
              <w:marLeft w:val="0"/>
              <w:marRight w:val="0"/>
              <w:marTop w:val="0"/>
              <w:marBottom w:val="0"/>
              <w:divBdr>
                <w:top w:val="none" w:sz="0" w:space="0" w:color="auto"/>
                <w:left w:val="none" w:sz="0" w:space="0" w:color="auto"/>
                <w:bottom w:val="none" w:sz="0" w:space="0" w:color="auto"/>
                <w:right w:val="none" w:sz="0" w:space="0" w:color="auto"/>
              </w:divBdr>
            </w:div>
            <w:div w:id="946816928">
              <w:marLeft w:val="0"/>
              <w:marRight w:val="0"/>
              <w:marTop w:val="0"/>
              <w:marBottom w:val="0"/>
              <w:divBdr>
                <w:top w:val="none" w:sz="0" w:space="0" w:color="auto"/>
                <w:left w:val="none" w:sz="0" w:space="0" w:color="auto"/>
                <w:bottom w:val="none" w:sz="0" w:space="0" w:color="auto"/>
                <w:right w:val="none" w:sz="0" w:space="0" w:color="auto"/>
              </w:divBdr>
            </w:div>
            <w:div w:id="1125194524">
              <w:marLeft w:val="0"/>
              <w:marRight w:val="0"/>
              <w:marTop w:val="0"/>
              <w:marBottom w:val="0"/>
              <w:divBdr>
                <w:top w:val="none" w:sz="0" w:space="0" w:color="auto"/>
                <w:left w:val="none" w:sz="0" w:space="0" w:color="auto"/>
                <w:bottom w:val="none" w:sz="0" w:space="0" w:color="auto"/>
                <w:right w:val="none" w:sz="0" w:space="0" w:color="auto"/>
              </w:divBdr>
            </w:div>
            <w:div w:id="1312174354">
              <w:marLeft w:val="0"/>
              <w:marRight w:val="0"/>
              <w:marTop w:val="0"/>
              <w:marBottom w:val="0"/>
              <w:divBdr>
                <w:top w:val="none" w:sz="0" w:space="0" w:color="auto"/>
                <w:left w:val="none" w:sz="0" w:space="0" w:color="auto"/>
                <w:bottom w:val="none" w:sz="0" w:space="0" w:color="auto"/>
                <w:right w:val="none" w:sz="0" w:space="0" w:color="auto"/>
              </w:divBdr>
            </w:div>
            <w:div w:id="1356418283">
              <w:marLeft w:val="0"/>
              <w:marRight w:val="0"/>
              <w:marTop w:val="0"/>
              <w:marBottom w:val="0"/>
              <w:divBdr>
                <w:top w:val="none" w:sz="0" w:space="0" w:color="auto"/>
                <w:left w:val="none" w:sz="0" w:space="0" w:color="auto"/>
                <w:bottom w:val="none" w:sz="0" w:space="0" w:color="auto"/>
                <w:right w:val="none" w:sz="0" w:space="0" w:color="auto"/>
              </w:divBdr>
            </w:div>
            <w:div w:id="1531143227">
              <w:marLeft w:val="0"/>
              <w:marRight w:val="0"/>
              <w:marTop w:val="0"/>
              <w:marBottom w:val="0"/>
              <w:divBdr>
                <w:top w:val="none" w:sz="0" w:space="0" w:color="auto"/>
                <w:left w:val="none" w:sz="0" w:space="0" w:color="auto"/>
                <w:bottom w:val="none" w:sz="0" w:space="0" w:color="auto"/>
                <w:right w:val="none" w:sz="0" w:space="0" w:color="auto"/>
              </w:divBdr>
            </w:div>
            <w:div w:id="1580555964">
              <w:marLeft w:val="0"/>
              <w:marRight w:val="0"/>
              <w:marTop w:val="0"/>
              <w:marBottom w:val="0"/>
              <w:divBdr>
                <w:top w:val="none" w:sz="0" w:space="0" w:color="auto"/>
                <w:left w:val="none" w:sz="0" w:space="0" w:color="auto"/>
                <w:bottom w:val="none" w:sz="0" w:space="0" w:color="auto"/>
                <w:right w:val="none" w:sz="0" w:space="0" w:color="auto"/>
              </w:divBdr>
            </w:div>
            <w:div w:id="1597666209">
              <w:marLeft w:val="0"/>
              <w:marRight w:val="0"/>
              <w:marTop w:val="0"/>
              <w:marBottom w:val="0"/>
              <w:divBdr>
                <w:top w:val="none" w:sz="0" w:space="0" w:color="auto"/>
                <w:left w:val="none" w:sz="0" w:space="0" w:color="auto"/>
                <w:bottom w:val="none" w:sz="0" w:space="0" w:color="auto"/>
                <w:right w:val="none" w:sz="0" w:space="0" w:color="auto"/>
              </w:divBdr>
            </w:div>
            <w:div w:id="1601142133">
              <w:marLeft w:val="0"/>
              <w:marRight w:val="0"/>
              <w:marTop w:val="0"/>
              <w:marBottom w:val="0"/>
              <w:divBdr>
                <w:top w:val="none" w:sz="0" w:space="0" w:color="auto"/>
                <w:left w:val="none" w:sz="0" w:space="0" w:color="auto"/>
                <w:bottom w:val="none" w:sz="0" w:space="0" w:color="auto"/>
                <w:right w:val="none" w:sz="0" w:space="0" w:color="auto"/>
              </w:divBdr>
            </w:div>
            <w:div w:id="1790468157">
              <w:marLeft w:val="0"/>
              <w:marRight w:val="0"/>
              <w:marTop w:val="0"/>
              <w:marBottom w:val="0"/>
              <w:divBdr>
                <w:top w:val="none" w:sz="0" w:space="0" w:color="auto"/>
                <w:left w:val="none" w:sz="0" w:space="0" w:color="auto"/>
                <w:bottom w:val="none" w:sz="0" w:space="0" w:color="auto"/>
                <w:right w:val="none" w:sz="0" w:space="0" w:color="auto"/>
              </w:divBdr>
            </w:div>
            <w:div w:id="1898709187">
              <w:marLeft w:val="0"/>
              <w:marRight w:val="0"/>
              <w:marTop w:val="0"/>
              <w:marBottom w:val="0"/>
              <w:divBdr>
                <w:top w:val="none" w:sz="0" w:space="0" w:color="auto"/>
                <w:left w:val="none" w:sz="0" w:space="0" w:color="auto"/>
                <w:bottom w:val="none" w:sz="0" w:space="0" w:color="auto"/>
                <w:right w:val="none" w:sz="0" w:space="0" w:color="auto"/>
              </w:divBdr>
            </w:div>
            <w:div w:id="1941182234">
              <w:marLeft w:val="0"/>
              <w:marRight w:val="0"/>
              <w:marTop w:val="0"/>
              <w:marBottom w:val="0"/>
              <w:divBdr>
                <w:top w:val="none" w:sz="0" w:space="0" w:color="auto"/>
                <w:left w:val="none" w:sz="0" w:space="0" w:color="auto"/>
                <w:bottom w:val="none" w:sz="0" w:space="0" w:color="auto"/>
                <w:right w:val="none" w:sz="0" w:space="0" w:color="auto"/>
              </w:divBdr>
            </w:div>
            <w:div w:id="2007589618">
              <w:marLeft w:val="0"/>
              <w:marRight w:val="0"/>
              <w:marTop w:val="0"/>
              <w:marBottom w:val="0"/>
              <w:divBdr>
                <w:top w:val="none" w:sz="0" w:space="0" w:color="auto"/>
                <w:left w:val="none" w:sz="0" w:space="0" w:color="auto"/>
                <w:bottom w:val="none" w:sz="0" w:space="0" w:color="auto"/>
                <w:right w:val="none" w:sz="0" w:space="0" w:color="auto"/>
              </w:divBdr>
            </w:div>
          </w:divsChild>
        </w:div>
        <w:div w:id="1119371558">
          <w:marLeft w:val="0"/>
          <w:marRight w:val="0"/>
          <w:marTop w:val="567"/>
          <w:marBottom w:val="567"/>
          <w:divBdr>
            <w:top w:val="none" w:sz="0" w:space="0" w:color="auto"/>
            <w:left w:val="none" w:sz="0" w:space="0" w:color="auto"/>
            <w:bottom w:val="none" w:sz="0" w:space="0" w:color="auto"/>
            <w:right w:val="none" w:sz="0" w:space="0" w:color="auto"/>
          </w:divBdr>
          <w:divsChild>
            <w:div w:id="7148508">
              <w:marLeft w:val="0"/>
              <w:marRight w:val="0"/>
              <w:marTop w:val="0"/>
              <w:marBottom w:val="0"/>
              <w:divBdr>
                <w:top w:val="none" w:sz="0" w:space="0" w:color="auto"/>
                <w:left w:val="none" w:sz="0" w:space="0" w:color="auto"/>
                <w:bottom w:val="none" w:sz="0" w:space="0" w:color="auto"/>
                <w:right w:val="none" w:sz="0" w:space="0" w:color="auto"/>
              </w:divBdr>
            </w:div>
            <w:div w:id="11303764">
              <w:marLeft w:val="0"/>
              <w:marRight w:val="0"/>
              <w:marTop w:val="0"/>
              <w:marBottom w:val="0"/>
              <w:divBdr>
                <w:top w:val="none" w:sz="0" w:space="0" w:color="auto"/>
                <w:left w:val="none" w:sz="0" w:space="0" w:color="auto"/>
                <w:bottom w:val="none" w:sz="0" w:space="0" w:color="auto"/>
                <w:right w:val="none" w:sz="0" w:space="0" w:color="auto"/>
              </w:divBdr>
            </w:div>
            <w:div w:id="57241543">
              <w:marLeft w:val="0"/>
              <w:marRight w:val="0"/>
              <w:marTop w:val="0"/>
              <w:marBottom w:val="0"/>
              <w:divBdr>
                <w:top w:val="none" w:sz="0" w:space="0" w:color="auto"/>
                <w:left w:val="none" w:sz="0" w:space="0" w:color="auto"/>
                <w:bottom w:val="none" w:sz="0" w:space="0" w:color="auto"/>
                <w:right w:val="none" w:sz="0" w:space="0" w:color="auto"/>
              </w:divBdr>
            </w:div>
            <w:div w:id="71006629">
              <w:marLeft w:val="0"/>
              <w:marRight w:val="0"/>
              <w:marTop w:val="0"/>
              <w:marBottom w:val="0"/>
              <w:divBdr>
                <w:top w:val="none" w:sz="0" w:space="0" w:color="auto"/>
                <w:left w:val="none" w:sz="0" w:space="0" w:color="auto"/>
                <w:bottom w:val="none" w:sz="0" w:space="0" w:color="auto"/>
                <w:right w:val="none" w:sz="0" w:space="0" w:color="auto"/>
              </w:divBdr>
            </w:div>
            <w:div w:id="74860627">
              <w:marLeft w:val="0"/>
              <w:marRight w:val="0"/>
              <w:marTop w:val="0"/>
              <w:marBottom w:val="0"/>
              <w:divBdr>
                <w:top w:val="none" w:sz="0" w:space="0" w:color="auto"/>
                <w:left w:val="none" w:sz="0" w:space="0" w:color="auto"/>
                <w:bottom w:val="none" w:sz="0" w:space="0" w:color="auto"/>
                <w:right w:val="none" w:sz="0" w:space="0" w:color="auto"/>
              </w:divBdr>
            </w:div>
            <w:div w:id="150223873">
              <w:marLeft w:val="0"/>
              <w:marRight w:val="0"/>
              <w:marTop w:val="0"/>
              <w:marBottom w:val="0"/>
              <w:divBdr>
                <w:top w:val="none" w:sz="0" w:space="0" w:color="auto"/>
                <w:left w:val="none" w:sz="0" w:space="0" w:color="auto"/>
                <w:bottom w:val="none" w:sz="0" w:space="0" w:color="auto"/>
                <w:right w:val="none" w:sz="0" w:space="0" w:color="auto"/>
              </w:divBdr>
            </w:div>
            <w:div w:id="177432175">
              <w:marLeft w:val="0"/>
              <w:marRight w:val="0"/>
              <w:marTop w:val="0"/>
              <w:marBottom w:val="0"/>
              <w:divBdr>
                <w:top w:val="none" w:sz="0" w:space="0" w:color="auto"/>
                <w:left w:val="none" w:sz="0" w:space="0" w:color="auto"/>
                <w:bottom w:val="none" w:sz="0" w:space="0" w:color="auto"/>
                <w:right w:val="none" w:sz="0" w:space="0" w:color="auto"/>
              </w:divBdr>
            </w:div>
            <w:div w:id="200677048">
              <w:marLeft w:val="0"/>
              <w:marRight w:val="0"/>
              <w:marTop w:val="0"/>
              <w:marBottom w:val="0"/>
              <w:divBdr>
                <w:top w:val="none" w:sz="0" w:space="0" w:color="auto"/>
                <w:left w:val="none" w:sz="0" w:space="0" w:color="auto"/>
                <w:bottom w:val="none" w:sz="0" w:space="0" w:color="auto"/>
                <w:right w:val="none" w:sz="0" w:space="0" w:color="auto"/>
              </w:divBdr>
            </w:div>
            <w:div w:id="219875361">
              <w:marLeft w:val="0"/>
              <w:marRight w:val="0"/>
              <w:marTop w:val="0"/>
              <w:marBottom w:val="0"/>
              <w:divBdr>
                <w:top w:val="none" w:sz="0" w:space="0" w:color="auto"/>
                <w:left w:val="none" w:sz="0" w:space="0" w:color="auto"/>
                <w:bottom w:val="none" w:sz="0" w:space="0" w:color="auto"/>
                <w:right w:val="none" w:sz="0" w:space="0" w:color="auto"/>
              </w:divBdr>
            </w:div>
            <w:div w:id="259945724">
              <w:marLeft w:val="0"/>
              <w:marRight w:val="0"/>
              <w:marTop w:val="0"/>
              <w:marBottom w:val="0"/>
              <w:divBdr>
                <w:top w:val="none" w:sz="0" w:space="0" w:color="auto"/>
                <w:left w:val="none" w:sz="0" w:space="0" w:color="auto"/>
                <w:bottom w:val="none" w:sz="0" w:space="0" w:color="auto"/>
                <w:right w:val="none" w:sz="0" w:space="0" w:color="auto"/>
              </w:divBdr>
            </w:div>
            <w:div w:id="272174536">
              <w:marLeft w:val="0"/>
              <w:marRight w:val="0"/>
              <w:marTop w:val="0"/>
              <w:marBottom w:val="0"/>
              <w:divBdr>
                <w:top w:val="none" w:sz="0" w:space="0" w:color="auto"/>
                <w:left w:val="none" w:sz="0" w:space="0" w:color="auto"/>
                <w:bottom w:val="none" w:sz="0" w:space="0" w:color="auto"/>
                <w:right w:val="none" w:sz="0" w:space="0" w:color="auto"/>
              </w:divBdr>
            </w:div>
            <w:div w:id="279730017">
              <w:marLeft w:val="0"/>
              <w:marRight w:val="0"/>
              <w:marTop w:val="0"/>
              <w:marBottom w:val="0"/>
              <w:divBdr>
                <w:top w:val="none" w:sz="0" w:space="0" w:color="auto"/>
                <w:left w:val="none" w:sz="0" w:space="0" w:color="auto"/>
                <w:bottom w:val="none" w:sz="0" w:space="0" w:color="auto"/>
                <w:right w:val="none" w:sz="0" w:space="0" w:color="auto"/>
              </w:divBdr>
            </w:div>
            <w:div w:id="324628850">
              <w:marLeft w:val="0"/>
              <w:marRight w:val="0"/>
              <w:marTop w:val="0"/>
              <w:marBottom w:val="0"/>
              <w:divBdr>
                <w:top w:val="none" w:sz="0" w:space="0" w:color="auto"/>
                <w:left w:val="none" w:sz="0" w:space="0" w:color="auto"/>
                <w:bottom w:val="none" w:sz="0" w:space="0" w:color="auto"/>
                <w:right w:val="none" w:sz="0" w:space="0" w:color="auto"/>
              </w:divBdr>
            </w:div>
            <w:div w:id="349769509">
              <w:marLeft w:val="0"/>
              <w:marRight w:val="0"/>
              <w:marTop w:val="0"/>
              <w:marBottom w:val="0"/>
              <w:divBdr>
                <w:top w:val="none" w:sz="0" w:space="0" w:color="auto"/>
                <w:left w:val="none" w:sz="0" w:space="0" w:color="auto"/>
                <w:bottom w:val="none" w:sz="0" w:space="0" w:color="auto"/>
                <w:right w:val="none" w:sz="0" w:space="0" w:color="auto"/>
              </w:divBdr>
            </w:div>
            <w:div w:id="399908258">
              <w:marLeft w:val="0"/>
              <w:marRight w:val="0"/>
              <w:marTop w:val="0"/>
              <w:marBottom w:val="0"/>
              <w:divBdr>
                <w:top w:val="none" w:sz="0" w:space="0" w:color="auto"/>
                <w:left w:val="none" w:sz="0" w:space="0" w:color="auto"/>
                <w:bottom w:val="none" w:sz="0" w:space="0" w:color="auto"/>
                <w:right w:val="none" w:sz="0" w:space="0" w:color="auto"/>
              </w:divBdr>
            </w:div>
            <w:div w:id="482890265">
              <w:marLeft w:val="0"/>
              <w:marRight w:val="0"/>
              <w:marTop w:val="0"/>
              <w:marBottom w:val="0"/>
              <w:divBdr>
                <w:top w:val="none" w:sz="0" w:space="0" w:color="auto"/>
                <w:left w:val="none" w:sz="0" w:space="0" w:color="auto"/>
                <w:bottom w:val="none" w:sz="0" w:space="0" w:color="auto"/>
                <w:right w:val="none" w:sz="0" w:space="0" w:color="auto"/>
              </w:divBdr>
            </w:div>
            <w:div w:id="567807031">
              <w:marLeft w:val="0"/>
              <w:marRight w:val="0"/>
              <w:marTop w:val="0"/>
              <w:marBottom w:val="0"/>
              <w:divBdr>
                <w:top w:val="none" w:sz="0" w:space="0" w:color="auto"/>
                <w:left w:val="none" w:sz="0" w:space="0" w:color="auto"/>
                <w:bottom w:val="none" w:sz="0" w:space="0" w:color="auto"/>
                <w:right w:val="none" w:sz="0" w:space="0" w:color="auto"/>
              </w:divBdr>
            </w:div>
            <w:div w:id="663705830">
              <w:marLeft w:val="0"/>
              <w:marRight w:val="0"/>
              <w:marTop w:val="0"/>
              <w:marBottom w:val="0"/>
              <w:divBdr>
                <w:top w:val="none" w:sz="0" w:space="0" w:color="auto"/>
                <w:left w:val="none" w:sz="0" w:space="0" w:color="auto"/>
                <w:bottom w:val="none" w:sz="0" w:space="0" w:color="auto"/>
                <w:right w:val="none" w:sz="0" w:space="0" w:color="auto"/>
              </w:divBdr>
            </w:div>
            <w:div w:id="672683583">
              <w:marLeft w:val="0"/>
              <w:marRight w:val="0"/>
              <w:marTop w:val="0"/>
              <w:marBottom w:val="0"/>
              <w:divBdr>
                <w:top w:val="none" w:sz="0" w:space="0" w:color="auto"/>
                <w:left w:val="none" w:sz="0" w:space="0" w:color="auto"/>
                <w:bottom w:val="none" w:sz="0" w:space="0" w:color="auto"/>
                <w:right w:val="none" w:sz="0" w:space="0" w:color="auto"/>
              </w:divBdr>
            </w:div>
            <w:div w:id="776563531">
              <w:marLeft w:val="0"/>
              <w:marRight w:val="0"/>
              <w:marTop w:val="0"/>
              <w:marBottom w:val="0"/>
              <w:divBdr>
                <w:top w:val="none" w:sz="0" w:space="0" w:color="auto"/>
                <w:left w:val="none" w:sz="0" w:space="0" w:color="auto"/>
                <w:bottom w:val="none" w:sz="0" w:space="0" w:color="auto"/>
                <w:right w:val="none" w:sz="0" w:space="0" w:color="auto"/>
              </w:divBdr>
            </w:div>
            <w:div w:id="809514524">
              <w:marLeft w:val="0"/>
              <w:marRight w:val="0"/>
              <w:marTop w:val="0"/>
              <w:marBottom w:val="0"/>
              <w:divBdr>
                <w:top w:val="none" w:sz="0" w:space="0" w:color="auto"/>
                <w:left w:val="none" w:sz="0" w:space="0" w:color="auto"/>
                <w:bottom w:val="none" w:sz="0" w:space="0" w:color="auto"/>
                <w:right w:val="none" w:sz="0" w:space="0" w:color="auto"/>
              </w:divBdr>
            </w:div>
            <w:div w:id="812453538">
              <w:marLeft w:val="0"/>
              <w:marRight w:val="0"/>
              <w:marTop w:val="0"/>
              <w:marBottom w:val="0"/>
              <w:divBdr>
                <w:top w:val="none" w:sz="0" w:space="0" w:color="auto"/>
                <w:left w:val="none" w:sz="0" w:space="0" w:color="auto"/>
                <w:bottom w:val="none" w:sz="0" w:space="0" w:color="auto"/>
                <w:right w:val="none" w:sz="0" w:space="0" w:color="auto"/>
              </w:divBdr>
            </w:div>
            <w:div w:id="827139256">
              <w:marLeft w:val="0"/>
              <w:marRight w:val="0"/>
              <w:marTop w:val="0"/>
              <w:marBottom w:val="0"/>
              <w:divBdr>
                <w:top w:val="none" w:sz="0" w:space="0" w:color="auto"/>
                <w:left w:val="none" w:sz="0" w:space="0" w:color="auto"/>
                <w:bottom w:val="none" w:sz="0" w:space="0" w:color="auto"/>
                <w:right w:val="none" w:sz="0" w:space="0" w:color="auto"/>
              </w:divBdr>
            </w:div>
            <w:div w:id="861625845">
              <w:marLeft w:val="0"/>
              <w:marRight w:val="0"/>
              <w:marTop w:val="0"/>
              <w:marBottom w:val="0"/>
              <w:divBdr>
                <w:top w:val="none" w:sz="0" w:space="0" w:color="auto"/>
                <w:left w:val="none" w:sz="0" w:space="0" w:color="auto"/>
                <w:bottom w:val="none" w:sz="0" w:space="0" w:color="auto"/>
                <w:right w:val="none" w:sz="0" w:space="0" w:color="auto"/>
              </w:divBdr>
            </w:div>
            <w:div w:id="873690785">
              <w:marLeft w:val="0"/>
              <w:marRight w:val="0"/>
              <w:marTop w:val="0"/>
              <w:marBottom w:val="0"/>
              <w:divBdr>
                <w:top w:val="none" w:sz="0" w:space="0" w:color="auto"/>
                <w:left w:val="none" w:sz="0" w:space="0" w:color="auto"/>
                <w:bottom w:val="none" w:sz="0" w:space="0" w:color="auto"/>
                <w:right w:val="none" w:sz="0" w:space="0" w:color="auto"/>
              </w:divBdr>
            </w:div>
            <w:div w:id="877206279">
              <w:marLeft w:val="0"/>
              <w:marRight w:val="0"/>
              <w:marTop w:val="0"/>
              <w:marBottom w:val="0"/>
              <w:divBdr>
                <w:top w:val="none" w:sz="0" w:space="0" w:color="auto"/>
                <w:left w:val="none" w:sz="0" w:space="0" w:color="auto"/>
                <w:bottom w:val="none" w:sz="0" w:space="0" w:color="auto"/>
                <w:right w:val="none" w:sz="0" w:space="0" w:color="auto"/>
              </w:divBdr>
            </w:div>
            <w:div w:id="931934318">
              <w:marLeft w:val="0"/>
              <w:marRight w:val="0"/>
              <w:marTop w:val="0"/>
              <w:marBottom w:val="0"/>
              <w:divBdr>
                <w:top w:val="none" w:sz="0" w:space="0" w:color="auto"/>
                <w:left w:val="none" w:sz="0" w:space="0" w:color="auto"/>
                <w:bottom w:val="none" w:sz="0" w:space="0" w:color="auto"/>
                <w:right w:val="none" w:sz="0" w:space="0" w:color="auto"/>
              </w:divBdr>
            </w:div>
            <w:div w:id="953096311">
              <w:marLeft w:val="0"/>
              <w:marRight w:val="0"/>
              <w:marTop w:val="0"/>
              <w:marBottom w:val="0"/>
              <w:divBdr>
                <w:top w:val="none" w:sz="0" w:space="0" w:color="auto"/>
                <w:left w:val="none" w:sz="0" w:space="0" w:color="auto"/>
                <w:bottom w:val="none" w:sz="0" w:space="0" w:color="auto"/>
                <w:right w:val="none" w:sz="0" w:space="0" w:color="auto"/>
              </w:divBdr>
            </w:div>
            <w:div w:id="996761189">
              <w:marLeft w:val="0"/>
              <w:marRight w:val="0"/>
              <w:marTop w:val="0"/>
              <w:marBottom w:val="0"/>
              <w:divBdr>
                <w:top w:val="none" w:sz="0" w:space="0" w:color="auto"/>
                <w:left w:val="none" w:sz="0" w:space="0" w:color="auto"/>
                <w:bottom w:val="none" w:sz="0" w:space="0" w:color="auto"/>
                <w:right w:val="none" w:sz="0" w:space="0" w:color="auto"/>
              </w:divBdr>
            </w:div>
            <w:div w:id="1140804244">
              <w:marLeft w:val="0"/>
              <w:marRight w:val="0"/>
              <w:marTop w:val="0"/>
              <w:marBottom w:val="0"/>
              <w:divBdr>
                <w:top w:val="none" w:sz="0" w:space="0" w:color="auto"/>
                <w:left w:val="none" w:sz="0" w:space="0" w:color="auto"/>
                <w:bottom w:val="none" w:sz="0" w:space="0" w:color="auto"/>
                <w:right w:val="none" w:sz="0" w:space="0" w:color="auto"/>
              </w:divBdr>
            </w:div>
            <w:div w:id="1184398815">
              <w:marLeft w:val="0"/>
              <w:marRight w:val="0"/>
              <w:marTop w:val="0"/>
              <w:marBottom w:val="0"/>
              <w:divBdr>
                <w:top w:val="none" w:sz="0" w:space="0" w:color="auto"/>
                <w:left w:val="none" w:sz="0" w:space="0" w:color="auto"/>
                <w:bottom w:val="none" w:sz="0" w:space="0" w:color="auto"/>
                <w:right w:val="none" w:sz="0" w:space="0" w:color="auto"/>
              </w:divBdr>
            </w:div>
            <w:div w:id="1191451200">
              <w:marLeft w:val="0"/>
              <w:marRight w:val="0"/>
              <w:marTop w:val="0"/>
              <w:marBottom w:val="0"/>
              <w:divBdr>
                <w:top w:val="none" w:sz="0" w:space="0" w:color="auto"/>
                <w:left w:val="none" w:sz="0" w:space="0" w:color="auto"/>
                <w:bottom w:val="none" w:sz="0" w:space="0" w:color="auto"/>
                <w:right w:val="none" w:sz="0" w:space="0" w:color="auto"/>
              </w:divBdr>
            </w:div>
            <w:div w:id="1209224416">
              <w:marLeft w:val="0"/>
              <w:marRight w:val="0"/>
              <w:marTop w:val="0"/>
              <w:marBottom w:val="0"/>
              <w:divBdr>
                <w:top w:val="none" w:sz="0" w:space="0" w:color="auto"/>
                <w:left w:val="none" w:sz="0" w:space="0" w:color="auto"/>
                <w:bottom w:val="none" w:sz="0" w:space="0" w:color="auto"/>
                <w:right w:val="none" w:sz="0" w:space="0" w:color="auto"/>
              </w:divBdr>
            </w:div>
            <w:div w:id="1225917247">
              <w:marLeft w:val="0"/>
              <w:marRight w:val="0"/>
              <w:marTop w:val="0"/>
              <w:marBottom w:val="0"/>
              <w:divBdr>
                <w:top w:val="none" w:sz="0" w:space="0" w:color="auto"/>
                <w:left w:val="none" w:sz="0" w:space="0" w:color="auto"/>
                <w:bottom w:val="none" w:sz="0" w:space="0" w:color="auto"/>
                <w:right w:val="none" w:sz="0" w:space="0" w:color="auto"/>
              </w:divBdr>
            </w:div>
            <w:div w:id="1291327825">
              <w:marLeft w:val="0"/>
              <w:marRight w:val="0"/>
              <w:marTop w:val="0"/>
              <w:marBottom w:val="0"/>
              <w:divBdr>
                <w:top w:val="none" w:sz="0" w:space="0" w:color="auto"/>
                <w:left w:val="none" w:sz="0" w:space="0" w:color="auto"/>
                <w:bottom w:val="none" w:sz="0" w:space="0" w:color="auto"/>
                <w:right w:val="none" w:sz="0" w:space="0" w:color="auto"/>
              </w:divBdr>
            </w:div>
            <w:div w:id="1299073606">
              <w:marLeft w:val="0"/>
              <w:marRight w:val="0"/>
              <w:marTop w:val="0"/>
              <w:marBottom w:val="0"/>
              <w:divBdr>
                <w:top w:val="none" w:sz="0" w:space="0" w:color="auto"/>
                <w:left w:val="none" w:sz="0" w:space="0" w:color="auto"/>
                <w:bottom w:val="none" w:sz="0" w:space="0" w:color="auto"/>
                <w:right w:val="none" w:sz="0" w:space="0" w:color="auto"/>
              </w:divBdr>
            </w:div>
            <w:div w:id="1351253972">
              <w:marLeft w:val="0"/>
              <w:marRight w:val="0"/>
              <w:marTop w:val="0"/>
              <w:marBottom w:val="0"/>
              <w:divBdr>
                <w:top w:val="none" w:sz="0" w:space="0" w:color="auto"/>
                <w:left w:val="none" w:sz="0" w:space="0" w:color="auto"/>
                <w:bottom w:val="none" w:sz="0" w:space="0" w:color="auto"/>
                <w:right w:val="none" w:sz="0" w:space="0" w:color="auto"/>
              </w:divBdr>
            </w:div>
            <w:div w:id="1417358629">
              <w:marLeft w:val="0"/>
              <w:marRight w:val="0"/>
              <w:marTop w:val="0"/>
              <w:marBottom w:val="0"/>
              <w:divBdr>
                <w:top w:val="none" w:sz="0" w:space="0" w:color="auto"/>
                <w:left w:val="none" w:sz="0" w:space="0" w:color="auto"/>
                <w:bottom w:val="none" w:sz="0" w:space="0" w:color="auto"/>
                <w:right w:val="none" w:sz="0" w:space="0" w:color="auto"/>
              </w:divBdr>
            </w:div>
            <w:div w:id="1523936733">
              <w:marLeft w:val="0"/>
              <w:marRight w:val="0"/>
              <w:marTop w:val="0"/>
              <w:marBottom w:val="0"/>
              <w:divBdr>
                <w:top w:val="none" w:sz="0" w:space="0" w:color="auto"/>
                <w:left w:val="none" w:sz="0" w:space="0" w:color="auto"/>
                <w:bottom w:val="none" w:sz="0" w:space="0" w:color="auto"/>
                <w:right w:val="none" w:sz="0" w:space="0" w:color="auto"/>
              </w:divBdr>
            </w:div>
            <w:div w:id="1528593054">
              <w:marLeft w:val="0"/>
              <w:marRight w:val="0"/>
              <w:marTop w:val="0"/>
              <w:marBottom w:val="0"/>
              <w:divBdr>
                <w:top w:val="none" w:sz="0" w:space="0" w:color="auto"/>
                <w:left w:val="none" w:sz="0" w:space="0" w:color="auto"/>
                <w:bottom w:val="none" w:sz="0" w:space="0" w:color="auto"/>
                <w:right w:val="none" w:sz="0" w:space="0" w:color="auto"/>
              </w:divBdr>
            </w:div>
            <w:div w:id="1576666253">
              <w:marLeft w:val="0"/>
              <w:marRight w:val="0"/>
              <w:marTop w:val="0"/>
              <w:marBottom w:val="0"/>
              <w:divBdr>
                <w:top w:val="none" w:sz="0" w:space="0" w:color="auto"/>
                <w:left w:val="none" w:sz="0" w:space="0" w:color="auto"/>
                <w:bottom w:val="none" w:sz="0" w:space="0" w:color="auto"/>
                <w:right w:val="none" w:sz="0" w:space="0" w:color="auto"/>
              </w:divBdr>
            </w:div>
            <w:div w:id="1577089575">
              <w:marLeft w:val="0"/>
              <w:marRight w:val="0"/>
              <w:marTop w:val="0"/>
              <w:marBottom w:val="0"/>
              <w:divBdr>
                <w:top w:val="none" w:sz="0" w:space="0" w:color="auto"/>
                <w:left w:val="none" w:sz="0" w:space="0" w:color="auto"/>
                <w:bottom w:val="none" w:sz="0" w:space="0" w:color="auto"/>
                <w:right w:val="none" w:sz="0" w:space="0" w:color="auto"/>
              </w:divBdr>
            </w:div>
            <w:div w:id="1612545873">
              <w:marLeft w:val="0"/>
              <w:marRight w:val="0"/>
              <w:marTop w:val="0"/>
              <w:marBottom w:val="0"/>
              <w:divBdr>
                <w:top w:val="none" w:sz="0" w:space="0" w:color="auto"/>
                <w:left w:val="none" w:sz="0" w:space="0" w:color="auto"/>
                <w:bottom w:val="none" w:sz="0" w:space="0" w:color="auto"/>
                <w:right w:val="none" w:sz="0" w:space="0" w:color="auto"/>
              </w:divBdr>
            </w:div>
            <w:div w:id="1625117042">
              <w:marLeft w:val="0"/>
              <w:marRight w:val="0"/>
              <w:marTop w:val="0"/>
              <w:marBottom w:val="0"/>
              <w:divBdr>
                <w:top w:val="none" w:sz="0" w:space="0" w:color="auto"/>
                <w:left w:val="none" w:sz="0" w:space="0" w:color="auto"/>
                <w:bottom w:val="none" w:sz="0" w:space="0" w:color="auto"/>
                <w:right w:val="none" w:sz="0" w:space="0" w:color="auto"/>
              </w:divBdr>
            </w:div>
            <w:div w:id="1627153182">
              <w:marLeft w:val="0"/>
              <w:marRight w:val="0"/>
              <w:marTop w:val="0"/>
              <w:marBottom w:val="0"/>
              <w:divBdr>
                <w:top w:val="none" w:sz="0" w:space="0" w:color="auto"/>
                <w:left w:val="none" w:sz="0" w:space="0" w:color="auto"/>
                <w:bottom w:val="none" w:sz="0" w:space="0" w:color="auto"/>
                <w:right w:val="none" w:sz="0" w:space="0" w:color="auto"/>
              </w:divBdr>
            </w:div>
            <w:div w:id="1720519759">
              <w:marLeft w:val="0"/>
              <w:marRight w:val="0"/>
              <w:marTop w:val="0"/>
              <w:marBottom w:val="0"/>
              <w:divBdr>
                <w:top w:val="none" w:sz="0" w:space="0" w:color="auto"/>
                <w:left w:val="none" w:sz="0" w:space="0" w:color="auto"/>
                <w:bottom w:val="none" w:sz="0" w:space="0" w:color="auto"/>
                <w:right w:val="none" w:sz="0" w:space="0" w:color="auto"/>
              </w:divBdr>
            </w:div>
            <w:div w:id="1769278959">
              <w:marLeft w:val="0"/>
              <w:marRight w:val="0"/>
              <w:marTop w:val="0"/>
              <w:marBottom w:val="0"/>
              <w:divBdr>
                <w:top w:val="none" w:sz="0" w:space="0" w:color="auto"/>
                <w:left w:val="none" w:sz="0" w:space="0" w:color="auto"/>
                <w:bottom w:val="none" w:sz="0" w:space="0" w:color="auto"/>
                <w:right w:val="none" w:sz="0" w:space="0" w:color="auto"/>
              </w:divBdr>
            </w:div>
            <w:div w:id="1771051557">
              <w:marLeft w:val="0"/>
              <w:marRight w:val="0"/>
              <w:marTop w:val="0"/>
              <w:marBottom w:val="0"/>
              <w:divBdr>
                <w:top w:val="none" w:sz="0" w:space="0" w:color="auto"/>
                <w:left w:val="none" w:sz="0" w:space="0" w:color="auto"/>
                <w:bottom w:val="none" w:sz="0" w:space="0" w:color="auto"/>
                <w:right w:val="none" w:sz="0" w:space="0" w:color="auto"/>
              </w:divBdr>
            </w:div>
            <w:div w:id="1827165750">
              <w:marLeft w:val="0"/>
              <w:marRight w:val="0"/>
              <w:marTop w:val="0"/>
              <w:marBottom w:val="0"/>
              <w:divBdr>
                <w:top w:val="none" w:sz="0" w:space="0" w:color="auto"/>
                <w:left w:val="none" w:sz="0" w:space="0" w:color="auto"/>
                <w:bottom w:val="none" w:sz="0" w:space="0" w:color="auto"/>
                <w:right w:val="none" w:sz="0" w:space="0" w:color="auto"/>
              </w:divBdr>
            </w:div>
            <w:div w:id="1919289113">
              <w:marLeft w:val="0"/>
              <w:marRight w:val="0"/>
              <w:marTop w:val="0"/>
              <w:marBottom w:val="0"/>
              <w:divBdr>
                <w:top w:val="none" w:sz="0" w:space="0" w:color="auto"/>
                <w:left w:val="none" w:sz="0" w:space="0" w:color="auto"/>
                <w:bottom w:val="none" w:sz="0" w:space="0" w:color="auto"/>
                <w:right w:val="none" w:sz="0" w:space="0" w:color="auto"/>
              </w:divBdr>
            </w:div>
            <w:div w:id="1982420257">
              <w:marLeft w:val="0"/>
              <w:marRight w:val="0"/>
              <w:marTop w:val="0"/>
              <w:marBottom w:val="0"/>
              <w:divBdr>
                <w:top w:val="none" w:sz="0" w:space="0" w:color="auto"/>
                <w:left w:val="none" w:sz="0" w:space="0" w:color="auto"/>
                <w:bottom w:val="none" w:sz="0" w:space="0" w:color="auto"/>
                <w:right w:val="none" w:sz="0" w:space="0" w:color="auto"/>
              </w:divBdr>
            </w:div>
            <w:div w:id="2005935043">
              <w:marLeft w:val="0"/>
              <w:marRight w:val="0"/>
              <w:marTop w:val="0"/>
              <w:marBottom w:val="0"/>
              <w:divBdr>
                <w:top w:val="none" w:sz="0" w:space="0" w:color="auto"/>
                <w:left w:val="none" w:sz="0" w:space="0" w:color="auto"/>
                <w:bottom w:val="none" w:sz="0" w:space="0" w:color="auto"/>
                <w:right w:val="none" w:sz="0" w:space="0" w:color="auto"/>
              </w:divBdr>
            </w:div>
            <w:div w:id="2022537688">
              <w:marLeft w:val="0"/>
              <w:marRight w:val="0"/>
              <w:marTop w:val="0"/>
              <w:marBottom w:val="0"/>
              <w:divBdr>
                <w:top w:val="none" w:sz="0" w:space="0" w:color="auto"/>
                <w:left w:val="none" w:sz="0" w:space="0" w:color="auto"/>
                <w:bottom w:val="none" w:sz="0" w:space="0" w:color="auto"/>
                <w:right w:val="none" w:sz="0" w:space="0" w:color="auto"/>
              </w:divBdr>
            </w:div>
            <w:div w:id="2031685880">
              <w:marLeft w:val="0"/>
              <w:marRight w:val="0"/>
              <w:marTop w:val="0"/>
              <w:marBottom w:val="0"/>
              <w:divBdr>
                <w:top w:val="none" w:sz="0" w:space="0" w:color="auto"/>
                <w:left w:val="none" w:sz="0" w:space="0" w:color="auto"/>
                <w:bottom w:val="none" w:sz="0" w:space="0" w:color="auto"/>
                <w:right w:val="none" w:sz="0" w:space="0" w:color="auto"/>
              </w:divBdr>
            </w:div>
            <w:div w:id="2067340919">
              <w:marLeft w:val="0"/>
              <w:marRight w:val="0"/>
              <w:marTop w:val="0"/>
              <w:marBottom w:val="0"/>
              <w:divBdr>
                <w:top w:val="none" w:sz="0" w:space="0" w:color="auto"/>
                <w:left w:val="none" w:sz="0" w:space="0" w:color="auto"/>
                <w:bottom w:val="none" w:sz="0" w:space="0" w:color="auto"/>
                <w:right w:val="none" w:sz="0" w:space="0" w:color="auto"/>
              </w:divBdr>
            </w:div>
            <w:div w:id="2072995830">
              <w:marLeft w:val="0"/>
              <w:marRight w:val="0"/>
              <w:marTop w:val="0"/>
              <w:marBottom w:val="0"/>
              <w:divBdr>
                <w:top w:val="none" w:sz="0" w:space="0" w:color="auto"/>
                <w:left w:val="none" w:sz="0" w:space="0" w:color="auto"/>
                <w:bottom w:val="none" w:sz="0" w:space="0" w:color="auto"/>
                <w:right w:val="none" w:sz="0" w:space="0" w:color="auto"/>
              </w:divBdr>
            </w:div>
            <w:div w:id="212272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58233">
      <w:bodyDiv w:val="1"/>
      <w:marLeft w:val="0"/>
      <w:marRight w:val="0"/>
      <w:marTop w:val="0"/>
      <w:marBottom w:val="0"/>
      <w:divBdr>
        <w:top w:val="none" w:sz="0" w:space="0" w:color="auto"/>
        <w:left w:val="none" w:sz="0" w:space="0" w:color="auto"/>
        <w:bottom w:val="none" w:sz="0" w:space="0" w:color="auto"/>
        <w:right w:val="none" w:sz="0" w:space="0" w:color="auto"/>
      </w:divBdr>
      <w:divsChild>
        <w:div w:id="44764353">
          <w:marLeft w:val="0"/>
          <w:marRight w:val="0"/>
          <w:marTop w:val="567"/>
          <w:marBottom w:val="567"/>
          <w:divBdr>
            <w:top w:val="none" w:sz="0" w:space="0" w:color="auto"/>
            <w:left w:val="none" w:sz="0" w:space="0" w:color="auto"/>
            <w:bottom w:val="none" w:sz="0" w:space="0" w:color="auto"/>
            <w:right w:val="none" w:sz="0" w:space="0" w:color="auto"/>
          </w:divBdr>
          <w:divsChild>
            <w:div w:id="18702189">
              <w:marLeft w:val="0"/>
              <w:marRight w:val="0"/>
              <w:marTop w:val="0"/>
              <w:marBottom w:val="0"/>
              <w:divBdr>
                <w:top w:val="none" w:sz="0" w:space="0" w:color="auto"/>
                <w:left w:val="none" w:sz="0" w:space="0" w:color="auto"/>
                <w:bottom w:val="none" w:sz="0" w:space="0" w:color="auto"/>
                <w:right w:val="none" w:sz="0" w:space="0" w:color="auto"/>
              </w:divBdr>
            </w:div>
            <w:div w:id="45420621">
              <w:marLeft w:val="0"/>
              <w:marRight w:val="0"/>
              <w:marTop w:val="0"/>
              <w:marBottom w:val="0"/>
              <w:divBdr>
                <w:top w:val="none" w:sz="0" w:space="0" w:color="auto"/>
                <w:left w:val="none" w:sz="0" w:space="0" w:color="auto"/>
                <w:bottom w:val="none" w:sz="0" w:space="0" w:color="auto"/>
                <w:right w:val="none" w:sz="0" w:space="0" w:color="auto"/>
              </w:divBdr>
            </w:div>
            <w:div w:id="151652084">
              <w:marLeft w:val="0"/>
              <w:marRight w:val="0"/>
              <w:marTop w:val="0"/>
              <w:marBottom w:val="0"/>
              <w:divBdr>
                <w:top w:val="none" w:sz="0" w:space="0" w:color="auto"/>
                <w:left w:val="none" w:sz="0" w:space="0" w:color="auto"/>
                <w:bottom w:val="none" w:sz="0" w:space="0" w:color="auto"/>
                <w:right w:val="none" w:sz="0" w:space="0" w:color="auto"/>
              </w:divBdr>
            </w:div>
            <w:div w:id="162165842">
              <w:marLeft w:val="0"/>
              <w:marRight w:val="0"/>
              <w:marTop w:val="0"/>
              <w:marBottom w:val="0"/>
              <w:divBdr>
                <w:top w:val="none" w:sz="0" w:space="0" w:color="auto"/>
                <w:left w:val="none" w:sz="0" w:space="0" w:color="auto"/>
                <w:bottom w:val="none" w:sz="0" w:space="0" w:color="auto"/>
                <w:right w:val="none" w:sz="0" w:space="0" w:color="auto"/>
              </w:divBdr>
            </w:div>
            <w:div w:id="170487075">
              <w:marLeft w:val="0"/>
              <w:marRight w:val="0"/>
              <w:marTop w:val="0"/>
              <w:marBottom w:val="0"/>
              <w:divBdr>
                <w:top w:val="none" w:sz="0" w:space="0" w:color="auto"/>
                <w:left w:val="none" w:sz="0" w:space="0" w:color="auto"/>
                <w:bottom w:val="none" w:sz="0" w:space="0" w:color="auto"/>
                <w:right w:val="none" w:sz="0" w:space="0" w:color="auto"/>
              </w:divBdr>
            </w:div>
            <w:div w:id="194581200">
              <w:marLeft w:val="0"/>
              <w:marRight w:val="0"/>
              <w:marTop w:val="0"/>
              <w:marBottom w:val="0"/>
              <w:divBdr>
                <w:top w:val="none" w:sz="0" w:space="0" w:color="auto"/>
                <w:left w:val="none" w:sz="0" w:space="0" w:color="auto"/>
                <w:bottom w:val="none" w:sz="0" w:space="0" w:color="auto"/>
                <w:right w:val="none" w:sz="0" w:space="0" w:color="auto"/>
              </w:divBdr>
            </w:div>
            <w:div w:id="279530264">
              <w:marLeft w:val="0"/>
              <w:marRight w:val="0"/>
              <w:marTop w:val="0"/>
              <w:marBottom w:val="0"/>
              <w:divBdr>
                <w:top w:val="none" w:sz="0" w:space="0" w:color="auto"/>
                <w:left w:val="none" w:sz="0" w:space="0" w:color="auto"/>
                <w:bottom w:val="none" w:sz="0" w:space="0" w:color="auto"/>
                <w:right w:val="none" w:sz="0" w:space="0" w:color="auto"/>
              </w:divBdr>
            </w:div>
            <w:div w:id="281040327">
              <w:marLeft w:val="0"/>
              <w:marRight w:val="0"/>
              <w:marTop w:val="0"/>
              <w:marBottom w:val="0"/>
              <w:divBdr>
                <w:top w:val="none" w:sz="0" w:space="0" w:color="auto"/>
                <w:left w:val="none" w:sz="0" w:space="0" w:color="auto"/>
                <w:bottom w:val="none" w:sz="0" w:space="0" w:color="auto"/>
                <w:right w:val="none" w:sz="0" w:space="0" w:color="auto"/>
              </w:divBdr>
            </w:div>
            <w:div w:id="305277990">
              <w:marLeft w:val="0"/>
              <w:marRight w:val="0"/>
              <w:marTop w:val="0"/>
              <w:marBottom w:val="0"/>
              <w:divBdr>
                <w:top w:val="none" w:sz="0" w:space="0" w:color="auto"/>
                <w:left w:val="none" w:sz="0" w:space="0" w:color="auto"/>
                <w:bottom w:val="none" w:sz="0" w:space="0" w:color="auto"/>
                <w:right w:val="none" w:sz="0" w:space="0" w:color="auto"/>
              </w:divBdr>
            </w:div>
            <w:div w:id="336614117">
              <w:marLeft w:val="0"/>
              <w:marRight w:val="0"/>
              <w:marTop w:val="0"/>
              <w:marBottom w:val="0"/>
              <w:divBdr>
                <w:top w:val="none" w:sz="0" w:space="0" w:color="auto"/>
                <w:left w:val="none" w:sz="0" w:space="0" w:color="auto"/>
                <w:bottom w:val="none" w:sz="0" w:space="0" w:color="auto"/>
                <w:right w:val="none" w:sz="0" w:space="0" w:color="auto"/>
              </w:divBdr>
            </w:div>
            <w:div w:id="457574591">
              <w:marLeft w:val="0"/>
              <w:marRight w:val="0"/>
              <w:marTop w:val="0"/>
              <w:marBottom w:val="0"/>
              <w:divBdr>
                <w:top w:val="none" w:sz="0" w:space="0" w:color="auto"/>
                <w:left w:val="none" w:sz="0" w:space="0" w:color="auto"/>
                <w:bottom w:val="none" w:sz="0" w:space="0" w:color="auto"/>
                <w:right w:val="none" w:sz="0" w:space="0" w:color="auto"/>
              </w:divBdr>
            </w:div>
            <w:div w:id="460465545">
              <w:marLeft w:val="0"/>
              <w:marRight w:val="0"/>
              <w:marTop w:val="0"/>
              <w:marBottom w:val="0"/>
              <w:divBdr>
                <w:top w:val="none" w:sz="0" w:space="0" w:color="auto"/>
                <w:left w:val="none" w:sz="0" w:space="0" w:color="auto"/>
                <w:bottom w:val="none" w:sz="0" w:space="0" w:color="auto"/>
                <w:right w:val="none" w:sz="0" w:space="0" w:color="auto"/>
              </w:divBdr>
            </w:div>
            <w:div w:id="491262078">
              <w:marLeft w:val="0"/>
              <w:marRight w:val="0"/>
              <w:marTop w:val="0"/>
              <w:marBottom w:val="0"/>
              <w:divBdr>
                <w:top w:val="none" w:sz="0" w:space="0" w:color="auto"/>
                <w:left w:val="none" w:sz="0" w:space="0" w:color="auto"/>
                <w:bottom w:val="none" w:sz="0" w:space="0" w:color="auto"/>
                <w:right w:val="none" w:sz="0" w:space="0" w:color="auto"/>
              </w:divBdr>
            </w:div>
            <w:div w:id="557134640">
              <w:marLeft w:val="0"/>
              <w:marRight w:val="0"/>
              <w:marTop w:val="0"/>
              <w:marBottom w:val="0"/>
              <w:divBdr>
                <w:top w:val="none" w:sz="0" w:space="0" w:color="auto"/>
                <w:left w:val="none" w:sz="0" w:space="0" w:color="auto"/>
                <w:bottom w:val="none" w:sz="0" w:space="0" w:color="auto"/>
                <w:right w:val="none" w:sz="0" w:space="0" w:color="auto"/>
              </w:divBdr>
            </w:div>
            <w:div w:id="599993400">
              <w:marLeft w:val="0"/>
              <w:marRight w:val="0"/>
              <w:marTop w:val="0"/>
              <w:marBottom w:val="0"/>
              <w:divBdr>
                <w:top w:val="none" w:sz="0" w:space="0" w:color="auto"/>
                <w:left w:val="none" w:sz="0" w:space="0" w:color="auto"/>
                <w:bottom w:val="none" w:sz="0" w:space="0" w:color="auto"/>
                <w:right w:val="none" w:sz="0" w:space="0" w:color="auto"/>
              </w:divBdr>
            </w:div>
            <w:div w:id="607009591">
              <w:marLeft w:val="0"/>
              <w:marRight w:val="0"/>
              <w:marTop w:val="0"/>
              <w:marBottom w:val="0"/>
              <w:divBdr>
                <w:top w:val="none" w:sz="0" w:space="0" w:color="auto"/>
                <w:left w:val="none" w:sz="0" w:space="0" w:color="auto"/>
                <w:bottom w:val="none" w:sz="0" w:space="0" w:color="auto"/>
                <w:right w:val="none" w:sz="0" w:space="0" w:color="auto"/>
              </w:divBdr>
            </w:div>
            <w:div w:id="648288350">
              <w:marLeft w:val="0"/>
              <w:marRight w:val="0"/>
              <w:marTop w:val="0"/>
              <w:marBottom w:val="0"/>
              <w:divBdr>
                <w:top w:val="none" w:sz="0" w:space="0" w:color="auto"/>
                <w:left w:val="none" w:sz="0" w:space="0" w:color="auto"/>
                <w:bottom w:val="none" w:sz="0" w:space="0" w:color="auto"/>
                <w:right w:val="none" w:sz="0" w:space="0" w:color="auto"/>
              </w:divBdr>
            </w:div>
            <w:div w:id="654340368">
              <w:marLeft w:val="0"/>
              <w:marRight w:val="0"/>
              <w:marTop w:val="0"/>
              <w:marBottom w:val="0"/>
              <w:divBdr>
                <w:top w:val="none" w:sz="0" w:space="0" w:color="auto"/>
                <w:left w:val="none" w:sz="0" w:space="0" w:color="auto"/>
                <w:bottom w:val="none" w:sz="0" w:space="0" w:color="auto"/>
                <w:right w:val="none" w:sz="0" w:space="0" w:color="auto"/>
              </w:divBdr>
            </w:div>
            <w:div w:id="673846252">
              <w:marLeft w:val="0"/>
              <w:marRight w:val="0"/>
              <w:marTop w:val="0"/>
              <w:marBottom w:val="0"/>
              <w:divBdr>
                <w:top w:val="none" w:sz="0" w:space="0" w:color="auto"/>
                <w:left w:val="none" w:sz="0" w:space="0" w:color="auto"/>
                <w:bottom w:val="none" w:sz="0" w:space="0" w:color="auto"/>
                <w:right w:val="none" w:sz="0" w:space="0" w:color="auto"/>
              </w:divBdr>
            </w:div>
            <w:div w:id="703560673">
              <w:marLeft w:val="0"/>
              <w:marRight w:val="0"/>
              <w:marTop w:val="0"/>
              <w:marBottom w:val="0"/>
              <w:divBdr>
                <w:top w:val="none" w:sz="0" w:space="0" w:color="auto"/>
                <w:left w:val="none" w:sz="0" w:space="0" w:color="auto"/>
                <w:bottom w:val="none" w:sz="0" w:space="0" w:color="auto"/>
                <w:right w:val="none" w:sz="0" w:space="0" w:color="auto"/>
              </w:divBdr>
            </w:div>
            <w:div w:id="731730238">
              <w:marLeft w:val="0"/>
              <w:marRight w:val="0"/>
              <w:marTop w:val="0"/>
              <w:marBottom w:val="0"/>
              <w:divBdr>
                <w:top w:val="none" w:sz="0" w:space="0" w:color="auto"/>
                <w:left w:val="none" w:sz="0" w:space="0" w:color="auto"/>
                <w:bottom w:val="none" w:sz="0" w:space="0" w:color="auto"/>
                <w:right w:val="none" w:sz="0" w:space="0" w:color="auto"/>
              </w:divBdr>
            </w:div>
            <w:div w:id="739907348">
              <w:marLeft w:val="0"/>
              <w:marRight w:val="0"/>
              <w:marTop w:val="0"/>
              <w:marBottom w:val="0"/>
              <w:divBdr>
                <w:top w:val="none" w:sz="0" w:space="0" w:color="auto"/>
                <w:left w:val="none" w:sz="0" w:space="0" w:color="auto"/>
                <w:bottom w:val="none" w:sz="0" w:space="0" w:color="auto"/>
                <w:right w:val="none" w:sz="0" w:space="0" w:color="auto"/>
              </w:divBdr>
            </w:div>
            <w:div w:id="823471250">
              <w:marLeft w:val="0"/>
              <w:marRight w:val="0"/>
              <w:marTop w:val="0"/>
              <w:marBottom w:val="0"/>
              <w:divBdr>
                <w:top w:val="none" w:sz="0" w:space="0" w:color="auto"/>
                <w:left w:val="none" w:sz="0" w:space="0" w:color="auto"/>
                <w:bottom w:val="none" w:sz="0" w:space="0" w:color="auto"/>
                <w:right w:val="none" w:sz="0" w:space="0" w:color="auto"/>
              </w:divBdr>
            </w:div>
            <w:div w:id="874657522">
              <w:marLeft w:val="0"/>
              <w:marRight w:val="0"/>
              <w:marTop w:val="0"/>
              <w:marBottom w:val="0"/>
              <w:divBdr>
                <w:top w:val="none" w:sz="0" w:space="0" w:color="auto"/>
                <w:left w:val="none" w:sz="0" w:space="0" w:color="auto"/>
                <w:bottom w:val="none" w:sz="0" w:space="0" w:color="auto"/>
                <w:right w:val="none" w:sz="0" w:space="0" w:color="auto"/>
              </w:divBdr>
            </w:div>
            <w:div w:id="883521070">
              <w:marLeft w:val="0"/>
              <w:marRight w:val="0"/>
              <w:marTop w:val="0"/>
              <w:marBottom w:val="0"/>
              <w:divBdr>
                <w:top w:val="none" w:sz="0" w:space="0" w:color="auto"/>
                <w:left w:val="none" w:sz="0" w:space="0" w:color="auto"/>
                <w:bottom w:val="none" w:sz="0" w:space="0" w:color="auto"/>
                <w:right w:val="none" w:sz="0" w:space="0" w:color="auto"/>
              </w:divBdr>
            </w:div>
            <w:div w:id="956789619">
              <w:marLeft w:val="0"/>
              <w:marRight w:val="0"/>
              <w:marTop w:val="0"/>
              <w:marBottom w:val="0"/>
              <w:divBdr>
                <w:top w:val="none" w:sz="0" w:space="0" w:color="auto"/>
                <w:left w:val="none" w:sz="0" w:space="0" w:color="auto"/>
                <w:bottom w:val="none" w:sz="0" w:space="0" w:color="auto"/>
                <w:right w:val="none" w:sz="0" w:space="0" w:color="auto"/>
              </w:divBdr>
            </w:div>
            <w:div w:id="984433498">
              <w:marLeft w:val="0"/>
              <w:marRight w:val="0"/>
              <w:marTop w:val="0"/>
              <w:marBottom w:val="0"/>
              <w:divBdr>
                <w:top w:val="none" w:sz="0" w:space="0" w:color="auto"/>
                <w:left w:val="none" w:sz="0" w:space="0" w:color="auto"/>
                <w:bottom w:val="none" w:sz="0" w:space="0" w:color="auto"/>
                <w:right w:val="none" w:sz="0" w:space="0" w:color="auto"/>
              </w:divBdr>
            </w:div>
            <w:div w:id="985668159">
              <w:marLeft w:val="0"/>
              <w:marRight w:val="0"/>
              <w:marTop w:val="0"/>
              <w:marBottom w:val="0"/>
              <w:divBdr>
                <w:top w:val="none" w:sz="0" w:space="0" w:color="auto"/>
                <w:left w:val="none" w:sz="0" w:space="0" w:color="auto"/>
                <w:bottom w:val="none" w:sz="0" w:space="0" w:color="auto"/>
                <w:right w:val="none" w:sz="0" w:space="0" w:color="auto"/>
              </w:divBdr>
            </w:div>
            <w:div w:id="986936517">
              <w:marLeft w:val="0"/>
              <w:marRight w:val="0"/>
              <w:marTop w:val="0"/>
              <w:marBottom w:val="0"/>
              <w:divBdr>
                <w:top w:val="none" w:sz="0" w:space="0" w:color="auto"/>
                <w:left w:val="none" w:sz="0" w:space="0" w:color="auto"/>
                <w:bottom w:val="none" w:sz="0" w:space="0" w:color="auto"/>
                <w:right w:val="none" w:sz="0" w:space="0" w:color="auto"/>
              </w:divBdr>
            </w:div>
            <w:div w:id="1119646078">
              <w:marLeft w:val="0"/>
              <w:marRight w:val="0"/>
              <w:marTop w:val="0"/>
              <w:marBottom w:val="0"/>
              <w:divBdr>
                <w:top w:val="none" w:sz="0" w:space="0" w:color="auto"/>
                <w:left w:val="none" w:sz="0" w:space="0" w:color="auto"/>
                <w:bottom w:val="none" w:sz="0" w:space="0" w:color="auto"/>
                <w:right w:val="none" w:sz="0" w:space="0" w:color="auto"/>
              </w:divBdr>
            </w:div>
            <w:div w:id="1180000836">
              <w:marLeft w:val="0"/>
              <w:marRight w:val="0"/>
              <w:marTop w:val="0"/>
              <w:marBottom w:val="0"/>
              <w:divBdr>
                <w:top w:val="none" w:sz="0" w:space="0" w:color="auto"/>
                <w:left w:val="none" w:sz="0" w:space="0" w:color="auto"/>
                <w:bottom w:val="none" w:sz="0" w:space="0" w:color="auto"/>
                <w:right w:val="none" w:sz="0" w:space="0" w:color="auto"/>
              </w:divBdr>
            </w:div>
            <w:div w:id="1201433575">
              <w:marLeft w:val="0"/>
              <w:marRight w:val="0"/>
              <w:marTop w:val="0"/>
              <w:marBottom w:val="0"/>
              <w:divBdr>
                <w:top w:val="none" w:sz="0" w:space="0" w:color="auto"/>
                <w:left w:val="none" w:sz="0" w:space="0" w:color="auto"/>
                <w:bottom w:val="none" w:sz="0" w:space="0" w:color="auto"/>
                <w:right w:val="none" w:sz="0" w:space="0" w:color="auto"/>
              </w:divBdr>
            </w:div>
            <w:div w:id="1255437979">
              <w:marLeft w:val="0"/>
              <w:marRight w:val="0"/>
              <w:marTop w:val="0"/>
              <w:marBottom w:val="0"/>
              <w:divBdr>
                <w:top w:val="none" w:sz="0" w:space="0" w:color="auto"/>
                <w:left w:val="none" w:sz="0" w:space="0" w:color="auto"/>
                <w:bottom w:val="none" w:sz="0" w:space="0" w:color="auto"/>
                <w:right w:val="none" w:sz="0" w:space="0" w:color="auto"/>
              </w:divBdr>
            </w:div>
            <w:div w:id="1317417438">
              <w:marLeft w:val="0"/>
              <w:marRight w:val="0"/>
              <w:marTop w:val="0"/>
              <w:marBottom w:val="0"/>
              <w:divBdr>
                <w:top w:val="none" w:sz="0" w:space="0" w:color="auto"/>
                <w:left w:val="none" w:sz="0" w:space="0" w:color="auto"/>
                <w:bottom w:val="none" w:sz="0" w:space="0" w:color="auto"/>
                <w:right w:val="none" w:sz="0" w:space="0" w:color="auto"/>
              </w:divBdr>
            </w:div>
            <w:div w:id="1348023210">
              <w:marLeft w:val="0"/>
              <w:marRight w:val="0"/>
              <w:marTop w:val="0"/>
              <w:marBottom w:val="0"/>
              <w:divBdr>
                <w:top w:val="none" w:sz="0" w:space="0" w:color="auto"/>
                <w:left w:val="none" w:sz="0" w:space="0" w:color="auto"/>
                <w:bottom w:val="none" w:sz="0" w:space="0" w:color="auto"/>
                <w:right w:val="none" w:sz="0" w:space="0" w:color="auto"/>
              </w:divBdr>
            </w:div>
            <w:div w:id="1429695732">
              <w:marLeft w:val="0"/>
              <w:marRight w:val="0"/>
              <w:marTop w:val="0"/>
              <w:marBottom w:val="0"/>
              <w:divBdr>
                <w:top w:val="none" w:sz="0" w:space="0" w:color="auto"/>
                <w:left w:val="none" w:sz="0" w:space="0" w:color="auto"/>
                <w:bottom w:val="none" w:sz="0" w:space="0" w:color="auto"/>
                <w:right w:val="none" w:sz="0" w:space="0" w:color="auto"/>
              </w:divBdr>
            </w:div>
            <w:div w:id="1431855619">
              <w:marLeft w:val="0"/>
              <w:marRight w:val="0"/>
              <w:marTop w:val="0"/>
              <w:marBottom w:val="0"/>
              <w:divBdr>
                <w:top w:val="none" w:sz="0" w:space="0" w:color="auto"/>
                <w:left w:val="none" w:sz="0" w:space="0" w:color="auto"/>
                <w:bottom w:val="none" w:sz="0" w:space="0" w:color="auto"/>
                <w:right w:val="none" w:sz="0" w:space="0" w:color="auto"/>
              </w:divBdr>
            </w:div>
            <w:div w:id="1433163599">
              <w:marLeft w:val="0"/>
              <w:marRight w:val="0"/>
              <w:marTop w:val="0"/>
              <w:marBottom w:val="0"/>
              <w:divBdr>
                <w:top w:val="none" w:sz="0" w:space="0" w:color="auto"/>
                <w:left w:val="none" w:sz="0" w:space="0" w:color="auto"/>
                <w:bottom w:val="none" w:sz="0" w:space="0" w:color="auto"/>
                <w:right w:val="none" w:sz="0" w:space="0" w:color="auto"/>
              </w:divBdr>
            </w:div>
            <w:div w:id="1457337968">
              <w:marLeft w:val="0"/>
              <w:marRight w:val="0"/>
              <w:marTop w:val="0"/>
              <w:marBottom w:val="0"/>
              <w:divBdr>
                <w:top w:val="none" w:sz="0" w:space="0" w:color="auto"/>
                <w:left w:val="none" w:sz="0" w:space="0" w:color="auto"/>
                <w:bottom w:val="none" w:sz="0" w:space="0" w:color="auto"/>
                <w:right w:val="none" w:sz="0" w:space="0" w:color="auto"/>
              </w:divBdr>
            </w:div>
            <w:div w:id="1500660794">
              <w:marLeft w:val="0"/>
              <w:marRight w:val="0"/>
              <w:marTop w:val="0"/>
              <w:marBottom w:val="0"/>
              <w:divBdr>
                <w:top w:val="none" w:sz="0" w:space="0" w:color="auto"/>
                <w:left w:val="none" w:sz="0" w:space="0" w:color="auto"/>
                <w:bottom w:val="none" w:sz="0" w:space="0" w:color="auto"/>
                <w:right w:val="none" w:sz="0" w:space="0" w:color="auto"/>
              </w:divBdr>
            </w:div>
            <w:div w:id="1520241949">
              <w:marLeft w:val="0"/>
              <w:marRight w:val="0"/>
              <w:marTop w:val="0"/>
              <w:marBottom w:val="0"/>
              <w:divBdr>
                <w:top w:val="none" w:sz="0" w:space="0" w:color="auto"/>
                <w:left w:val="none" w:sz="0" w:space="0" w:color="auto"/>
                <w:bottom w:val="none" w:sz="0" w:space="0" w:color="auto"/>
                <w:right w:val="none" w:sz="0" w:space="0" w:color="auto"/>
              </w:divBdr>
            </w:div>
            <w:div w:id="1520385616">
              <w:marLeft w:val="0"/>
              <w:marRight w:val="0"/>
              <w:marTop w:val="0"/>
              <w:marBottom w:val="0"/>
              <w:divBdr>
                <w:top w:val="none" w:sz="0" w:space="0" w:color="auto"/>
                <w:left w:val="none" w:sz="0" w:space="0" w:color="auto"/>
                <w:bottom w:val="none" w:sz="0" w:space="0" w:color="auto"/>
                <w:right w:val="none" w:sz="0" w:space="0" w:color="auto"/>
              </w:divBdr>
            </w:div>
            <w:div w:id="1604995080">
              <w:marLeft w:val="0"/>
              <w:marRight w:val="0"/>
              <w:marTop w:val="0"/>
              <w:marBottom w:val="0"/>
              <w:divBdr>
                <w:top w:val="none" w:sz="0" w:space="0" w:color="auto"/>
                <w:left w:val="none" w:sz="0" w:space="0" w:color="auto"/>
                <w:bottom w:val="none" w:sz="0" w:space="0" w:color="auto"/>
                <w:right w:val="none" w:sz="0" w:space="0" w:color="auto"/>
              </w:divBdr>
            </w:div>
            <w:div w:id="1639456987">
              <w:marLeft w:val="0"/>
              <w:marRight w:val="0"/>
              <w:marTop w:val="0"/>
              <w:marBottom w:val="0"/>
              <w:divBdr>
                <w:top w:val="none" w:sz="0" w:space="0" w:color="auto"/>
                <w:left w:val="none" w:sz="0" w:space="0" w:color="auto"/>
                <w:bottom w:val="none" w:sz="0" w:space="0" w:color="auto"/>
                <w:right w:val="none" w:sz="0" w:space="0" w:color="auto"/>
              </w:divBdr>
            </w:div>
            <w:div w:id="1639601854">
              <w:marLeft w:val="0"/>
              <w:marRight w:val="0"/>
              <w:marTop w:val="0"/>
              <w:marBottom w:val="0"/>
              <w:divBdr>
                <w:top w:val="none" w:sz="0" w:space="0" w:color="auto"/>
                <w:left w:val="none" w:sz="0" w:space="0" w:color="auto"/>
                <w:bottom w:val="none" w:sz="0" w:space="0" w:color="auto"/>
                <w:right w:val="none" w:sz="0" w:space="0" w:color="auto"/>
              </w:divBdr>
            </w:div>
            <w:div w:id="1683510103">
              <w:marLeft w:val="0"/>
              <w:marRight w:val="0"/>
              <w:marTop w:val="0"/>
              <w:marBottom w:val="0"/>
              <w:divBdr>
                <w:top w:val="none" w:sz="0" w:space="0" w:color="auto"/>
                <w:left w:val="none" w:sz="0" w:space="0" w:color="auto"/>
                <w:bottom w:val="none" w:sz="0" w:space="0" w:color="auto"/>
                <w:right w:val="none" w:sz="0" w:space="0" w:color="auto"/>
              </w:divBdr>
            </w:div>
            <w:div w:id="1826312991">
              <w:marLeft w:val="0"/>
              <w:marRight w:val="0"/>
              <w:marTop w:val="0"/>
              <w:marBottom w:val="0"/>
              <w:divBdr>
                <w:top w:val="none" w:sz="0" w:space="0" w:color="auto"/>
                <w:left w:val="none" w:sz="0" w:space="0" w:color="auto"/>
                <w:bottom w:val="none" w:sz="0" w:space="0" w:color="auto"/>
                <w:right w:val="none" w:sz="0" w:space="0" w:color="auto"/>
              </w:divBdr>
            </w:div>
            <w:div w:id="1852377571">
              <w:marLeft w:val="0"/>
              <w:marRight w:val="0"/>
              <w:marTop w:val="0"/>
              <w:marBottom w:val="0"/>
              <w:divBdr>
                <w:top w:val="none" w:sz="0" w:space="0" w:color="auto"/>
                <w:left w:val="none" w:sz="0" w:space="0" w:color="auto"/>
                <w:bottom w:val="none" w:sz="0" w:space="0" w:color="auto"/>
                <w:right w:val="none" w:sz="0" w:space="0" w:color="auto"/>
              </w:divBdr>
            </w:div>
            <w:div w:id="1960139228">
              <w:marLeft w:val="0"/>
              <w:marRight w:val="0"/>
              <w:marTop w:val="0"/>
              <w:marBottom w:val="0"/>
              <w:divBdr>
                <w:top w:val="none" w:sz="0" w:space="0" w:color="auto"/>
                <w:left w:val="none" w:sz="0" w:space="0" w:color="auto"/>
                <w:bottom w:val="none" w:sz="0" w:space="0" w:color="auto"/>
                <w:right w:val="none" w:sz="0" w:space="0" w:color="auto"/>
              </w:divBdr>
            </w:div>
            <w:div w:id="1980643783">
              <w:marLeft w:val="0"/>
              <w:marRight w:val="0"/>
              <w:marTop w:val="0"/>
              <w:marBottom w:val="0"/>
              <w:divBdr>
                <w:top w:val="none" w:sz="0" w:space="0" w:color="auto"/>
                <w:left w:val="none" w:sz="0" w:space="0" w:color="auto"/>
                <w:bottom w:val="none" w:sz="0" w:space="0" w:color="auto"/>
                <w:right w:val="none" w:sz="0" w:space="0" w:color="auto"/>
              </w:divBdr>
            </w:div>
            <w:div w:id="1996955801">
              <w:marLeft w:val="0"/>
              <w:marRight w:val="0"/>
              <w:marTop w:val="0"/>
              <w:marBottom w:val="0"/>
              <w:divBdr>
                <w:top w:val="none" w:sz="0" w:space="0" w:color="auto"/>
                <w:left w:val="none" w:sz="0" w:space="0" w:color="auto"/>
                <w:bottom w:val="none" w:sz="0" w:space="0" w:color="auto"/>
                <w:right w:val="none" w:sz="0" w:space="0" w:color="auto"/>
              </w:divBdr>
            </w:div>
            <w:div w:id="2003508291">
              <w:marLeft w:val="0"/>
              <w:marRight w:val="0"/>
              <w:marTop w:val="0"/>
              <w:marBottom w:val="0"/>
              <w:divBdr>
                <w:top w:val="none" w:sz="0" w:space="0" w:color="auto"/>
                <w:left w:val="none" w:sz="0" w:space="0" w:color="auto"/>
                <w:bottom w:val="none" w:sz="0" w:space="0" w:color="auto"/>
                <w:right w:val="none" w:sz="0" w:space="0" w:color="auto"/>
              </w:divBdr>
            </w:div>
            <w:div w:id="2005089538">
              <w:marLeft w:val="0"/>
              <w:marRight w:val="0"/>
              <w:marTop w:val="0"/>
              <w:marBottom w:val="0"/>
              <w:divBdr>
                <w:top w:val="none" w:sz="0" w:space="0" w:color="auto"/>
                <w:left w:val="none" w:sz="0" w:space="0" w:color="auto"/>
                <w:bottom w:val="none" w:sz="0" w:space="0" w:color="auto"/>
                <w:right w:val="none" w:sz="0" w:space="0" w:color="auto"/>
              </w:divBdr>
            </w:div>
            <w:div w:id="2026712193">
              <w:marLeft w:val="0"/>
              <w:marRight w:val="0"/>
              <w:marTop w:val="0"/>
              <w:marBottom w:val="0"/>
              <w:divBdr>
                <w:top w:val="none" w:sz="0" w:space="0" w:color="auto"/>
                <w:left w:val="none" w:sz="0" w:space="0" w:color="auto"/>
                <w:bottom w:val="none" w:sz="0" w:space="0" w:color="auto"/>
                <w:right w:val="none" w:sz="0" w:space="0" w:color="auto"/>
              </w:divBdr>
            </w:div>
            <w:div w:id="2027708445">
              <w:marLeft w:val="0"/>
              <w:marRight w:val="0"/>
              <w:marTop w:val="0"/>
              <w:marBottom w:val="0"/>
              <w:divBdr>
                <w:top w:val="none" w:sz="0" w:space="0" w:color="auto"/>
                <w:left w:val="none" w:sz="0" w:space="0" w:color="auto"/>
                <w:bottom w:val="none" w:sz="0" w:space="0" w:color="auto"/>
                <w:right w:val="none" w:sz="0" w:space="0" w:color="auto"/>
              </w:divBdr>
            </w:div>
            <w:div w:id="2053462254">
              <w:marLeft w:val="0"/>
              <w:marRight w:val="0"/>
              <w:marTop w:val="0"/>
              <w:marBottom w:val="0"/>
              <w:divBdr>
                <w:top w:val="none" w:sz="0" w:space="0" w:color="auto"/>
                <w:left w:val="none" w:sz="0" w:space="0" w:color="auto"/>
                <w:bottom w:val="none" w:sz="0" w:space="0" w:color="auto"/>
                <w:right w:val="none" w:sz="0" w:space="0" w:color="auto"/>
              </w:divBdr>
            </w:div>
            <w:div w:id="2113239749">
              <w:marLeft w:val="0"/>
              <w:marRight w:val="0"/>
              <w:marTop w:val="0"/>
              <w:marBottom w:val="0"/>
              <w:divBdr>
                <w:top w:val="none" w:sz="0" w:space="0" w:color="auto"/>
                <w:left w:val="none" w:sz="0" w:space="0" w:color="auto"/>
                <w:bottom w:val="none" w:sz="0" w:space="0" w:color="auto"/>
                <w:right w:val="none" w:sz="0" w:space="0" w:color="auto"/>
              </w:divBdr>
            </w:div>
            <w:div w:id="2114129392">
              <w:marLeft w:val="0"/>
              <w:marRight w:val="0"/>
              <w:marTop w:val="0"/>
              <w:marBottom w:val="0"/>
              <w:divBdr>
                <w:top w:val="none" w:sz="0" w:space="0" w:color="auto"/>
                <w:left w:val="none" w:sz="0" w:space="0" w:color="auto"/>
                <w:bottom w:val="none" w:sz="0" w:space="0" w:color="auto"/>
                <w:right w:val="none" w:sz="0" w:space="0" w:color="auto"/>
              </w:divBdr>
            </w:div>
          </w:divsChild>
        </w:div>
        <w:div w:id="133760293">
          <w:marLeft w:val="0"/>
          <w:marRight w:val="0"/>
          <w:marTop w:val="567"/>
          <w:marBottom w:val="567"/>
          <w:divBdr>
            <w:top w:val="none" w:sz="0" w:space="0" w:color="auto"/>
            <w:left w:val="none" w:sz="0" w:space="0" w:color="auto"/>
            <w:bottom w:val="none" w:sz="0" w:space="0" w:color="auto"/>
            <w:right w:val="none" w:sz="0" w:space="0" w:color="auto"/>
          </w:divBdr>
          <w:divsChild>
            <w:div w:id="72556031">
              <w:marLeft w:val="0"/>
              <w:marRight w:val="0"/>
              <w:marTop w:val="0"/>
              <w:marBottom w:val="0"/>
              <w:divBdr>
                <w:top w:val="none" w:sz="0" w:space="0" w:color="auto"/>
                <w:left w:val="none" w:sz="0" w:space="0" w:color="auto"/>
                <w:bottom w:val="none" w:sz="0" w:space="0" w:color="auto"/>
                <w:right w:val="none" w:sz="0" w:space="0" w:color="auto"/>
              </w:divBdr>
            </w:div>
            <w:div w:id="255792647">
              <w:marLeft w:val="0"/>
              <w:marRight w:val="0"/>
              <w:marTop w:val="0"/>
              <w:marBottom w:val="0"/>
              <w:divBdr>
                <w:top w:val="none" w:sz="0" w:space="0" w:color="auto"/>
                <w:left w:val="none" w:sz="0" w:space="0" w:color="auto"/>
                <w:bottom w:val="none" w:sz="0" w:space="0" w:color="auto"/>
                <w:right w:val="none" w:sz="0" w:space="0" w:color="auto"/>
              </w:divBdr>
            </w:div>
            <w:div w:id="498472596">
              <w:marLeft w:val="0"/>
              <w:marRight w:val="0"/>
              <w:marTop w:val="0"/>
              <w:marBottom w:val="0"/>
              <w:divBdr>
                <w:top w:val="none" w:sz="0" w:space="0" w:color="auto"/>
                <w:left w:val="none" w:sz="0" w:space="0" w:color="auto"/>
                <w:bottom w:val="none" w:sz="0" w:space="0" w:color="auto"/>
                <w:right w:val="none" w:sz="0" w:space="0" w:color="auto"/>
              </w:divBdr>
            </w:div>
            <w:div w:id="539706520">
              <w:marLeft w:val="0"/>
              <w:marRight w:val="0"/>
              <w:marTop w:val="0"/>
              <w:marBottom w:val="0"/>
              <w:divBdr>
                <w:top w:val="none" w:sz="0" w:space="0" w:color="auto"/>
                <w:left w:val="none" w:sz="0" w:space="0" w:color="auto"/>
                <w:bottom w:val="none" w:sz="0" w:space="0" w:color="auto"/>
                <w:right w:val="none" w:sz="0" w:space="0" w:color="auto"/>
              </w:divBdr>
            </w:div>
            <w:div w:id="550701072">
              <w:marLeft w:val="0"/>
              <w:marRight w:val="0"/>
              <w:marTop w:val="0"/>
              <w:marBottom w:val="0"/>
              <w:divBdr>
                <w:top w:val="none" w:sz="0" w:space="0" w:color="auto"/>
                <w:left w:val="none" w:sz="0" w:space="0" w:color="auto"/>
                <w:bottom w:val="none" w:sz="0" w:space="0" w:color="auto"/>
                <w:right w:val="none" w:sz="0" w:space="0" w:color="auto"/>
              </w:divBdr>
            </w:div>
            <w:div w:id="580799478">
              <w:marLeft w:val="0"/>
              <w:marRight w:val="0"/>
              <w:marTop w:val="0"/>
              <w:marBottom w:val="0"/>
              <w:divBdr>
                <w:top w:val="none" w:sz="0" w:space="0" w:color="auto"/>
                <w:left w:val="none" w:sz="0" w:space="0" w:color="auto"/>
                <w:bottom w:val="none" w:sz="0" w:space="0" w:color="auto"/>
                <w:right w:val="none" w:sz="0" w:space="0" w:color="auto"/>
              </w:divBdr>
            </w:div>
            <w:div w:id="690451487">
              <w:marLeft w:val="0"/>
              <w:marRight w:val="0"/>
              <w:marTop w:val="0"/>
              <w:marBottom w:val="0"/>
              <w:divBdr>
                <w:top w:val="none" w:sz="0" w:space="0" w:color="auto"/>
                <w:left w:val="none" w:sz="0" w:space="0" w:color="auto"/>
                <w:bottom w:val="none" w:sz="0" w:space="0" w:color="auto"/>
                <w:right w:val="none" w:sz="0" w:space="0" w:color="auto"/>
              </w:divBdr>
            </w:div>
            <w:div w:id="926619550">
              <w:marLeft w:val="0"/>
              <w:marRight w:val="0"/>
              <w:marTop w:val="0"/>
              <w:marBottom w:val="0"/>
              <w:divBdr>
                <w:top w:val="none" w:sz="0" w:space="0" w:color="auto"/>
                <w:left w:val="none" w:sz="0" w:space="0" w:color="auto"/>
                <w:bottom w:val="none" w:sz="0" w:space="0" w:color="auto"/>
                <w:right w:val="none" w:sz="0" w:space="0" w:color="auto"/>
              </w:divBdr>
            </w:div>
            <w:div w:id="1172792057">
              <w:marLeft w:val="0"/>
              <w:marRight w:val="0"/>
              <w:marTop w:val="0"/>
              <w:marBottom w:val="0"/>
              <w:divBdr>
                <w:top w:val="none" w:sz="0" w:space="0" w:color="auto"/>
                <w:left w:val="none" w:sz="0" w:space="0" w:color="auto"/>
                <w:bottom w:val="none" w:sz="0" w:space="0" w:color="auto"/>
                <w:right w:val="none" w:sz="0" w:space="0" w:color="auto"/>
              </w:divBdr>
            </w:div>
            <w:div w:id="1243367683">
              <w:marLeft w:val="0"/>
              <w:marRight w:val="0"/>
              <w:marTop w:val="0"/>
              <w:marBottom w:val="0"/>
              <w:divBdr>
                <w:top w:val="none" w:sz="0" w:space="0" w:color="auto"/>
                <w:left w:val="none" w:sz="0" w:space="0" w:color="auto"/>
                <w:bottom w:val="none" w:sz="0" w:space="0" w:color="auto"/>
                <w:right w:val="none" w:sz="0" w:space="0" w:color="auto"/>
              </w:divBdr>
            </w:div>
            <w:div w:id="1326669072">
              <w:marLeft w:val="0"/>
              <w:marRight w:val="0"/>
              <w:marTop w:val="0"/>
              <w:marBottom w:val="0"/>
              <w:divBdr>
                <w:top w:val="none" w:sz="0" w:space="0" w:color="auto"/>
                <w:left w:val="none" w:sz="0" w:space="0" w:color="auto"/>
                <w:bottom w:val="none" w:sz="0" w:space="0" w:color="auto"/>
                <w:right w:val="none" w:sz="0" w:space="0" w:color="auto"/>
              </w:divBdr>
            </w:div>
            <w:div w:id="1608855024">
              <w:marLeft w:val="0"/>
              <w:marRight w:val="0"/>
              <w:marTop w:val="0"/>
              <w:marBottom w:val="0"/>
              <w:divBdr>
                <w:top w:val="none" w:sz="0" w:space="0" w:color="auto"/>
                <w:left w:val="none" w:sz="0" w:space="0" w:color="auto"/>
                <w:bottom w:val="none" w:sz="0" w:space="0" w:color="auto"/>
                <w:right w:val="none" w:sz="0" w:space="0" w:color="auto"/>
              </w:divBdr>
            </w:div>
            <w:div w:id="1779178499">
              <w:marLeft w:val="0"/>
              <w:marRight w:val="0"/>
              <w:marTop w:val="0"/>
              <w:marBottom w:val="0"/>
              <w:divBdr>
                <w:top w:val="none" w:sz="0" w:space="0" w:color="auto"/>
                <w:left w:val="none" w:sz="0" w:space="0" w:color="auto"/>
                <w:bottom w:val="none" w:sz="0" w:space="0" w:color="auto"/>
                <w:right w:val="none" w:sz="0" w:space="0" w:color="auto"/>
              </w:divBdr>
            </w:div>
            <w:div w:id="1837064367">
              <w:marLeft w:val="0"/>
              <w:marRight w:val="0"/>
              <w:marTop w:val="0"/>
              <w:marBottom w:val="0"/>
              <w:divBdr>
                <w:top w:val="none" w:sz="0" w:space="0" w:color="auto"/>
                <w:left w:val="none" w:sz="0" w:space="0" w:color="auto"/>
                <w:bottom w:val="none" w:sz="0" w:space="0" w:color="auto"/>
                <w:right w:val="none" w:sz="0" w:space="0" w:color="auto"/>
              </w:divBdr>
            </w:div>
            <w:div w:id="1843202299">
              <w:marLeft w:val="0"/>
              <w:marRight w:val="0"/>
              <w:marTop w:val="0"/>
              <w:marBottom w:val="0"/>
              <w:divBdr>
                <w:top w:val="none" w:sz="0" w:space="0" w:color="auto"/>
                <w:left w:val="none" w:sz="0" w:space="0" w:color="auto"/>
                <w:bottom w:val="none" w:sz="0" w:space="0" w:color="auto"/>
                <w:right w:val="none" w:sz="0" w:space="0" w:color="auto"/>
              </w:divBdr>
              <w:divsChild>
                <w:div w:id="3071735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67617812">
              <w:marLeft w:val="0"/>
              <w:marRight w:val="0"/>
              <w:marTop w:val="0"/>
              <w:marBottom w:val="0"/>
              <w:divBdr>
                <w:top w:val="none" w:sz="0" w:space="0" w:color="auto"/>
                <w:left w:val="none" w:sz="0" w:space="0" w:color="auto"/>
                <w:bottom w:val="none" w:sz="0" w:space="0" w:color="auto"/>
                <w:right w:val="none" w:sz="0" w:space="0" w:color="auto"/>
              </w:divBdr>
            </w:div>
            <w:div w:id="1994480520">
              <w:marLeft w:val="0"/>
              <w:marRight w:val="0"/>
              <w:marTop w:val="0"/>
              <w:marBottom w:val="0"/>
              <w:divBdr>
                <w:top w:val="none" w:sz="0" w:space="0" w:color="auto"/>
                <w:left w:val="none" w:sz="0" w:space="0" w:color="auto"/>
                <w:bottom w:val="none" w:sz="0" w:space="0" w:color="auto"/>
                <w:right w:val="none" w:sz="0" w:space="0" w:color="auto"/>
              </w:divBdr>
            </w:div>
          </w:divsChild>
        </w:div>
        <w:div w:id="944654756">
          <w:marLeft w:val="0"/>
          <w:marRight w:val="0"/>
          <w:marTop w:val="567"/>
          <w:marBottom w:val="567"/>
          <w:divBdr>
            <w:top w:val="none" w:sz="0" w:space="0" w:color="auto"/>
            <w:left w:val="none" w:sz="0" w:space="0" w:color="auto"/>
            <w:bottom w:val="none" w:sz="0" w:space="0" w:color="auto"/>
            <w:right w:val="none" w:sz="0" w:space="0" w:color="auto"/>
          </w:divBdr>
          <w:divsChild>
            <w:div w:id="215556374">
              <w:marLeft w:val="0"/>
              <w:marRight w:val="0"/>
              <w:marTop w:val="0"/>
              <w:marBottom w:val="0"/>
              <w:divBdr>
                <w:top w:val="none" w:sz="0" w:space="0" w:color="auto"/>
                <w:left w:val="none" w:sz="0" w:space="0" w:color="auto"/>
                <w:bottom w:val="none" w:sz="0" w:space="0" w:color="auto"/>
                <w:right w:val="none" w:sz="0" w:space="0" w:color="auto"/>
              </w:divBdr>
            </w:div>
            <w:div w:id="259534220">
              <w:marLeft w:val="0"/>
              <w:marRight w:val="0"/>
              <w:marTop w:val="0"/>
              <w:marBottom w:val="0"/>
              <w:divBdr>
                <w:top w:val="none" w:sz="0" w:space="0" w:color="auto"/>
                <w:left w:val="none" w:sz="0" w:space="0" w:color="auto"/>
                <w:bottom w:val="none" w:sz="0" w:space="0" w:color="auto"/>
                <w:right w:val="none" w:sz="0" w:space="0" w:color="auto"/>
              </w:divBdr>
            </w:div>
            <w:div w:id="316152429">
              <w:marLeft w:val="0"/>
              <w:marRight w:val="0"/>
              <w:marTop w:val="0"/>
              <w:marBottom w:val="0"/>
              <w:divBdr>
                <w:top w:val="none" w:sz="0" w:space="0" w:color="auto"/>
                <w:left w:val="none" w:sz="0" w:space="0" w:color="auto"/>
                <w:bottom w:val="none" w:sz="0" w:space="0" w:color="auto"/>
                <w:right w:val="none" w:sz="0" w:space="0" w:color="auto"/>
              </w:divBdr>
            </w:div>
            <w:div w:id="317153090">
              <w:marLeft w:val="0"/>
              <w:marRight w:val="0"/>
              <w:marTop w:val="0"/>
              <w:marBottom w:val="0"/>
              <w:divBdr>
                <w:top w:val="none" w:sz="0" w:space="0" w:color="auto"/>
                <w:left w:val="none" w:sz="0" w:space="0" w:color="auto"/>
                <w:bottom w:val="none" w:sz="0" w:space="0" w:color="auto"/>
                <w:right w:val="none" w:sz="0" w:space="0" w:color="auto"/>
              </w:divBdr>
            </w:div>
            <w:div w:id="522862498">
              <w:marLeft w:val="0"/>
              <w:marRight w:val="0"/>
              <w:marTop w:val="0"/>
              <w:marBottom w:val="0"/>
              <w:divBdr>
                <w:top w:val="none" w:sz="0" w:space="0" w:color="auto"/>
                <w:left w:val="none" w:sz="0" w:space="0" w:color="auto"/>
                <w:bottom w:val="none" w:sz="0" w:space="0" w:color="auto"/>
                <w:right w:val="none" w:sz="0" w:space="0" w:color="auto"/>
              </w:divBdr>
            </w:div>
            <w:div w:id="884098579">
              <w:marLeft w:val="0"/>
              <w:marRight w:val="0"/>
              <w:marTop w:val="0"/>
              <w:marBottom w:val="0"/>
              <w:divBdr>
                <w:top w:val="none" w:sz="0" w:space="0" w:color="auto"/>
                <w:left w:val="none" w:sz="0" w:space="0" w:color="auto"/>
                <w:bottom w:val="none" w:sz="0" w:space="0" w:color="auto"/>
                <w:right w:val="none" w:sz="0" w:space="0" w:color="auto"/>
              </w:divBdr>
            </w:div>
            <w:div w:id="906257592">
              <w:marLeft w:val="0"/>
              <w:marRight w:val="0"/>
              <w:marTop w:val="0"/>
              <w:marBottom w:val="0"/>
              <w:divBdr>
                <w:top w:val="none" w:sz="0" w:space="0" w:color="auto"/>
                <w:left w:val="none" w:sz="0" w:space="0" w:color="auto"/>
                <w:bottom w:val="none" w:sz="0" w:space="0" w:color="auto"/>
                <w:right w:val="none" w:sz="0" w:space="0" w:color="auto"/>
              </w:divBdr>
            </w:div>
            <w:div w:id="1137798684">
              <w:marLeft w:val="0"/>
              <w:marRight w:val="0"/>
              <w:marTop w:val="0"/>
              <w:marBottom w:val="0"/>
              <w:divBdr>
                <w:top w:val="none" w:sz="0" w:space="0" w:color="auto"/>
                <w:left w:val="none" w:sz="0" w:space="0" w:color="auto"/>
                <w:bottom w:val="none" w:sz="0" w:space="0" w:color="auto"/>
                <w:right w:val="none" w:sz="0" w:space="0" w:color="auto"/>
              </w:divBdr>
            </w:div>
            <w:div w:id="1336106102">
              <w:marLeft w:val="0"/>
              <w:marRight w:val="0"/>
              <w:marTop w:val="0"/>
              <w:marBottom w:val="0"/>
              <w:divBdr>
                <w:top w:val="none" w:sz="0" w:space="0" w:color="auto"/>
                <w:left w:val="none" w:sz="0" w:space="0" w:color="auto"/>
                <w:bottom w:val="none" w:sz="0" w:space="0" w:color="auto"/>
                <w:right w:val="none" w:sz="0" w:space="0" w:color="auto"/>
              </w:divBdr>
            </w:div>
            <w:div w:id="1389524572">
              <w:marLeft w:val="0"/>
              <w:marRight w:val="0"/>
              <w:marTop w:val="0"/>
              <w:marBottom w:val="0"/>
              <w:divBdr>
                <w:top w:val="none" w:sz="0" w:space="0" w:color="auto"/>
                <w:left w:val="none" w:sz="0" w:space="0" w:color="auto"/>
                <w:bottom w:val="none" w:sz="0" w:space="0" w:color="auto"/>
                <w:right w:val="none" w:sz="0" w:space="0" w:color="auto"/>
              </w:divBdr>
            </w:div>
            <w:div w:id="1432505774">
              <w:marLeft w:val="0"/>
              <w:marRight w:val="0"/>
              <w:marTop w:val="0"/>
              <w:marBottom w:val="0"/>
              <w:divBdr>
                <w:top w:val="none" w:sz="0" w:space="0" w:color="auto"/>
                <w:left w:val="none" w:sz="0" w:space="0" w:color="auto"/>
                <w:bottom w:val="none" w:sz="0" w:space="0" w:color="auto"/>
                <w:right w:val="none" w:sz="0" w:space="0" w:color="auto"/>
              </w:divBdr>
            </w:div>
            <w:div w:id="1467233575">
              <w:marLeft w:val="0"/>
              <w:marRight w:val="0"/>
              <w:marTop w:val="0"/>
              <w:marBottom w:val="0"/>
              <w:divBdr>
                <w:top w:val="none" w:sz="0" w:space="0" w:color="auto"/>
                <w:left w:val="none" w:sz="0" w:space="0" w:color="auto"/>
                <w:bottom w:val="none" w:sz="0" w:space="0" w:color="auto"/>
                <w:right w:val="none" w:sz="0" w:space="0" w:color="auto"/>
              </w:divBdr>
            </w:div>
            <w:div w:id="1505051809">
              <w:marLeft w:val="0"/>
              <w:marRight w:val="0"/>
              <w:marTop w:val="0"/>
              <w:marBottom w:val="0"/>
              <w:divBdr>
                <w:top w:val="none" w:sz="0" w:space="0" w:color="auto"/>
                <w:left w:val="none" w:sz="0" w:space="0" w:color="auto"/>
                <w:bottom w:val="none" w:sz="0" w:space="0" w:color="auto"/>
                <w:right w:val="none" w:sz="0" w:space="0" w:color="auto"/>
              </w:divBdr>
            </w:div>
            <w:div w:id="1558276574">
              <w:marLeft w:val="0"/>
              <w:marRight w:val="0"/>
              <w:marTop w:val="0"/>
              <w:marBottom w:val="0"/>
              <w:divBdr>
                <w:top w:val="none" w:sz="0" w:space="0" w:color="auto"/>
                <w:left w:val="none" w:sz="0" w:space="0" w:color="auto"/>
                <w:bottom w:val="none" w:sz="0" w:space="0" w:color="auto"/>
                <w:right w:val="none" w:sz="0" w:space="0" w:color="auto"/>
              </w:divBdr>
            </w:div>
            <w:div w:id="1663311583">
              <w:marLeft w:val="0"/>
              <w:marRight w:val="0"/>
              <w:marTop w:val="0"/>
              <w:marBottom w:val="0"/>
              <w:divBdr>
                <w:top w:val="none" w:sz="0" w:space="0" w:color="auto"/>
                <w:left w:val="none" w:sz="0" w:space="0" w:color="auto"/>
                <w:bottom w:val="none" w:sz="0" w:space="0" w:color="auto"/>
                <w:right w:val="none" w:sz="0" w:space="0" w:color="auto"/>
              </w:divBdr>
            </w:div>
            <w:div w:id="1680043125">
              <w:marLeft w:val="0"/>
              <w:marRight w:val="0"/>
              <w:marTop w:val="0"/>
              <w:marBottom w:val="0"/>
              <w:divBdr>
                <w:top w:val="none" w:sz="0" w:space="0" w:color="auto"/>
                <w:left w:val="none" w:sz="0" w:space="0" w:color="auto"/>
                <w:bottom w:val="none" w:sz="0" w:space="0" w:color="auto"/>
                <w:right w:val="none" w:sz="0" w:space="0" w:color="auto"/>
              </w:divBdr>
            </w:div>
            <w:div w:id="1722368166">
              <w:marLeft w:val="0"/>
              <w:marRight w:val="0"/>
              <w:marTop w:val="0"/>
              <w:marBottom w:val="0"/>
              <w:divBdr>
                <w:top w:val="none" w:sz="0" w:space="0" w:color="auto"/>
                <w:left w:val="none" w:sz="0" w:space="0" w:color="auto"/>
                <w:bottom w:val="none" w:sz="0" w:space="0" w:color="auto"/>
                <w:right w:val="none" w:sz="0" w:space="0" w:color="auto"/>
              </w:divBdr>
            </w:div>
            <w:div w:id="1734041313">
              <w:marLeft w:val="0"/>
              <w:marRight w:val="0"/>
              <w:marTop w:val="0"/>
              <w:marBottom w:val="0"/>
              <w:divBdr>
                <w:top w:val="none" w:sz="0" w:space="0" w:color="auto"/>
                <w:left w:val="none" w:sz="0" w:space="0" w:color="auto"/>
                <w:bottom w:val="none" w:sz="0" w:space="0" w:color="auto"/>
                <w:right w:val="none" w:sz="0" w:space="0" w:color="auto"/>
              </w:divBdr>
            </w:div>
            <w:div w:id="1754544942">
              <w:marLeft w:val="0"/>
              <w:marRight w:val="0"/>
              <w:marTop w:val="0"/>
              <w:marBottom w:val="0"/>
              <w:divBdr>
                <w:top w:val="none" w:sz="0" w:space="0" w:color="auto"/>
                <w:left w:val="none" w:sz="0" w:space="0" w:color="auto"/>
                <w:bottom w:val="none" w:sz="0" w:space="0" w:color="auto"/>
                <w:right w:val="none" w:sz="0" w:space="0" w:color="auto"/>
              </w:divBdr>
            </w:div>
            <w:div w:id="1767076651">
              <w:marLeft w:val="0"/>
              <w:marRight w:val="0"/>
              <w:marTop w:val="0"/>
              <w:marBottom w:val="0"/>
              <w:divBdr>
                <w:top w:val="none" w:sz="0" w:space="0" w:color="auto"/>
                <w:left w:val="none" w:sz="0" w:space="0" w:color="auto"/>
                <w:bottom w:val="none" w:sz="0" w:space="0" w:color="auto"/>
                <w:right w:val="none" w:sz="0" w:space="0" w:color="auto"/>
              </w:divBdr>
            </w:div>
            <w:div w:id="1885747074">
              <w:marLeft w:val="0"/>
              <w:marRight w:val="0"/>
              <w:marTop w:val="0"/>
              <w:marBottom w:val="0"/>
              <w:divBdr>
                <w:top w:val="none" w:sz="0" w:space="0" w:color="auto"/>
                <w:left w:val="none" w:sz="0" w:space="0" w:color="auto"/>
                <w:bottom w:val="none" w:sz="0" w:space="0" w:color="auto"/>
                <w:right w:val="none" w:sz="0" w:space="0" w:color="auto"/>
              </w:divBdr>
            </w:div>
            <w:div w:id="206008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04105">
      <w:bodyDiv w:val="1"/>
      <w:marLeft w:val="0"/>
      <w:marRight w:val="0"/>
      <w:marTop w:val="0"/>
      <w:marBottom w:val="0"/>
      <w:divBdr>
        <w:top w:val="none" w:sz="0" w:space="0" w:color="auto"/>
        <w:left w:val="none" w:sz="0" w:space="0" w:color="auto"/>
        <w:bottom w:val="none" w:sz="0" w:space="0" w:color="auto"/>
        <w:right w:val="none" w:sz="0" w:space="0" w:color="auto"/>
      </w:divBdr>
      <w:divsChild>
        <w:div w:id="931746192">
          <w:marLeft w:val="0"/>
          <w:marRight w:val="0"/>
          <w:marTop w:val="567"/>
          <w:marBottom w:val="567"/>
          <w:divBdr>
            <w:top w:val="none" w:sz="0" w:space="0" w:color="auto"/>
            <w:left w:val="none" w:sz="0" w:space="0" w:color="auto"/>
            <w:bottom w:val="none" w:sz="0" w:space="0" w:color="auto"/>
            <w:right w:val="none" w:sz="0" w:space="0" w:color="auto"/>
          </w:divBdr>
          <w:divsChild>
            <w:div w:id="151339353">
              <w:marLeft w:val="0"/>
              <w:marRight w:val="0"/>
              <w:marTop w:val="0"/>
              <w:marBottom w:val="0"/>
              <w:divBdr>
                <w:top w:val="none" w:sz="0" w:space="0" w:color="auto"/>
                <w:left w:val="none" w:sz="0" w:space="0" w:color="auto"/>
                <w:bottom w:val="none" w:sz="0" w:space="0" w:color="auto"/>
                <w:right w:val="none" w:sz="0" w:space="0" w:color="auto"/>
              </w:divBdr>
            </w:div>
            <w:div w:id="210456451">
              <w:marLeft w:val="0"/>
              <w:marRight w:val="0"/>
              <w:marTop w:val="0"/>
              <w:marBottom w:val="0"/>
              <w:divBdr>
                <w:top w:val="none" w:sz="0" w:space="0" w:color="auto"/>
                <w:left w:val="none" w:sz="0" w:space="0" w:color="auto"/>
                <w:bottom w:val="none" w:sz="0" w:space="0" w:color="auto"/>
                <w:right w:val="none" w:sz="0" w:space="0" w:color="auto"/>
              </w:divBdr>
            </w:div>
            <w:div w:id="249168155">
              <w:marLeft w:val="0"/>
              <w:marRight w:val="0"/>
              <w:marTop w:val="0"/>
              <w:marBottom w:val="0"/>
              <w:divBdr>
                <w:top w:val="none" w:sz="0" w:space="0" w:color="auto"/>
                <w:left w:val="none" w:sz="0" w:space="0" w:color="auto"/>
                <w:bottom w:val="none" w:sz="0" w:space="0" w:color="auto"/>
                <w:right w:val="none" w:sz="0" w:space="0" w:color="auto"/>
              </w:divBdr>
            </w:div>
            <w:div w:id="487790185">
              <w:marLeft w:val="0"/>
              <w:marRight w:val="0"/>
              <w:marTop w:val="0"/>
              <w:marBottom w:val="0"/>
              <w:divBdr>
                <w:top w:val="none" w:sz="0" w:space="0" w:color="auto"/>
                <w:left w:val="none" w:sz="0" w:space="0" w:color="auto"/>
                <w:bottom w:val="none" w:sz="0" w:space="0" w:color="auto"/>
                <w:right w:val="none" w:sz="0" w:space="0" w:color="auto"/>
              </w:divBdr>
            </w:div>
            <w:div w:id="571087945">
              <w:marLeft w:val="0"/>
              <w:marRight w:val="0"/>
              <w:marTop w:val="0"/>
              <w:marBottom w:val="0"/>
              <w:divBdr>
                <w:top w:val="none" w:sz="0" w:space="0" w:color="auto"/>
                <w:left w:val="none" w:sz="0" w:space="0" w:color="auto"/>
                <w:bottom w:val="none" w:sz="0" w:space="0" w:color="auto"/>
                <w:right w:val="none" w:sz="0" w:space="0" w:color="auto"/>
              </w:divBdr>
            </w:div>
            <w:div w:id="1271665985">
              <w:marLeft w:val="0"/>
              <w:marRight w:val="0"/>
              <w:marTop w:val="0"/>
              <w:marBottom w:val="0"/>
              <w:divBdr>
                <w:top w:val="none" w:sz="0" w:space="0" w:color="auto"/>
                <w:left w:val="none" w:sz="0" w:space="0" w:color="auto"/>
                <w:bottom w:val="none" w:sz="0" w:space="0" w:color="auto"/>
                <w:right w:val="none" w:sz="0" w:space="0" w:color="auto"/>
              </w:divBdr>
            </w:div>
            <w:div w:id="1319112822">
              <w:marLeft w:val="0"/>
              <w:marRight w:val="0"/>
              <w:marTop w:val="0"/>
              <w:marBottom w:val="0"/>
              <w:divBdr>
                <w:top w:val="none" w:sz="0" w:space="0" w:color="auto"/>
                <w:left w:val="none" w:sz="0" w:space="0" w:color="auto"/>
                <w:bottom w:val="none" w:sz="0" w:space="0" w:color="auto"/>
                <w:right w:val="none" w:sz="0" w:space="0" w:color="auto"/>
              </w:divBdr>
            </w:div>
            <w:div w:id="1556970388">
              <w:marLeft w:val="0"/>
              <w:marRight w:val="0"/>
              <w:marTop w:val="0"/>
              <w:marBottom w:val="0"/>
              <w:divBdr>
                <w:top w:val="none" w:sz="0" w:space="0" w:color="auto"/>
                <w:left w:val="none" w:sz="0" w:space="0" w:color="auto"/>
                <w:bottom w:val="none" w:sz="0" w:space="0" w:color="auto"/>
                <w:right w:val="none" w:sz="0" w:space="0" w:color="auto"/>
              </w:divBdr>
            </w:div>
            <w:div w:id="1888641983">
              <w:marLeft w:val="0"/>
              <w:marRight w:val="0"/>
              <w:marTop w:val="0"/>
              <w:marBottom w:val="0"/>
              <w:divBdr>
                <w:top w:val="none" w:sz="0" w:space="0" w:color="auto"/>
                <w:left w:val="none" w:sz="0" w:space="0" w:color="auto"/>
                <w:bottom w:val="none" w:sz="0" w:space="0" w:color="auto"/>
                <w:right w:val="none" w:sz="0" w:space="0" w:color="auto"/>
              </w:divBdr>
            </w:div>
            <w:div w:id="2068338064">
              <w:marLeft w:val="0"/>
              <w:marRight w:val="0"/>
              <w:marTop w:val="0"/>
              <w:marBottom w:val="0"/>
              <w:divBdr>
                <w:top w:val="none" w:sz="0" w:space="0" w:color="auto"/>
                <w:left w:val="none" w:sz="0" w:space="0" w:color="auto"/>
                <w:bottom w:val="none" w:sz="0" w:space="0" w:color="auto"/>
                <w:right w:val="none" w:sz="0" w:space="0" w:color="auto"/>
              </w:divBdr>
            </w:div>
            <w:div w:id="2106068223">
              <w:marLeft w:val="0"/>
              <w:marRight w:val="0"/>
              <w:marTop w:val="0"/>
              <w:marBottom w:val="0"/>
              <w:divBdr>
                <w:top w:val="none" w:sz="0" w:space="0" w:color="auto"/>
                <w:left w:val="none" w:sz="0" w:space="0" w:color="auto"/>
                <w:bottom w:val="none" w:sz="0" w:space="0" w:color="auto"/>
                <w:right w:val="none" w:sz="0" w:space="0" w:color="auto"/>
              </w:divBdr>
            </w:div>
          </w:divsChild>
        </w:div>
        <w:div w:id="1750231077">
          <w:marLeft w:val="0"/>
          <w:marRight w:val="0"/>
          <w:marTop w:val="567"/>
          <w:marBottom w:val="567"/>
          <w:divBdr>
            <w:top w:val="none" w:sz="0" w:space="0" w:color="auto"/>
            <w:left w:val="none" w:sz="0" w:space="0" w:color="auto"/>
            <w:bottom w:val="none" w:sz="0" w:space="0" w:color="auto"/>
            <w:right w:val="none" w:sz="0" w:space="0" w:color="auto"/>
          </w:divBdr>
          <w:divsChild>
            <w:div w:id="3359960">
              <w:marLeft w:val="0"/>
              <w:marRight w:val="0"/>
              <w:marTop w:val="0"/>
              <w:marBottom w:val="0"/>
              <w:divBdr>
                <w:top w:val="none" w:sz="0" w:space="0" w:color="auto"/>
                <w:left w:val="none" w:sz="0" w:space="0" w:color="auto"/>
                <w:bottom w:val="none" w:sz="0" w:space="0" w:color="auto"/>
                <w:right w:val="none" w:sz="0" w:space="0" w:color="auto"/>
              </w:divBdr>
            </w:div>
            <w:div w:id="57367083">
              <w:marLeft w:val="0"/>
              <w:marRight w:val="0"/>
              <w:marTop w:val="0"/>
              <w:marBottom w:val="0"/>
              <w:divBdr>
                <w:top w:val="none" w:sz="0" w:space="0" w:color="auto"/>
                <w:left w:val="none" w:sz="0" w:space="0" w:color="auto"/>
                <w:bottom w:val="none" w:sz="0" w:space="0" w:color="auto"/>
                <w:right w:val="none" w:sz="0" w:space="0" w:color="auto"/>
              </w:divBdr>
            </w:div>
            <w:div w:id="122776907">
              <w:marLeft w:val="0"/>
              <w:marRight w:val="0"/>
              <w:marTop w:val="0"/>
              <w:marBottom w:val="0"/>
              <w:divBdr>
                <w:top w:val="none" w:sz="0" w:space="0" w:color="auto"/>
                <w:left w:val="none" w:sz="0" w:space="0" w:color="auto"/>
                <w:bottom w:val="none" w:sz="0" w:space="0" w:color="auto"/>
                <w:right w:val="none" w:sz="0" w:space="0" w:color="auto"/>
              </w:divBdr>
            </w:div>
            <w:div w:id="225922413">
              <w:marLeft w:val="0"/>
              <w:marRight w:val="0"/>
              <w:marTop w:val="0"/>
              <w:marBottom w:val="0"/>
              <w:divBdr>
                <w:top w:val="none" w:sz="0" w:space="0" w:color="auto"/>
                <w:left w:val="none" w:sz="0" w:space="0" w:color="auto"/>
                <w:bottom w:val="none" w:sz="0" w:space="0" w:color="auto"/>
                <w:right w:val="none" w:sz="0" w:space="0" w:color="auto"/>
              </w:divBdr>
            </w:div>
            <w:div w:id="267665675">
              <w:marLeft w:val="0"/>
              <w:marRight w:val="0"/>
              <w:marTop w:val="0"/>
              <w:marBottom w:val="0"/>
              <w:divBdr>
                <w:top w:val="none" w:sz="0" w:space="0" w:color="auto"/>
                <w:left w:val="none" w:sz="0" w:space="0" w:color="auto"/>
                <w:bottom w:val="none" w:sz="0" w:space="0" w:color="auto"/>
                <w:right w:val="none" w:sz="0" w:space="0" w:color="auto"/>
              </w:divBdr>
            </w:div>
            <w:div w:id="279459253">
              <w:marLeft w:val="0"/>
              <w:marRight w:val="0"/>
              <w:marTop w:val="0"/>
              <w:marBottom w:val="0"/>
              <w:divBdr>
                <w:top w:val="none" w:sz="0" w:space="0" w:color="auto"/>
                <w:left w:val="none" w:sz="0" w:space="0" w:color="auto"/>
                <w:bottom w:val="none" w:sz="0" w:space="0" w:color="auto"/>
                <w:right w:val="none" w:sz="0" w:space="0" w:color="auto"/>
              </w:divBdr>
            </w:div>
            <w:div w:id="282078037">
              <w:marLeft w:val="0"/>
              <w:marRight w:val="0"/>
              <w:marTop w:val="0"/>
              <w:marBottom w:val="0"/>
              <w:divBdr>
                <w:top w:val="none" w:sz="0" w:space="0" w:color="auto"/>
                <w:left w:val="none" w:sz="0" w:space="0" w:color="auto"/>
                <w:bottom w:val="none" w:sz="0" w:space="0" w:color="auto"/>
                <w:right w:val="none" w:sz="0" w:space="0" w:color="auto"/>
              </w:divBdr>
            </w:div>
            <w:div w:id="318969547">
              <w:marLeft w:val="0"/>
              <w:marRight w:val="0"/>
              <w:marTop w:val="0"/>
              <w:marBottom w:val="0"/>
              <w:divBdr>
                <w:top w:val="none" w:sz="0" w:space="0" w:color="auto"/>
                <w:left w:val="none" w:sz="0" w:space="0" w:color="auto"/>
                <w:bottom w:val="none" w:sz="0" w:space="0" w:color="auto"/>
                <w:right w:val="none" w:sz="0" w:space="0" w:color="auto"/>
              </w:divBdr>
            </w:div>
            <w:div w:id="357854720">
              <w:marLeft w:val="0"/>
              <w:marRight w:val="0"/>
              <w:marTop w:val="0"/>
              <w:marBottom w:val="0"/>
              <w:divBdr>
                <w:top w:val="none" w:sz="0" w:space="0" w:color="auto"/>
                <w:left w:val="none" w:sz="0" w:space="0" w:color="auto"/>
                <w:bottom w:val="none" w:sz="0" w:space="0" w:color="auto"/>
                <w:right w:val="none" w:sz="0" w:space="0" w:color="auto"/>
              </w:divBdr>
            </w:div>
            <w:div w:id="359286157">
              <w:marLeft w:val="0"/>
              <w:marRight w:val="0"/>
              <w:marTop w:val="0"/>
              <w:marBottom w:val="0"/>
              <w:divBdr>
                <w:top w:val="none" w:sz="0" w:space="0" w:color="auto"/>
                <w:left w:val="none" w:sz="0" w:space="0" w:color="auto"/>
                <w:bottom w:val="none" w:sz="0" w:space="0" w:color="auto"/>
                <w:right w:val="none" w:sz="0" w:space="0" w:color="auto"/>
              </w:divBdr>
            </w:div>
            <w:div w:id="394668509">
              <w:marLeft w:val="0"/>
              <w:marRight w:val="0"/>
              <w:marTop w:val="0"/>
              <w:marBottom w:val="0"/>
              <w:divBdr>
                <w:top w:val="none" w:sz="0" w:space="0" w:color="auto"/>
                <w:left w:val="none" w:sz="0" w:space="0" w:color="auto"/>
                <w:bottom w:val="none" w:sz="0" w:space="0" w:color="auto"/>
                <w:right w:val="none" w:sz="0" w:space="0" w:color="auto"/>
              </w:divBdr>
            </w:div>
            <w:div w:id="488326174">
              <w:marLeft w:val="0"/>
              <w:marRight w:val="0"/>
              <w:marTop w:val="0"/>
              <w:marBottom w:val="0"/>
              <w:divBdr>
                <w:top w:val="none" w:sz="0" w:space="0" w:color="auto"/>
                <w:left w:val="none" w:sz="0" w:space="0" w:color="auto"/>
                <w:bottom w:val="none" w:sz="0" w:space="0" w:color="auto"/>
                <w:right w:val="none" w:sz="0" w:space="0" w:color="auto"/>
              </w:divBdr>
            </w:div>
            <w:div w:id="529077256">
              <w:marLeft w:val="0"/>
              <w:marRight w:val="0"/>
              <w:marTop w:val="0"/>
              <w:marBottom w:val="0"/>
              <w:divBdr>
                <w:top w:val="none" w:sz="0" w:space="0" w:color="auto"/>
                <w:left w:val="none" w:sz="0" w:space="0" w:color="auto"/>
                <w:bottom w:val="none" w:sz="0" w:space="0" w:color="auto"/>
                <w:right w:val="none" w:sz="0" w:space="0" w:color="auto"/>
              </w:divBdr>
            </w:div>
            <w:div w:id="607277389">
              <w:marLeft w:val="0"/>
              <w:marRight w:val="0"/>
              <w:marTop w:val="0"/>
              <w:marBottom w:val="0"/>
              <w:divBdr>
                <w:top w:val="none" w:sz="0" w:space="0" w:color="auto"/>
                <w:left w:val="none" w:sz="0" w:space="0" w:color="auto"/>
                <w:bottom w:val="none" w:sz="0" w:space="0" w:color="auto"/>
                <w:right w:val="none" w:sz="0" w:space="0" w:color="auto"/>
              </w:divBdr>
            </w:div>
            <w:div w:id="648946483">
              <w:marLeft w:val="0"/>
              <w:marRight w:val="0"/>
              <w:marTop w:val="0"/>
              <w:marBottom w:val="0"/>
              <w:divBdr>
                <w:top w:val="none" w:sz="0" w:space="0" w:color="auto"/>
                <w:left w:val="none" w:sz="0" w:space="0" w:color="auto"/>
                <w:bottom w:val="none" w:sz="0" w:space="0" w:color="auto"/>
                <w:right w:val="none" w:sz="0" w:space="0" w:color="auto"/>
              </w:divBdr>
            </w:div>
            <w:div w:id="809175937">
              <w:marLeft w:val="0"/>
              <w:marRight w:val="0"/>
              <w:marTop w:val="0"/>
              <w:marBottom w:val="0"/>
              <w:divBdr>
                <w:top w:val="none" w:sz="0" w:space="0" w:color="auto"/>
                <w:left w:val="none" w:sz="0" w:space="0" w:color="auto"/>
                <w:bottom w:val="none" w:sz="0" w:space="0" w:color="auto"/>
                <w:right w:val="none" w:sz="0" w:space="0" w:color="auto"/>
              </w:divBdr>
            </w:div>
            <w:div w:id="1020399856">
              <w:marLeft w:val="0"/>
              <w:marRight w:val="0"/>
              <w:marTop w:val="0"/>
              <w:marBottom w:val="0"/>
              <w:divBdr>
                <w:top w:val="none" w:sz="0" w:space="0" w:color="auto"/>
                <w:left w:val="none" w:sz="0" w:space="0" w:color="auto"/>
                <w:bottom w:val="none" w:sz="0" w:space="0" w:color="auto"/>
                <w:right w:val="none" w:sz="0" w:space="0" w:color="auto"/>
              </w:divBdr>
            </w:div>
            <w:div w:id="1178692172">
              <w:marLeft w:val="0"/>
              <w:marRight w:val="0"/>
              <w:marTop w:val="0"/>
              <w:marBottom w:val="0"/>
              <w:divBdr>
                <w:top w:val="none" w:sz="0" w:space="0" w:color="auto"/>
                <w:left w:val="none" w:sz="0" w:space="0" w:color="auto"/>
                <w:bottom w:val="none" w:sz="0" w:space="0" w:color="auto"/>
                <w:right w:val="none" w:sz="0" w:space="0" w:color="auto"/>
              </w:divBdr>
            </w:div>
            <w:div w:id="1180317195">
              <w:marLeft w:val="0"/>
              <w:marRight w:val="0"/>
              <w:marTop w:val="0"/>
              <w:marBottom w:val="0"/>
              <w:divBdr>
                <w:top w:val="none" w:sz="0" w:space="0" w:color="auto"/>
                <w:left w:val="none" w:sz="0" w:space="0" w:color="auto"/>
                <w:bottom w:val="none" w:sz="0" w:space="0" w:color="auto"/>
                <w:right w:val="none" w:sz="0" w:space="0" w:color="auto"/>
              </w:divBdr>
            </w:div>
            <w:div w:id="1183008849">
              <w:marLeft w:val="0"/>
              <w:marRight w:val="0"/>
              <w:marTop w:val="0"/>
              <w:marBottom w:val="0"/>
              <w:divBdr>
                <w:top w:val="none" w:sz="0" w:space="0" w:color="auto"/>
                <w:left w:val="none" w:sz="0" w:space="0" w:color="auto"/>
                <w:bottom w:val="none" w:sz="0" w:space="0" w:color="auto"/>
                <w:right w:val="none" w:sz="0" w:space="0" w:color="auto"/>
              </w:divBdr>
            </w:div>
            <w:div w:id="1233737064">
              <w:marLeft w:val="0"/>
              <w:marRight w:val="0"/>
              <w:marTop w:val="0"/>
              <w:marBottom w:val="0"/>
              <w:divBdr>
                <w:top w:val="none" w:sz="0" w:space="0" w:color="auto"/>
                <w:left w:val="none" w:sz="0" w:space="0" w:color="auto"/>
                <w:bottom w:val="none" w:sz="0" w:space="0" w:color="auto"/>
                <w:right w:val="none" w:sz="0" w:space="0" w:color="auto"/>
              </w:divBdr>
            </w:div>
            <w:div w:id="1308900143">
              <w:marLeft w:val="0"/>
              <w:marRight w:val="0"/>
              <w:marTop w:val="0"/>
              <w:marBottom w:val="0"/>
              <w:divBdr>
                <w:top w:val="none" w:sz="0" w:space="0" w:color="auto"/>
                <w:left w:val="none" w:sz="0" w:space="0" w:color="auto"/>
                <w:bottom w:val="none" w:sz="0" w:space="0" w:color="auto"/>
                <w:right w:val="none" w:sz="0" w:space="0" w:color="auto"/>
              </w:divBdr>
            </w:div>
            <w:div w:id="1318729855">
              <w:marLeft w:val="0"/>
              <w:marRight w:val="0"/>
              <w:marTop w:val="0"/>
              <w:marBottom w:val="0"/>
              <w:divBdr>
                <w:top w:val="none" w:sz="0" w:space="0" w:color="auto"/>
                <w:left w:val="none" w:sz="0" w:space="0" w:color="auto"/>
                <w:bottom w:val="none" w:sz="0" w:space="0" w:color="auto"/>
                <w:right w:val="none" w:sz="0" w:space="0" w:color="auto"/>
              </w:divBdr>
            </w:div>
            <w:div w:id="1395659668">
              <w:marLeft w:val="0"/>
              <w:marRight w:val="0"/>
              <w:marTop w:val="0"/>
              <w:marBottom w:val="0"/>
              <w:divBdr>
                <w:top w:val="none" w:sz="0" w:space="0" w:color="auto"/>
                <w:left w:val="none" w:sz="0" w:space="0" w:color="auto"/>
                <w:bottom w:val="none" w:sz="0" w:space="0" w:color="auto"/>
                <w:right w:val="none" w:sz="0" w:space="0" w:color="auto"/>
              </w:divBdr>
            </w:div>
            <w:div w:id="1404523612">
              <w:marLeft w:val="0"/>
              <w:marRight w:val="0"/>
              <w:marTop w:val="0"/>
              <w:marBottom w:val="0"/>
              <w:divBdr>
                <w:top w:val="none" w:sz="0" w:space="0" w:color="auto"/>
                <w:left w:val="none" w:sz="0" w:space="0" w:color="auto"/>
                <w:bottom w:val="none" w:sz="0" w:space="0" w:color="auto"/>
                <w:right w:val="none" w:sz="0" w:space="0" w:color="auto"/>
              </w:divBdr>
            </w:div>
            <w:div w:id="1428191732">
              <w:marLeft w:val="0"/>
              <w:marRight w:val="0"/>
              <w:marTop w:val="0"/>
              <w:marBottom w:val="0"/>
              <w:divBdr>
                <w:top w:val="none" w:sz="0" w:space="0" w:color="auto"/>
                <w:left w:val="none" w:sz="0" w:space="0" w:color="auto"/>
                <w:bottom w:val="none" w:sz="0" w:space="0" w:color="auto"/>
                <w:right w:val="none" w:sz="0" w:space="0" w:color="auto"/>
              </w:divBdr>
            </w:div>
            <w:div w:id="1526753104">
              <w:marLeft w:val="0"/>
              <w:marRight w:val="0"/>
              <w:marTop w:val="0"/>
              <w:marBottom w:val="0"/>
              <w:divBdr>
                <w:top w:val="none" w:sz="0" w:space="0" w:color="auto"/>
                <w:left w:val="none" w:sz="0" w:space="0" w:color="auto"/>
                <w:bottom w:val="none" w:sz="0" w:space="0" w:color="auto"/>
                <w:right w:val="none" w:sz="0" w:space="0" w:color="auto"/>
              </w:divBdr>
            </w:div>
            <w:div w:id="1573730476">
              <w:marLeft w:val="0"/>
              <w:marRight w:val="0"/>
              <w:marTop w:val="0"/>
              <w:marBottom w:val="0"/>
              <w:divBdr>
                <w:top w:val="none" w:sz="0" w:space="0" w:color="auto"/>
                <w:left w:val="none" w:sz="0" w:space="0" w:color="auto"/>
                <w:bottom w:val="none" w:sz="0" w:space="0" w:color="auto"/>
                <w:right w:val="none" w:sz="0" w:space="0" w:color="auto"/>
              </w:divBdr>
            </w:div>
            <w:div w:id="1588539649">
              <w:marLeft w:val="0"/>
              <w:marRight w:val="0"/>
              <w:marTop w:val="0"/>
              <w:marBottom w:val="0"/>
              <w:divBdr>
                <w:top w:val="none" w:sz="0" w:space="0" w:color="auto"/>
                <w:left w:val="none" w:sz="0" w:space="0" w:color="auto"/>
                <w:bottom w:val="none" w:sz="0" w:space="0" w:color="auto"/>
                <w:right w:val="none" w:sz="0" w:space="0" w:color="auto"/>
              </w:divBdr>
            </w:div>
            <w:div w:id="1602908151">
              <w:marLeft w:val="0"/>
              <w:marRight w:val="0"/>
              <w:marTop w:val="0"/>
              <w:marBottom w:val="0"/>
              <w:divBdr>
                <w:top w:val="none" w:sz="0" w:space="0" w:color="auto"/>
                <w:left w:val="none" w:sz="0" w:space="0" w:color="auto"/>
                <w:bottom w:val="none" w:sz="0" w:space="0" w:color="auto"/>
                <w:right w:val="none" w:sz="0" w:space="0" w:color="auto"/>
              </w:divBdr>
            </w:div>
            <w:div w:id="1609510609">
              <w:marLeft w:val="0"/>
              <w:marRight w:val="0"/>
              <w:marTop w:val="0"/>
              <w:marBottom w:val="0"/>
              <w:divBdr>
                <w:top w:val="none" w:sz="0" w:space="0" w:color="auto"/>
                <w:left w:val="none" w:sz="0" w:space="0" w:color="auto"/>
                <w:bottom w:val="none" w:sz="0" w:space="0" w:color="auto"/>
                <w:right w:val="none" w:sz="0" w:space="0" w:color="auto"/>
              </w:divBdr>
            </w:div>
            <w:div w:id="1612857714">
              <w:marLeft w:val="0"/>
              <w:marRight w:val="0"/>
              <w:marTop w:val="0"/>
              <w:marBottom w:val="0"/>
              <w:divBdr>
                <w:top w:val="none" w:sz="0" w:space="0" w:color="auto"/>
                <w:left w:val="none" w:sz="0" w:space="0" w:color="auto"/>
                <w:bottom w:val="none" w:sz="0" w:space="0" w:color="auto"/>
                <w:right w:val="none" w:sz="0" w:space="0" w:color="auto"/>
              </w:divBdr>
            </w:div>
            <w:div w:id="1622835059">
              <w:marLeft w:val="0"/>
              <w:marRight w:val="0"/>
              <w:marTop w:val="0"/>
              <w:marBottom w:val="0"/>
              <w:divBdr>
                <w:top w:val="none" w:sz="0" w:space="0" w:color="auto"/>
                <w:left w:val="none" w:sz="0" w:space="0" w:color="auto"/>
                <w:bottom w:val="none" w:sz="0" w:space="0" w:color="auto"/>
                <w:right w:val="none" w:sz="0" w:space="0" w:color="auto"/>
              </w:divBdr>
            </w:div>
            <w:div w:id="1623223926">
              <w:marLeft w:val="0"/>
              <w:marRight w:val="0"/>
              <w:marTop w:val="0"/>
              <w:marBottom w:val="0"/>
              <w:divBdr>
                <w:top w:val="none" w:sz="0" w:space="0" w:color="auto"/>
                <w:left w:val="none" w:sz="0" w:space="0" w:color="auto"/>
                <w:bottom w:val="none" w:sz="0" w:space="0" w:color="auto"/>
                <w:right w:val="none" w:sz="0" w:space="0" w:color="auto"/>
              </w:divBdr>
            </w:div>
            <w:div w:id="1675261487">
              <w:marLeft w:val="0"/>
              <w:marRight w:val="0"/>
              <w:marTop w:val="0"/>
              <w:marBottom w:val="0"/>
              <w:divBdr>
                <w:top w:val="none" w:sz="0" w:space="0" w:color="auto"/>
                <w:left w:val="none" w:sz="0" w:space="0" w:color="auto"/>
                <w:bottom w:val="none" w:sz="0" w:space="0" w:color="auto"/>
                <w:right w:val="none" w:sz="0" w:space="0" w:color="auto"/>
              </w:divBdr>
            </w:div>
            <w:div w:id="1681661168">
              <w:marLeft w:val="0"/>
              <w:marRight w:val="0"/>
              <w:marTop w:val="0"/>
              <w:marBottom w:val="0"/>
              <w:divBdr>
                <w:top w:val="none" w:sz="0" w:space="0" w:color="auto"/>
                <w:left w:val="none" w:sz="0" w:space="0" w:color="auto"/>
                <w:bottom w:val="none" w:sz="0" w:space="0" w:color="auto"/>
                <w:right w:val="none" w:sz="0" w:space="0" w:color="auto"/>
              </w:divBdr>
            </w:div>
            <w:div w:id="1719431723">
              <w:marLeft w:val="0"/>
              <w:marRight w:val="0"/>
              <w:marTop w:val="0"/>
              <w:marBottom w:val="0"/>
              <w:divBdr>
                <w:top w:val="none" w:sz="0" w:space="0" w:color="auto"/>
                <w:left w:val="none" w:sz="0" w:space="0" w:color="auto"/>
                <w:bottom w:val="none" w:sz="0" w:space="0" w:color="auto"/>
                <w:right w:val="none" w:sz="0" w:space="0" w:color="auto"/>
              </w:divBdr>
            </w:div>
            <w:div w:id="1856922281">
              <w:marLeft w:val="0"/>
              <w:marRight w:val="0"/>
              <w:marTop w:val="0"/>
              <w:marBottom w:val="0"/>
              <w:divBdr>
                <w:top w:val="none" w:sz="0" w:space="0" w:color="auto"/>
                <w:left w:val="none" w:sz="0" w:space="0" w:color="auto"/>
                <w:bottom w:val="none" w:sz="0" w:space="0" w:color="auto"/>
                <w:right w:val="none" w:sz="0" w:space="0" w:color="auto"/>
              </w:divBdr>
            </w:div>
            <w:div w:id="1927108535">
              <w:marLeft w:val="0"/>
              <w:marRight w:val="0"/>
              <w:marTop w:val="0"/>
              <w:marBottom w:val="0"/>
              <w:divBdr>
                <w:top w:val="none" w:sz="0" w:space="0" w:color="auto"/>
                <w:left w:val="none" w:sz="0" w:space="0" w:color="auto"/>
                <w:bottom w:val="none" w:sz="0" w:space="0" w:color="auto"/>
                <w:right w:val="none" w:sz="0" w:space="0" w:color="auto"/>
              </w:divBdr>
            </w:div>
            <w:div w:id="1953248802">
              <w:marLeft w:val="0"/>
              <w:marRight w:val="0"/>
              <w:marTop w:val="0"/>
              <w:marBottom w:val="0"/>
              <w:divBdr>
                <w:top w:val="none" w:sz="0" w:space="0" w:color="auto"/>
                <w:left w:val="none" w:sz="0" w:space="0" w:color="auto"/>
                <w:bottom w:val="none" w:sz="0" w:space="0" w:color="auto"/>
                <w:right w:val="none" w:sz="0" w:space="0" w:color="auto"/>
              </w:divBdr>
            </w:div>
            <w:div w:id="1960447460">
              <w:marLeft w:val="0"/>
              <w:marRight w:val="0"/>
              <w:marTop w:val="0"/>
              <w:marBottom w:val="0"/>
              <w:divBdr>
                <w:top w:val="none" w:sz="0" w:space="0" w:color="auto"/>
                <w:left w:val="none" w:sz="0" w:space="0" w:color="auto"/>
                <w:bottom w:val="none" w:sz="0" w:space="0" w:color="auto"/>
                <w:right w:val="none" w:sz="0" w:space="0" w:color="auto"/>
              </w:divBdr>
            </w:div>
            <w:div w:id="2050570056">
              <w:marLeft w:val="0"/>
              <w:marRight w:val="0"/>
              <w:marTop w:val="0"/>
              <w:marBottom w:val="0"/>
              <w:divBdr>
                <w:top w:val="none" w:sz="0" w:space="0" w:color="auto"/>
                <w:left w:val="none" w:sz="0" w:space="0" w:color="auto"/>
                <w:bottom w:val="none" w:sz="0" w:space="0" w:color="auto"/>
                <w:right w:val="none" w:sz="0" w:space="0" w:color="auto"/>
              </w:divBdr>
            </w:div>
            <w:div w:id="2075548205">
              <w:marLeft w:val="0"/>
              <w:marRight w:val="0"/>
              <w:marTop w:val="0"/>
              <w:marBottom w:val="0"/>
              <w:divBdr>
                <w:top w:val="none" w:sz="0" w:space="0" w:color="auto"/>
                <w:left w:val="none" w:sz="0" w:space="0" w:color="auto"/>
                <w:bottom w:val="none" w:sz="0" w:space="0" w:color="auto"/>
                <w:right w:val="none" w:sz="0" w:space="0" w:color="auto"/>
              </w:divBdr>
            </w:div>
          </w:divsChild>
        </w:div>
        <w:div w:id="2115592942">
          <w:marLeft w:val="0"/>
          <w:marRight w:val="0"/>
          <w:marTop w:val="567"/>
          <w:marBottom w:val="567"/>
          <w:divBdr>
            <w:top w:val="none" w:sz="0" w:space="0" w:color="auto"/>
            <w:left w:val="none" w:sz="0" w:space="0" w:color="auto"/>
            <w:bottom w:val="none" w:sz="0" w:space="0" w:color="auto"/>
            <w:right w:val="none" w:sz="0" w:space="0" w:color="auto"/>
          </w:divBdr>
          <w:divsChild>
            <w:div w:id="86200110">
              <w:marLeft w:val="0"/>
              <w:marRight w:val="0"/>
              <w:marTop w:val="0"/>
              <w:marBottom w:val="0"/>
              <w:divBdr>
                <w:top w:val="none" w:sz="0" w:space="0" w:color="auto"/>
                <w:left w:val="none" w:sz="0" w:space="0" w:color="auto"/>
                <w:bottom w:val="none" w:sz="0" w:space="0" w:color="auto"/>
                <w:right w:val="none" w:sz="0" w:space="0" w:color="auto"/>
              </w:divBdr>
            </w:div>
            <w:div w:id="114446587">
              <w:marLeft w:val="0"/>
              <w:marRight w:val="0"/>
              <w:marTop w:val="0"/>
              <w:marBottom w:val="0"/>
              <w:divBdr>
                <w:top w:val="none" w:sz="0" w:space="0" w:color="auto"/>
                <w:left w:val="none" w:sz="0" w:space="0" w:color="auto"/>
                <w:bottom w:val="none" w:sz="0" w:space="0" w:color="auto"/>
                <w:right w:val="none" w:sz="0" w:space="0" w:color="auto"/>
              </w:divBdr>
            </w:div>
            <w:div w:id="178082623">
              <w:marLeft w:val="0"/>
              <w:marRight w:val="0"/>
              <w:marTop w:val="0"/>
              <w:marBottom w:val="0"/>
              <w:divBdr>
                <w:top w:val="none" w:sz="0" w:space="0" w:color="auto"/>
                <w:left w:val="none" w:sz="0" w:space="0" w:color="auto"/>
                <w:bottom w:val="none" w:sz="0" w:space="0" w:color="auto"/>
                <w:right w:val="none" w:sz="0" w:space="0" w:color="auto"/>
              </w:divBdr>
            </w:div>
            <w:div w:id="394743029">
              <w:marLeft w:val="0"/>
              <w:marRight w:val="0"/>
              <w:marTop w:val="0"/>
              <w:marBottom w:val="0"/>
              <w:divBdr>
                <w:top w:val="none" w:sz="0" w:space="0" w:color="auto"/>
                <w:left w:val="none" w:sz="0" w:space="0" w:color="auto"/>
                <w:bottom w:val="none" w:sz="0" w:space="0" w:color="auto"/>
                <w:right w:val="none" w:sz="0" w:space="0" w:color="auto"/>
              </w:divBdr>
              <w:divsChild>
                <w:div w:id="12963299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44511606">
              <w:marLeft w:val="0"/>
              <w:marRight w:val="0"/>
              <w:marTop w:val="0"/>
              <w:marBottom w:val="0"/>
              <w:divBdr>
                <w:top w:val="none" w:sz="0" w:space="0" w:color="auto"/>
                <w:left w:val="none" w:sz="0" w:space="0" w:color="auto"/>
                <w:bottom w:val="none" w:sz="0" w:space="0" w:color="auto"/>
                <w:right w:val="none" w:sz="0" w:space="0" w:color="auto"/>
              </w:divBdr>
            </w:div>
            <w:div w:id="720712978">
              <w:marLeft w:val="0"/>
              <w:marRight w:val="0"/>
              <w:marTop w:val="0"/>
              <w:marBottom w:val="0"/>
              <w:divBdr>
                <w:top w:val="none" w:sz="0" w:space="0" w:color="auto"/>
                <w:left w:val="none" w:sz="0" w:space="0" w:color="auto"/>
                <w:bottom w:val="none" w:sz="0" w:space="0" w:color="auto"/>
                <w:right w:val="none" w:sz="0" w:space="0" w:color="auto"/>
              </w:divBdr>
            </w:div>
            <w:div w:id="859197123">
              <w:marLeft w:val="0"/>
              <w:marRight w:val="0"/>
              <w:marTop w:val="0"/>
              <w:marBottom w:val="0"/>
              <w:divBdr>
                <w:top w:val="none" w:sz="0" w:space="0" w:color="auto"/>
                <w:left w:val="none" w:sz="0" w:space="0" w:color="auto"/>
                <w:bottom w:val="none" w:sz="0" w:space="0" w:color="auto"/>
                <w:right w:val="none" w:sz="0" w:space="0" w:color="auto"/>
              </w:divBdr>
            </w:div>
            <w:div w:id="1040940578">
              <w:marLeft w:val="0"/>
              <w:marRight w:val="0"/>
              <w:marTop w:val="0"/>
              <w:marBottom w:val="0"/>
              <w:divBdr>
                <w:top w:val="none" w:sz="0" w:space="0" w:color="auto"/>
                <w:left w:val="none" w:sz="0" w:space="0" w:color="auto"/>
                <w:bottom w:val="none" w:sz="0" w:space="0" w:color="auto"/>
                <w:right w:val="none" w:sz="0" w:space="0" w:color="auto"/>
              </w:divBdr>
            </w:div>
            <w:div w:id="1127622366">
              <w:marLeft w:val="0"/>
              <w:marRight w:val="0"/>
              <w:marTop w:val="0"/>
              <w:marBottom w:val="0"/>
              <w:divBdr>
                <w:top w:val="none" w:sz="0" w:space="0" w:color="auto"/>
                <w:left w:val="none" w:sz="0" w:space="0" w:color="auto"/>
                <w:bottom w:val="none" w:sz="0" w:space="0" w:color="auto"/>
                <w:right w:val="none" w:sz="0" w:space="0" w:color="auto"/>
              </w:divBdr>
            </w:div>
            <w:div w:id="1211843434">
              <w:marLeft w:val="0"/>
              <w:marRight w:val="0"/>
              <w:marTop w:val="0"/>
              <w:marBottom w:val="0"/>
              <w:divBdr>
                <w:top w:val="none" w:sz="0" w:space="0" w:color="auto"/>
                <w:left w:val="none" w:sz="0" w:space="0" w:color="auto"/>
                <w:bottom w:val="none" w:sz="0" w:space="0" w:color="auto"/>
                <w:right w:val="none" w:sz="0" w:space="0" w:color="auto"/>
              </w:divBdr>
            </w:div>
            <w:div w:id="1415978360">
              <w:marLeft w:val="0"/>
              <w:marRight w:val="0"/>
              <w:marTop w:val="0"/>
              <w:marBottom w:val="0"/>
              <w:divBdr>
                <w:top w:val="none" w:sz="0" w:space="0" w:color="auto"/>
                <w:left w:val="none" w:sz="0" w:space="0" w:color="auto"/>
                <w:bottom w:val="none" w:sz="0" w:space="0" w:color="auto"/>
                <w:right w:val="none" w:sz="0" w:space="0" w:color="auto"/>
              </w:divBdr>
            </w:div>
            <w:div w:id="2015261482">
              <w:marLeft w:val="0"/>
              <w:marRight w:val="0"/>
              <w:marTop w:val="0"/>
              <w:marBottom w:val="0"/>
              <w:divBdr>
                <w:top w:val="none" w:sz="0" w:space="0" w:color="auto"/>
                <w:left w:val="none" w:sz="0" w:space="0" w:color="auto"/>
                <w:bottom w:val="none" w:sz="0" w:space="0" w:color="auto"/>
                <w:right w:val="none" w:sz="0" w:space="0" w:color="auto"/>
              </w:divBdr>
            </w:div>
            <w:div w:id="2016423099">
              <w:marLeft w:val="0"/>
              <w:marRight w:val="0"/>
              <w:marTop w:val="0"/>
              <w:marBottom w:val="0"/>
              <w:divBdr>
                <w:top w:val="none" w:sz="0" w:space="0" w:color="auto"/>
                <w:left w:val="none" w:sz="0" w:space="0" w:color="auto"/>
                <w:bottom w:val="none" w:sz="0" w:space="0" w:color="auto"/>
                <w:right w:val="none" w:sz="0" w:space="0" w:color="auto"/>
              </w:divBdr>
            </w:div>
            <w:div w:id="212121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6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chebnik.mos.ru/material_view/atomic_objects/9094498?menuReferrer=catalogue" TargetMode="External"/><Relationship Id="rId21" Type="http://schemas.openxmlformats.org/officeDocument/2006/relationships/hyperlink" Target="https://uchebnik.mos.ru/material_view/test_specifications/278270?menuReferrer=catalogue" TargetMode="External"/><Relationship Id="rId42" Type="http://schemas.openxmlformats.org/officeDocument/2006/relationships/hyperlink" Target="https://uchebnik.mos.ru/material_view/lesson_templates/1748888" TargetMode="External"/><Relationship Id="rId47" Type="http://schemas.openxmlformats.org/officeDocument/2006/relationships/hyperlink" Target="https://uchebnik.mos.ru/material_view/test_specifications/150858?menuReferrer=catalogue" TargetMode="External"/><Relationship Id="rId63" Type="http://schemas.openxmlformats.org/officeDocument/2006/relationships/hyperlink" Target="https://uchebnik.mos.ru/material_view/atomic_objects/8427450?menuReferrer=catalogue" TargetMode="External"/><Relationship Id="rId68" Type="http://schemas.openxmlformats.org/officeDocument/2006/relationships/hyperlink" Target="https://uchebnik.mos.ru/material_view/atomic_objects/259019?menuReferrer=catalogue" TargetMode="External"/><Relationship Id="rId84" Type="http://schemas.openxmlformats.org/officeDocument/2006/relationships/hyperlink" Target="https://uchebnik.mos" TargetMode="External"/><Relationship Id="rId89" Type="http://schemas.openxmlformats.org/officeDocument/2006/relationships/hyperlink" Target="https://uchebnik.mos.ru/material_view/lesson_templates/1861427?menuReferrer=catalogue" TargetMode="External"/><Relationship Id="rId2" Type="http://schemas.openxmlformats.org/officeDocument/2006/relationships/numbering" Target="numbering.xml"/><Relationship Id="rId16" Type="http://schemas.openxmlformats.org/officeDocument/2006/relationships/hyperlink" Target="https://uchebnik.mos.ru/material_view/test_specifications/129762?menuReferrer=catalogue" TargetMode="External"/><Relationship Id="rId29" Type="http://schemas.openxmlformats.org/officeDocument/2006/relationships/hyperlink" Target="https://uchebnik.mos.ru/material_view/lesson_templates/2091451?menuReferrer=catalogue" TargetMode="External"/><Relationship Id="rId107" Type="http://schemas.openxmlformats.org/officeDocument/2006/relationships/hyperlink" Target="https://uchebnik.page.link/?link=https://uchebnik.mos.ru/catalogue/material_view/game_apps/188248" TargetMode="External"/><Relationship Id="rId11" Type="http://schemas.openxmlformats.org/officeDocument/2006/relationships/hyperlink" Target="https://uchebnik.mos.ru/material_view/test_specifications/150858?menuReferrer=catalogue" TargetMode="External"/><Relationship Id="rId24" Type="http://schemas.openxmlformats.org/officeDocument/2006/relationships/hyperlink" Target="https://uchebnik.mos.ru/material_view/atomic_objects/8886925?menuReferrer=catalogue" TargetMode="External"/><Relationship Id="rId32" Type="http://schemas.openxmlformats.org/officeDocument/2006/relationships/hyperlink" Target="https://uchebnik.mos.ru/material_view/atomic_objects/8935668?menuReferrer=catalogue" TargetMode="External"/><Relationship Id="rId37" Type="http://schemas.openxmlformats.org/officeDocument/2006/relationships/hyperlink" Target="https://uchebnik.mos.ru/material_view/test_specifications/231079?menuReferrer=catalogue" TargetMode="External"/><Relationship Id="rId40" Type="http://schemas.openxmlformats.org/officeDocument/2006/relationships/hyperlink" Target="https://uchebnik.mos.ru/material_view/atomic_objects/9321107?menuReferrer=catalogue" TargetMode="External"/><Relationship Id="rId45" Type="http://schemas.openxmlformats.org/officeDocument/2006/relationships/hyperlink" Target="https://uchebnik.mos.ru/material_view/test_specifications/289137?menuReferrer=catalogue" TargetMode="External"/><Relationship Id="rId53" Type="http://schemas.openxmlformats.org/officeDocument/2006/relationships/hyperlink" Target="https://uchebnik.mos.ru/app_player/240694" TargetMode="External"/><Relationship Id="rId58" Type="http://schemas.openxmlformats.org/officeDocument/2006/relationships/hyperlink" Target="https://uchebnik.mos.ru/material_view/test_specifications/282442?menuReferrer=catalogue" TargetMode="External"/><Relationship Id="rId66" Type="http://schemas.openxmlformats.org/officeDocument/2006/relationships/hyperlink" Target="https://uchebnik.mos.ru/material_view/atomic_objects/7334694?menuReferrer=catalogue" TargetMode="External"/><Relationship Id="rId74" Type="http://schemas.openxmlformats.org/officeDocument/2006/relationships/hyperlink" Target="https://uchebnik.mos.ru/composer3/lesson/95537/view" TargetMode="External"/><Relationship Id="rId79" Type="http://schemas.openxmlformats.org/officeDocument/2006/relationships/hyperlink" Target="https://uchebnik.mos.ru/material_view/test_specifications/240601?menuReferrer=catalogue" TargetMode="External"/><Relationship Id="rId87" Type="http://schemas.openxmlformats.org/officeDocument/2006/relationships/hyperlink" Target="https://uchebnik.mos.ru/material_view/lesson_templates/1861427?menuReferrer=catalogue" TargetMode="External"/><Relationship Id="rId102" Type="http://schemas.openxmlformats.org/officeDocument/2006/relationships/hyperlink" Target="https://uchebnik.mos.ru/material_view/atomic_objects/8506675" TargetMode="External"/><Relationship Id="rId110"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uchebnik.mos.ru/composer3/lesson/2027763/view" TargetMode="External"/><Relationship Id="rId82" Type="http://schemas.openxmlformats.org/officeDocument/2006/relationships/hyperlink" Target="https://uchebnik.mos.ru/material_view/test_specifications/224169?menuReferrer=catalogue" TargetMode="External"/><Relationship Id="rId90" Type="http://schemas.openxmlformats.org/officeDocument/2006/relationships/hyperlink" Target="https://uchebnik.mos.ru/material_view/lesson_templates/2094123?menuReferrer=catalogue" TargetMode="External"/><Relationship Id="rId95" Type="http://schemas.openxmlformats.org/officeDocument/2006/relationships/hyperlink" Target="https://uchebnik.mos.ru/material_view/https://uchebnik.mos.ru/material_view/" TargetMode="External"/><Relationship Id="rId19" Type="http://schemas.openxmlformats.org/officeDocument/2006/relationships/hyperlink" Target="https://uchebnik.mos.ru/material_view/test_specifications/278270?menuReferrer=catalogue" TargetMode="External"/><Relationship Id="rId14" Type="http://schemas.openxmlformats.org/officeDocument/2006/relationships/hyperlink" Target="https://uchebnik.mos.ru/material_view/atomic_objects/9197529?menuReferrer=catalogue" TargetMode="External"/><Relationship Id="rId22" Type="http://schemas.openxmlformats.org/officeDocument/2006/relationships/hyperlink" Target="https://uchebnik.mos.ru/material_view/atomic_objects/8737498?menuReferrer=catalogue" TargetMode="External"/><Relationship Id="rId27" Type="http://schemas.openxmlformats.org/officeDocument/2006/relationships/hyperlink" Target="https://uchebnik.mos.ru/composer3/lesson/2219225/view" TargetMode="External"/><Relationship Id="rId30" Type="http://schemas.openxmlformats.org/officeDocument/2006/relationships/hyperlink" Target="https://uchebnik.mos.ru/material_view/atomic_objects/8427450?menuReferrer=catalogue" TargetMode="External"/><Relationship Id="rId35" Type="http://schemas.openxmlformats.org/officeDocument/2006/relationships/hyperlink" Target="https://uchebnik.mos.ru/material/app/209122?menuReferrer=catalogue" TargetMode="External"/><Relationship Id="rId43" Type="http://schemas.openxmlformats.org/officeDocument/2006/relationships/hyperlink" Target="https://uchebnik.mos.ru/material_view/atomic_objects/10639290?menuReferrer=catalogue" TargetMode="External"/><Relationship Id="rId48" Type="http://schemas.openxmlformats.org/officeDocument/2006/relationships/hyperlink" Target="https://uchebnik.mos.ru/material_view/test_specifications/218312?menuReferrer=catalogue" TargetMode="External"/><Relationship Id="rId56" Type="http://schemas.openxmlformats.org/officeDocument/2006/relationships/hyperlink" Target="https://uchebnik.mos.ru/material_view/test_specifications/278270?menuReferrer=catalogue" TargetMode="External"/><Relationship Id="rId64" Type="http://schemas.openxmlformats.org/officeDocument/2006/relationships/hyperlink" Target="https://uchebnik.mos.ru/material_view/atomic_objects/7856179?menuReferrer=catalogue" TargetMode="External"/><Relationship Id="rId69" Type="http://schemas.openxmlformats.org/officeDocument/2006/relationships/hyperlink" Target="https://uchebnik.mos.ru/material_view/atomic_objects/7725715?menuReferrer=catalogue" TargetMode="External"/><Relationship Id="rId77" Type="http://schemas.openxmlformats.org/officeDocument/2006/relationships/hyperlink" Target="https://uchebnik.mos.ru/material_view/lesson_templates/2177295?menuReferrer=catalogue" TargetMode="External"/><Relationship Id="rId100" Type="http://schemas.openxmlformats.org/officeDocument/2006/relationships/hyperlink" Target="https://uchebnik.mos.ru/material_view/atomic_objects/7703427" TargetMode="External"/><Relationship Id="rId105" Type="http://schemas.openxmlformats.org/officeDocument/2006/relationships/hyperlink" Target="https://uchebnik.page.link/?link=https://uchebnik.mos.ru/catalogue/material_view/atomic_objects/3844847" TargetMode="External"/><Relationship Id="rId8" Type="http://schemas.openxmlformats.org/officeDocument/2006/relationships/endnotes" Target="endnotes.xml"/><Relationship Id="rId51" Type="http://schemas.openxmlformats.org/officeDocument/2006/relationships/hyperlink" Target="https://uchebnik.mos.ru/material_view/atomic_objects/9594126?menuReferrer=catalogue" TargetMode="External"/><Relationship Id="rId72" Type="http://schemas.openxmlformats.org/officeDocument/2006/relationships/hyperlink" Target="https://uchebnik.mos.ru/material/app/267900?menuReferrer=catalogue" TargetMode="External"/><Relationship Id="rId80" Type="http://schemas.openxmlformats.org/officeDocument/2006/relationships/hyperlink" Target="https://uchebnik.mos.ru/composer3/lesson/1905039/view" TargetMode="External"/><Relationship Id="rId85" Type="http://schemas.openxmlformats.org/officeDocument/2006/relationships/hyperlink" Target="https://uchebnik.mos.ru/material_view/atomic_objects/8887064?menuReferrer=catalogue" TargetMode="External"/><Relationship Id="rId93" Type="http://schemas.openxmlformats.org/officeDocument/2006/relationships/hyperlink" Target="https://uchebnik.mos.ru/material_view/atomic_objects/5370507" TargetMode="External"/><Relationship Id="rId98" Type="http://schemas.openxmlformats.org/officeDocument/2006/relationships/hyperlink" Target="https://uchebnik.mos.ru/material_view/atomic_objects/3463835" TargetMode="External"/><Relationship Id="rId3" Type="http://schemas.openxmlformats.org/officeDocument/2006/relationships/styles" Target="styles.xml"/><Relationship Id="rId12" Type="http://schemas.openxmlformats.org/officeDocument/2006/relationships/hyperlink" Target="https://uchebnik.mos.ru/material_view/test_specifications/218312?menuReferrer=catalogue" TargetMode="External"/><Relationship Id="rId17" Type="http://schemas.openxmlformats.org/officeDocument/2006/relationships/hyperlink" Target="https://uchebnik.mos.ru/material_view/test_specifications/217638?menuReferrer=catalogue" TargetMode="External"/><Relationship Id="rId25" Type="http://schemas.openxmlformats.org/officeDocument/2006/relationships/hyperlink" Target="https://uchebnik.mos.ru/composer3/lesson/2181724/view" TargetMode="External"/><Relationship Id="rId33" Type="http://schemas.openxmlformats.org/officeDocument/2006/relationships/hyperlink" Target="https://uchebnik.mos.ru/material_view/atomic_objects/7005458?menuReferrer=catalogue" TargetMode="External"/><Relationship Id="rId38" Type="http://schemas.openxmlformats.org/officeDocument/2006/relationships/hyperlink" Target="https://uchebnik.mos.ru/material_view/atomic_objects/8643887?menuReferrer=catalogue" TargetMode="External"/><Relationship Id="rId46" Type="http://schemas.openxmlformats.org/officeDocument/2006/relationships/hyperlink" Target="https://uchebnik.mos.ru/material_view/atomic_objects/5143649?menuReferrer=catalogue" TargetMode="External"/><Relationship Id="rId59" Type="http://schemas.openxmlformats.org/officeDocument/2006/relationships/hyperlink" Target="https://uchebnik.mos.ru/material_view/atomic_objects/8886925?menuReferrer=catalogue" TargetMode="External"/><Relationship Id="rId67" Type="http://schemas.openxmlformats.org/officeDocument/2006/relationships/hyperlink" Target="https://uchebnik.mos.ru/material/app/166151?menuReferrer=catalogue" TargetMode="External"/><Relationship Id="rId103" Type="http://schemas.openxmlformats.org/officeDocument/2006/relationships/hyperlink" Target="https://uchebnik.mos.ru/material_view/atomic_objects/10665306" TargetMode="External"/><Relationship Id="rId108" Type="http://schemas.openxmlformats.org/officeDocument/2006/relationships/hyperlink" Target="https://uchebnik.page.link/?link=https://uchebnik.mos.ru/catalogue/material_view/game_apps/18847" TargetMode="External"/><Relationship Id="rId20" Type="http://schemas.openxmlformats.org/officeDocument/2006/relationships/hyperlink" Target="https://uchebnik.mos.ru/material_view/lesson_templates/2174476?menuReferrer=catalogue" TargetMode="External"/><Relationship Id="rId41" Type="http://schemas.openxmlformats.org/officeDocument/2006/relationships/hyperlink" Target="https://uchebnik.mos.ru/material_view/lesson_templates/1639983?menuReferrer=catalogue" TargetMode="External"/><Relationship Id="rId54" Type="http://schemas.openxmlformats.org/officeDocument/2006/relationships/hyperlink" Target="https://uchebnik.mos.ru/material_view/test_specifications/217638?menuReferrer=catalogue" TargetMode="External"/><Relationship Id="rId62" Type="http://schemas.openxmlformats.org/officeDocument/2006/relationships/hyperlink" Target="https://uchebnik.mos.ru/material_view/lesson_templates/2091451?menuReferrer=catalogue" TargetMode="External"/><Relationship Id="rId70" Type="http://schemas.openxmlformats.org/officeDocument/2006/relationships/hyperlink" Target="https://uchebnik.mos.ru/material/app/212017?menuReferrer=catalogue" TargetMode="External"/><Relationship Id="rId75" Type="http://schemas.openxmlformats.org/officeDocument/2006/relationships/hyperlink" Target="https://uchebnik.mos.ru/material/app/326551?menuReferrer=catalogue" TargetMode="External"/><Relationship Id="rId83" Type="http://schemas.openxmlformats.org/officeDocument/2006/relationships/hyperlink" Target="https://uchebnik.mos.ru/composer3/lesson/1738245/view" TargetMode="External"/><Relationship Id="rId88" Type="http://schemas.openxmlformats.org/officeDocument/2006/relationships/hyperlink" Target="https://uchebnik.mos.ru/material_view/lesson_templates/2299527?menuReferrer=catalogue" TargetMode="External"/><Relationship Id="rId91" Type="http://schemas.openxmlformats.org/officeDocument/2006/relationships/hyperlink" Target="https://uchebnik.mos.ru/material_view/lesson_templates/2094124?menuReferrer=catalogue" TargetMode="External"/><Relationship Id="rId96" Type="http://schemas.openxmlformats.org/officeDocument/2006/relationships/hyperlink" Target="https://uchebnik.mos.ru/material_view/test_specifications/305743"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uchebnik.mos.ru/app_player/240694" TargetMode="External"/><Relationship Id="rId23" Type="http://schemas.openxmlformats.org/officeDocument/2006/relationships/hyperlink" Target="https://uchebnik.mos.ru/material_view/test_specifications/282442?menuReferrer=catalogue" TargetMode="External"/><Relationship Id="rId28" Type="http://schemas.openxmlformats.org/officeDocument/2006/relationships/hyperlink" Target="https://uchebnik.mos.ru/composer3/lesson/2027763/view" TargetMode="External"/><Relationship Id="rId36" Type="http://schemas.openxmlformats.org/officeDocument/2006/relationships/hyperlink" Target="https://uchebnik.mos.ru/material_view/atomic_objects/9415513?menuReferrer=catalogue" TargetMode="External"/><Relationship Id="rId49" Type="http://schemas.openxmlformats.org/officeDocument/2006/relationships/hyperlink" Target="https://uchebnik.mos.ru/material_view/atomic_objects/259019?menuReferrer=catalogue" TargetMode="External"/><Relationship Id="rId57" Type="http://schemas.openxmlformats.org/officeDocument/2006/relationships/hyperlink" Target="https://uchebnik.mos.ru/material_view/lesson_templates/2174476?menuReferrer=catalogue" TargetMode="External"/><Relationship Id="rId106" Type="http://schemas.openxmlformats.org/officeDocument/2006/relationships/hyperlink" Target="https://uchebnik.page.link/?link=https://uchebnik.mos.ru/catalogue/material_view/game_apps/189293" TargetMode="External"/><Relationship Id="rId10" Type="http://schemas.openxmlformats.org/officeDocument/2006/relationships/hyperlink" Target="https://uchebnik.mos.ru/material_view/atomic_objects/5143649?menuReferrer=catalogue" TargetMode="External"/><Relationship Id="rId31" Type="http://schemas.openxmlformats.org/officeDocument/2006/relationships/hyperlink" Target="https://uchebnik.mos.ru/material_view/atomic_objects/7856179?menuReferrer=catalogue" TargetMode="External"/><Relationship Id="rId44" Type="http://schemas.openxmlformats.org/officeDocument/2006/relationships/hyperlink" Target="https://uchebnik.mos.ru/material_view/atomic_objects/7856179?menuReferrer=catalogue" TargetMode="External"/><Relationship Id="rId52" Type="http://schemas.openxmlformats.org/officeDocument/2006/relationships/hyperlink" Target="https://uchebnik.mos.ru/material_view/test_specifications/129762?menuReferrer=catalogue" TargetMode="External"/><Relationship Id="rId60" Type="http://schemas.openxmlformats.org/officeDocument/2006/relationships/hyperlink" Target="https://uchebnik.mos.ru/composer3/lesson/2219225/view" TargetMode="External"/><Relationship Id="rId65" Type="http://schemas.openxmlformats.org/officeDocument/2006/relationships/hyperlink" Target="https://uchebnik.mos.ru/material_view/lesson_templates/1729571?menuReferrer=catalogue" TargetMode="External"/><Relationship Id="rId73" Type="http://schemas.openxmlformats.org/officeDocument/2006/relationships/hyperlink" Target="https://uchebnik.mos.ru/material_view/atomic_objects/10374943?menuReferrer=catalogue" TargetMode="External"/><Relationship Id="rId78" Type="http://schemas.openxmlformats.org/officeDocument/2006/relationships/hyperlink" Target="https://uchebnik.mos.ru/material_view/atomic_objects/9342630?menuReferrer=catalogue" TargetMode="External"/><Relationship Id="rId81" Type="http://schemas.openxmlformats.org/officeDocument/2006/relationships/hyperlink" Target="https://uchebnik.mos.ru/composer3/lesson/1905039/view" TargetMode="External"/><Relationship Id="rId86" Type="http://schemas.openxmlformats.org/officeDocument/2006/relationships/hyperlink" Target="https://uchebnik.mos.ru/material_view/atomic_objects/8498622?menuReferrer=catalogue" TargetMode="External"/><Relationship Id="rId94" Type="http://schemas.openxmlformats.org/officeDocument/2006/relationships/hyperlink" Target="https://uchebnik.mos.ru/material_view/test_specifications/359189" TargetMode="External"/><Relationship Id="rId99" Type="http://schemas.openxmlformats.org/officeDocument/2006/relationships/hyperlink" Target="https://uchebnik.mos.ru/material/app/166151" TargetMode="External"/><Relationship Id="rId101" Type="http://schemas.openxmlformats.org/officeDocument/2006/relationships/hyperlink" Target="https://uchebnik.mos.ru/material_view/atomic_objects/9961497" TargetMode="External"/><Relationship Id="rId4" Type="http://schemas.microsoft.com/office/2007/relationships/stylesWithEffects" Target="stylesWithEffects.xml"/><Relationship Id="rId9" Type="http://schemas.openxmlformats.org/officeDocument/2006/relationships/hyperlink" Target="https://uchebnik.mos.ru/material_view/test_specifications/289137?menuReferrer=catalogue" TargetMode="External"/><Relationship Id="rId13" Type="http://schemas.openxmlformats.org/officeDocument/2006/relationships/hyperlink" Target="https://uchebnik.mos.ru/material/app/262276?menuReferrer=catalogue" TargetMode="External"/><Relationship Id="rId18" Type="http://schemas.openxmlformats.org/officeDocument/2006/relationships/hyperlink" Target="https://uchebnik.mos.ru/composer3/lesson/95541/view" TargetMode="External"/><Relationship Id="rId39" Type="http://schemas.openxmlformats.org/officeDocument/2006/relationships/hyperlink" Target="https://uchebnik.mos.ru/material/app/90312?menuReferrer=catalogue" TargetMode="External"/><Relationship Id="rId109" Type="http://schemas.openxmlformats.org/officeDocument/2006/relationships/hyperlink" Target="https://uchebnik.mos.ru/material_view/atomic_objects/7856179?menuReferrer=catalogue" TargetMode="External"/><Relationship Id="rId34" Type="http://schemas.openxmlformats.org/officeDocument/2006/relationships/hyperlink" Target="https://uchebnik.mos.ru/material/app/326657?menuReferrer=catalogue" TargetMode="External"/><Relationship Id="rId50" Type="http://schemas.openxmlformats.org/officeDocument/2006/relationships/hyperlink" Target="https://uchebnik.mos.ru/material_view/atomic_objects/259045?menuReferrer=catalogue" TargetMode="External"/><Relationship Id="rId55" Type="http://schemas.openxmlformats.org/officeDocument/2006/relationships/hyperlink" Target="https://uchebnik.mos.ru/composer3/lesson/95541/view" TargetMode="External"/><Relationship Id="rId76" Type="http://schemas.openxmlformats.org/officeDocument/2006/relationships/hyperlink" Target="https://uchebnik.mos.ru/composer3/lesson/95537/view" TargetMode="External"/><Relationship Id="rId97" Type="http://schemas.openxmlformats.org/officeDocument/2006/relationships/hyperlink" Target="https://uchebnik.mos.ru/material_view/atomic_objects/288733" TargetMode="External"/><Relationship Id="rId104" Type="http://schemas.openxmlformats.org/officeDocument/2006/relationships/hyperlink" Target="https://uchebnik.page.link/?link=https://uchebnik" TargetMode="External"/><Relationship Id="rId7" Type="http://schemas.openxmlformats.org/officeDocument/2006/relationships/footnotes" Target="footnotes.xml"/><Relationship Id="rId71" Type="http://schemas.openxmlformats.org/officeDocument/2006/relationships/hyperlink" Target="https://uchebnik.mos.ru/material_view/test_specifications/245568?menuReferrer=catalogue" TargetMode="External"/><Relationship Id="rId92" Type="http://schemas.openxmlformats.org/officeDocument/2006/relationships/hyperlink" Target="https://uchebnik.mos.ru/material_view/atomic_objects/7856179?menuReferrer=catalog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Book</b:SourceType>
    <b:Guid>{1B8AE31C-D407-4525-B44A-CF11B8FDFCC1}</b:Guid>
    <b:RefOrder>2</b:RefOrder>
  </b:Source>
  <b:Source>
    <b:Tag>Заполнитель2</b:Tag>
    <b:SourceType>Book</b:SourceType>
    <b:Guid>{69C6D1E0-F4BA-4EB8-8602-FB0635184AE2}</b:Guid>
    <b:RefOrder>1</b:RefOrder>
  </b:Source>
</b:Sources>
</file>

<file path=customXml/itemProps1.xml><?xml version="1.0" encoding="utf-8"?>
<ds:datastoreItem xmlns:ds="http://schemas.openxmlformats.org/officeDocument/2006/customXml" ds:itemID="{6CD14424-4856-4531-B332-567516340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17786</Words>
  <Characters>101385</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ГБОУ СОШ 2074</dc:creator>
  <cp:lastModifiedBy>Дом</cp:lastModifiedBy>
  <cp:revision>6</cp:revision>
  <cp:lastPrinted>2022-05-16T09:35:00Z</cp:lastPrinted>
  <dcterms:created xsi:type="dcterms:W3CDTF">2022-08-25T04:31:00Z</dcterms:created>
  <dcterms:modified xsi:type="dcterms:W3CDTF">2022-08-25T05:17:00Z</dcterms:modified>
</cp:coreProperties>
</file>