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</w:t>
      </w:r>
      <w:proofErr w:type="spellStart"/>
      <w:r>
        <w:rPr>
          <w:rFonts w:eastAsia="Calibri"/>
          <w:sz w:val="24"/>
          <w:szCs w:val="24"/>
          <w:u w:val="single"/>
        </w:rPr>
        <w:t>р.п.Пушкино</w:t>
      </w:r>
      <w:proofErr w:type="spellEnd"/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2877FA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2877FA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2877FA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2877FA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2877FA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2877FA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2877FA">
          <w:rPr>
            <w:rStyle w:val="a5"/>
            <w:rFonts w:eastAsia="Calibri"/>
            <w:sz w:val="24"/>
            <w:szCs w:val="24"/>
          </w:rPr>
          <w:t>.</w:t>
        </w:r>
        <w:proofErr w:type="spellStart"/>
        <w:r>
          <w:rPr>
            <w:rStyle w:val="a5"/>
            <w:rFonts w:eastAsia="Calibri"/>
            <w:sz w:val="24"/>
            <w:szCs w:val="24"/>
            <w:lang w:val="en-US"/>
          </w:rPr>
          <w:t>ru</w:t>
        </w:r>
        <w:proofErr w:type="spellEnd"/>
      </w:hyperlink>
    </w:p>
    <w:p w:rsidR="0016505F" w:rsidRPr="002877FA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2877FA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2877FA" w:rsidRDefault="0016505F" w:rsidP="0016505F">
      <w:pPr>
        <w:rPr>
          <w:rFonts w:eastAsia="Calibri"/>
          <w:sz w:val="24"/>
          <w:szCs w:val="24"/>
        </w:rPr>
      </w:pPr>
    </w:p>
    <w:p w:rsidR="0016505F" w:rsidRPr="002877FA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9"/>
        <w:gridCol w:w="3652"/>
        <w:gridCol w:w="3802"/>
      </w:tblGrid>
      <w:tr w:rsidR="0016505F" w:rsidTr="006A312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О.В.Михайлова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окол №__ от   ________  2023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Заместитель директора по УР 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В.И.Зотова</w:t>
            </w:r>
            <w:proofErr w:type="spellEnd"/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________</w:t>
            </w:r>
            <w:proofErr w:type="spellStart"/>
            <w:r>
              <w:rPr>
                <w:rFonts w:eastAsia="Calibri"/>
                <w:sz w:val="24"/>
                <w:szCs w:val="24"/>
              </w:rPr>
              <w:t>О.А.Кубашева</w:t>
            </w:r>
            <w:proofErr w:type="spellEnd"/>
          </w:p>
          <w:p w:rsidR="0016505F" w:rsidRDefault="009F2B7C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___________2023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F0140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</w:t>
      </w:r>
      <w:r w:rsidR="002877FA">
        <w:rPr>
          <w:rFonts w:eastAsia="Calibri"/>
          <w:sz w:val="24"/>
          <w:szCs w:val="24"/>
        </w:rPr>
        <w:t xml:space="preserve">8 </w:t>
      </w:r>
      <w:r>
        <w:rPr>
          <w:rFonts w:eastAsia="Calibri"/>
          <w:sz w:val="24"/>
          <w:szCs w:val="24"/>
        </w:rPr>
        <w:t>музыке</w:t>
      </w:r>
    </w:p>
    <w:p w:rsidR="0016505F" w:rsidRDefault="00F0140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5F17E3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2023-2024 </w:t>
      </w:r>
      <w:proofErr w:type="spellStart"/>
      <w:proofErr w:type="gramStart"/>
      <w:r>
        <w:rPr>
          <w:rFonts w:eastAsia="Calibri"/>
          <w:sz w:val="24"/>
          <w:szCs w:val="24"/>
        </w:rPr>
        <w:t>уч.год</w:t>
      </w:r>
      <w:proofErr w:type="spellEnd"/>
      <w:proofErr w:type="gramEnd"/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A0289E" w:rsidRPr="00E139AD" w:rsidRDefault="00A0289E" w:rsidP="00A0289E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>ПО</w:t>
      </w:r>
      <w:r w:rsidRPr="00E139AD">
        <w:rPr>
          <w:b/>
          <w:color w:val="000000"/>
          <w:sz w:val="24"/>
        </w:rPr>
        <w:t>ЯСНИТЕЛЬНАЯ ЗАПИСКА</w:t>
      </w:r>
    </w:p>
    <w:p w:rsidR="00A0289E" w:rsidRPr="00E139AD" w:rsidRDefault="00A0289E" w:rsidP="00A0289E">
      <w:pPr>
        <w:autoSpaceDE w:val="0"/>
        <w:autoSpaceDN w:val="0"/>
        <w:spacing w:before="346" w:line="281" w:lineRule="auto"/>
        <w:ind w:firstLine="180"/>
      </w:pPr>
      <w:r w:rsidRPr="00E139AD">
        <w:rPr>
          <w:color w:val="000000"/>
          <w:sz w:val="24"/>
        </w:rPr>
        <w:t>Рабочая программа по предмету «Музыка» на уровне 8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A0289E" w:rsidRPr="00E139AD" w:rsidRDefault="00A0289E" w:rsidP="00A0289E">
      <w:pPr>
        <w:autoSpaceDE w:val="0"/>
        <w:autoSpaceDN w:val="0"/>
        <w:spacing w:before="262" w:line="230" w:lineRule="auto"/>
      </w:pPr>
      <w:r w:rsidRPr="00E139AD">
        <w:rPr>
          <w:b/>
          <w:color w:val="000000"/>
          <w:sz w:val="24"/>
        </w:rPr>
        <w:t>ОБЩАЯ ХАРАКТЕРИСТИКА УЧЕБНОГО ПРЕДМЕТА «МУЗЫКА»</w:t>
      </w:r>
    </w:p>
    <w:p w:rsidR="00A0289E" w:rsidRPr="00E139AD" w:rsidRDefault="00A0289E" w:rsidP="00A0289E">
      <w:pPr>
        <w:autoSpaceDE w:val="0"/>
        <w:autoSpaceDN w:val="0"/>
        <w:spacing w:before="168" w:line="286" w:lineRule="auto"/>
        <w:ind w:right="288" w:firstLine="180"/>
      </w:pPr>
      <w:r w:rsidRPr="00E139AD">
        <w:rPr>
          <w:color w:val="000000"/>
          <w:sz w:val="24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proofErr w:type="spellStart"/>
      <w:r w:rsidRPr="00E139AD">
        <w:rPr>
          <w:color w:val="000000"/>
          <w:sz w:val="24"/>
        </w:rPr>
        <w:t>вовлечённости</w:t>
      </w:r>
      <w:proofErr w:type="spellEnd"/>
      <w:r w:rsidRPr="00E139AD">
        <w:rPr>
          <w:color w:val="000000"/>
          <w:sz w:val="24"/>
        </w:rPr>
        <w:t xml:space="preserve"> личности. Эта особенность открывает уникальный потенциал для развития внутреннего мира человека, </w:t>
      </w:r>
      <w:r w:rsidRPr="00E139AD">
        <w:br/>
      </w:r>
      <w:r w:rsidRPr="00E139AD">
        <w:rPr>
          <w:color w:val="000000"/>
          <w:sz w:val="24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A0289E" w:rsidRPr="00E139AD" w:rsidRDefault="00A0289E" w:rsidP="00A0289E">
      <w:pPr>
        <w:autoSpaceDE w:val="0"/>
        <w:autoSpaceDN w:val="0"/>
        <w:spacing w:before="70" w:line="281" w:lineRule="auto"/>
        <w:ind w:right="288" w:firstLine="180"/>
      </w:pPr>
      <w:r w:rsidRPr="00E139AD">
        <w:rPr>
          <w:color w:val="000000"/>
          <w:sz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0289E" w:rsidRPr="00E139AD" w:rsidRDefault="00A0289E" w:rsidP="00A0289E">
      <w:pPr>
        <w:autoSpaceDE w:val="0"/>
        <w:autoSpaceDN w:val="0"/>
        <w:spacing w:before="70" w:line="286" w:lineRule="auto"/>
        <w:ind w:firstLine="180"/>
      </w:pPr>
      <w:r w:rsidRPr="00E139AD">
        <w:rPr>
          <w:color w:val="000000"/>
          <w:sz w:val="24"/>
        </w:rPr>
        <w:t xml:space="preserve">Музыка, являясь эффективным способом коммуникации, обеспечивает межличностное и </w:t>
      </w:r>
      <w:r w:rsidRPr="00E139AD">
        <w:br/>
      </w:r>
      <w:r w:rsidRPr="00E139AD">
        <w:rPr>
          <w:color w:val="000000"/>
          <w:sz w:val="24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E139AD">
        <w:br/>
      </w:r>
      <w:r w:rsidRPr="00E139AD">
        <w:rPr>
          <w:color w:val="000000"/>
          <w:sz w:val="24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A0289E" w:rsidRPr="00E139AD" w:rsidRDefault="00A0289E" w:rsidP="00A0289E">
      <w:pPr>
        <w:autoSpaceDE w:val="0"/>
        <w:autoSpaceDN w:val="0"/>
        <w:spacing w:before="72"/>
        <w:ind w:right="144" w:firstLine="180"/>
      </w:pPr>
      <w:r w:rsidRPr="00E139AD">
        <w:rPr>
          <w:color w:val="000000"/>
          <w:sz w:val="24"/>
        </w:rPr>
        <w:t xml:space="preserve">Музыка — </w:t>
      </w:r>
      <w:proofErr w:type="spellStart"/>
      <w:r w:rsidRPr="00E139AD">
        <w:rPr>
          <w:color w:val="000000"/>
          <w:sz w:val="24"/>
        </w:rPr>
        <w:t>временнóе</w:t>
      </w:r>
      <w:proofErr w:type="spellEnd"/>
      <w:r w:rsidRPr="00E139AD">
        <w:rPr>
          <w:color w:val="000000"/>
          <w:sz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E139AD">
        <w:rPr>
          <w:color w:val="000000"/>
          <w:sz w:val="24"/>
        </w:rPr>
        <w:t>обогощать</w:t>
      </w:r>
      <w:proofErr w:type="spellEnd"/>
      <w:r w:rsidRPr="00E139AD">
        <w:rPr>
          <w:color w:val="000000"/>
          <w:sz w:val="24"/>
        </w:rPr>
        <w:t xml:space="preserve"> </w:t>
      </w:r>
      <w:r w:rsidRPr="00E139AD">
        <w:br/>
      </w:r>
      <w:r w:rsidRPr="00E139AD">
        <w:rPr>
          <w:color w:val="000000"/>
          <w:sz w:val="24"/>
        </w:rPr>
        <w:t>индивидуальный опыт в предвидении будущего и его сравнении с прошлым.</w:t>
      </w:r>
    </w:p>
    <w:p w:rsidR="00A0289E" w:rsidRPr="00E139AD" w:rsidRDefault="00A0289E" w:rsidP="00A0289E">
      <w:pPr>
        <w:autoSpaceDE w:val="0"/>
        <w:autoSpaceDN w:val="0"/>
        <w:spacing w:before="70" w:line="281" w:lineRule="auto"/>
        <w:ind w:firstLine="180"/>
      </w:pPr>
      <w:r w:rsidRPr="00E139AD">
        <w:rPr>
          <w:color w:val="000000"/>
          <w:sz w:val="24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E139AD">
        <w:br/>
      </w:r>
      <w:r w:rsidRPr="00E139AD">
        <w:rPr>
          <w:color w:val="000000"/>
          <w:sz w:val="24"/>
        </w:rPr>
        <w:t xml:space="preserve">эмоционального интеллекта, способствует самореализации и </w:t>
      </w:r>
      <w:proofErr w:type="spellStart"/>
      <w:r w:rsidRPr="00E139AD">
        <w:rPr>
          <w:color w:val="000000"/>
          <w:sz w:val="24"/>
        </w:rPr>
        <w:t>самопринятию</w:t>
      </w:r>
      <w:proofErr w:type="spellEnd"/>
      <w:r w:rsidRPr="00E139AD">
        <w:rPr>
          <w:color w:val="000000"/>
          <w:sz w:val="24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A0289E" w:rsidRPr="00E139AD" w:rsidRDefault="00A0289E" w:rsidP="00A0289E">
      <w:pPr>
        <w:autoSpaceDE w:val="0"/>
        <w:autoSpaceDN w:val="0"/>
        <w:spacing w:before="70" w:line="230" w:lineRule="auto"/>
        <w:ind w:left="180"/>
      </w:pPr>
      <w:r w:rsidRPr="00E139AD">
        <w:rPr>
          <w:color w:val="000000"/>
          <w:sz w:val="24"/>
        </w:rPr>
        <w:t>Рабочая программа позволит учителю:</w:t>
      </w:r>
    </w:p>
    <w:p w:rsidR="00A0289E" w:rsidRPr="00E139AD" w:rsidRDefault="00A0289E" w:rsidP="00A0289E">
      <w:pPr>
        <w:autoSpaceDE w:val="0"/>
        <w:autoSpaceDN w:val="0"/>
        <w:spacing w:before="178" w:line="271" w:lineRule="auto"/>
        <w:ind w:left="420" w:right="720"/>
      </w:pPr>
      <w:r w:rsidRPr="00E139AD">
        <w:rPr>
          <w:color w:val="000000"/>
          <w:sz w:val="24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E139AD">
        <w:rPr>
          <w:color w:val="000000"/>
          <w:sz w:val="24"/>
        </w:rPr>
        <w:t>метапредметных</w:t>
      </w:r>
      <w:proofErr w:type="spellEnd"/>
      <w:r w:rsidRPr="00E139AD">
        <w:rPr>
          <w:color w:val="000000"/>
          <w:sz w:val="24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A0289E" w:rsidRPr="00E139AD" w:rsidRDefault="00A0289E" w:rsidP="00A0289E">
      <w:pPr>
        <w:autoSpaceDE w:val="0"/>
        <w:autoSpaceDN w:val="0"/>
        <w:spacing w:before="190" w:line="262" w:lineRule="auto"/>
        <w:ind w:left="420" w:right="432"/>
      </w:pPr>
      <w:r w:rsidRPr="00E139AD">
        <w:rPr>
          <w:color w:val="000000"/>
          <w:sz w:val="24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A0289E" w:rsidRPr="00E139AD" w:rsidRDefault="00A0289E" w:rsidP="00A0289E">
      <w:pPr>
        <w:sectPr w:rsidR="00A0289E" w:rsidRPr="00E139AD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66" w:line="220" w:lineRule="exact"/>
      </w:pPr>
    </w:p>
    <w:p w:rsidR="00A0289E" w:rsidRPr="00E139AD" w:rsidRDefault="00A0289E" w:rsidP="00A0289E">
      <w:pPr>
        <w:autoSpaceDE w:val="0"/>
        <w:autoSpaceDN w:val="0"/>
        <w:spacing w:line="281" w:lineRule="auto"/>
        <w:ind w:left="420"/>
      </w:pPr>
      <w:r w:rsidRPr="00E139AD">
        <w:rPr>
          <w:color w:val="000000"/>
          <w:sz w:val="24"/>
        </w:rPr>
        <w:t xml:space="preserve">Министерства образования и науки РФ от 17 декабря 2010 г. № 1897, с изменениями и </w:t>
      </w:r>
      <w:r w:rsidRPr="00E139AD">
        <w:br/>
      </w:r>
      <w:r w:rsidRPr="00E139AD">
        <w:rPr>
          <w:color w:val="000000"/>
          <w:sz w:val="24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A0289E" w:rsidRPr="00E139AD" w:rsidRDefault="00A0289E" w:rsidP="00A0289E">
      <w:pPr>
        <w:autoSpaceDE w:val="0"/>
        <w:autoSpaceDN w:val="0"/>
        <w:spacing w:before="190"/>
        <w:ind w:left="420"/>
      </w:pPr>
      <w:r w:rsidRPr="00E139AD">
        <w:rPr>
          <w:color w:val="000000"/>
          <w:sz w:val="24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A0289E" w:rsidRPr="00E139AD" w:rsidRDefault="00A0289E" w:rsidP="00A0289E">
      <w:pPr>
        <w:autoSpaceDE w:val="0"/>
        <w:autoSpaceDN w:val="0"/>
        <w:spacing w:before="324" w:line="230" w:lineRule="auto"/>
      </w:pPr>
      <w:r w:rsidRPr="00E139AD">
        <w:rPr>
          <w:b/>
          <w:color w:val="000000"/>
          <w:sz w:val="24"/>
        </w:rPr>
        <w:t>ЦЕЛИ И ЗАДАЧИ ИЗУЧЕНИЯ УЧЕБНОГО ПРЕДМЕТА «МУЗЫКА»</w:t>
      </w:r>
    </w:p>
    <w:p w:rsidR="00A0289E" w:rsidRPr="00E139AD" w:rsidRDefault="00A0289E" w:rsidP="00A0289E">
      <w:pPr>
        <w:autoSpaceDE w:val="0"/>
        <w:autoSpaceDN w:val="0"/>
        <w:spacing w:before="166"/>
        <w:ind w:right="144" w:firstLine="180"/>
      </w:pPr>
      <w:r w:rsidRPr="00E139AD">
        <w:rPr>
          <w:color w:val="000000"/>
          <w:sz w:val="24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E139AD">
        <w:br/>
      </w:r>
      <w:proofErr w:type="spellStart"/>
      <w:r w:rsidRPr="00E139AD">
        <w:rPr>
          <w:color w:val="000000"/>
          <w:sz w:val="24"/>
        </w:rPr>
        <w:t>самоценности</w:t>
      </w:r>
      <w:proofErr w:type="spellEnd"/>
      <w:r w:rsidRPr="00E139AD">
        <w:rPr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A0289E" w:rsidRPr="00E139AD" w:rsidRDefault="00A0289E" w:rsidP="00A0289E">
      <w:pPr>
        <w:autoSpaceDE w:val="0"/>
        <w:autoSpaceDN w:val="0"/>
        <w:spacing w:before="70" w:line="281" w:lineRule="auto"/>
        <w:ind w:right="144" w:firstLine="180"/>
      </w:pPr>
      <w:r w:rsidRPr="00E139AD">
        <w:rPr>
          <w:color w:val="000000"/>
          <w:sz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6" w:lineRule="auto"/>
      </w:pPr>
      <w:r w:rsidRPr="00E139AD">
        <w:tab/>
      </w:r>
      <w:r w:rsidRPr="00E139AD">
        <w:rPr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E139AD">
        <w:br/>
      </w:r>
      <w:r w:rsidRPr="00E139AD">
        <w:rPr>
          <w:color w:val="000000"/>
          <w:sz w:val="24"/>
        </w:rPr>
        <w:t xml:space="preserve">направлениям: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E139AD">
        <w:rPr>
          <w:color w:val="000000"/>
          <w:sz w:val="24"/>
        </w:rPr>
        <w:t>автокоммуникации</w:t>
      </w:r>
      <w:proofErr w:type="spellEnd"/>
      <w:r w:rsidRPr="00E139AD">
        <w:rPr>
          <w:color w:val="000000"/>
          <w:sz w:val="24"/>
        </w:rPr>
        <w:t xml:space="preserve">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E139AD">
        <w:br/>
      </w:r>
      <w:r w:rsidRPr="00E139AD">
        <w:rPr>
          <w:color w:val="000000"/>
          <w:sz w:val="24"/>
        </w:rPr>
        <w:t>интонационно-содержательной деятельности.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2" w:line="271" w:lineRule="auto"/>
        <w:ind w:right="432"/>
      </w:pPr>
      <w:r w:rsidRPr="00E139AD">
        <w:tab/>
      </w:r>
      <w:r w:rsidRPr="00E139AD">
        <w:rPr>
          <w:color w:val="000000"/>
          <w:sz w:val="24"/>
        </w:rPr>
        <w:t xml:space="preserve">Важнейшими задачами изучения предмета «Музыка» в основной школе являются: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1.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A0289E" w:rsidRPr="00E139AD" w:rsidRDefault="00A0289E" w:rsidP="00A0289E">
      <w:pPr>
        <w:autoSpaceDE w:val="0"/>
        <w:autoSpaceDN w:val="0"/>
        <w:spacing w:before="70" w:line="271" w:lineRule="auto"/>
        <w:ind w:right="288" w:firstLine="180"/>
      </w:pPr>
      <w:r w:rsidRPr="00E139AD">
        <w:rPr>
          <w:color w:val="000000"/>
          <w:sz w:val="24"/>
        </w:rPr>
        <w:t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A0289E" w:rsidRPr="00E139AD" w:rsidRDefault="00A0289E" w:rsidP="00A0289E">
      <w:pPr>
        <w:autoSpaceDE w:val="0"/>
        <w:autoSpaceDN w:val="0"/>
        <w:spacing w:before="70" w:line="271" w:lineRule="auto"/>
        <w:ind w:right="144" w:firstLine="180"/>
      </w:pPr>
      <w:r w:rsidRPr="00E139AD">
        <w:rPr>
          <w:color w:val="000000"/>
          <w:sz w:val="24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A0289E" w:rsidRPr="00E139AD" w:rsidRDefault="00A0289E" w:rsidP="00A0289E">
      <w:pPr>
        <w:autoSpaceDE w:val="0"/>
        <w:autoSpaceDN w:val="0"/>
        <w:spacing w:before="70" w:line="271" w:lineRule="auto"/>
        <w:ind w:right="432" w:firstLine="180"/>
      </w:pPr>
      <w:r w:rsidRPr="00E139AD">
        <w:rPr>
          <w:color w:val="000000"/>
          <w:sz w:val="24"/>
        </w:rPr>
        <w:t>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E139AD">
        <w:tab/>
      </w:r>
      <w:r w:rsidRPr="00E139AD">
        <w:rPr>
          <w:color w:val="000000"/>
          <w:sz w:val="24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а) слушание (расширение приёмов и навыков вдумчивого, осмысленного восприятия музыки;</w:t>
      </w:r>
    </w:p>
    <w:p w:rsidR="00A0289E" w:rsidRPr="00E139AD" w:rsidRDefault="00A0289E" w:rsidP="00A0289E">
      <w:pPr>
        <w:sectPr w:rsidR="00A0289E" w:rsidRPr="00E139AD">
          <w:pgSz w:w="11900" w:h="16840"/>
          <w:pgMar w:top="286" w:right="718" w:bottom="37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66" w:line="220" w:lineRule="exact"/>
      </w:pP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line="288" w:lineRule="auto"/>
      </w:pPr>
      <w:r w:rsidRPr="00E139AD">
        <w:rPr>
          <w:color w:val="000000"/>
          <w:sz w:val="24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д) творческие проекты, музыкально-театральная деятельность (концерты, фестивали, </w:t>
      </w:r>
      <w:r w:rsidRPr="00E139AD">
        <w:br/>
      </w:r>
      <w:r w:rsidRPr="00E139AD">
        <w:rPr>
          <w:color w:val="000000"/>
          <w:sz w:val="24"/>
        </w:rPr>
        <w:t xml:space="preserve">представления);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е) исследовательская деятельность на материале музыкального искусства.</w:t>
      </w:r>
    </w:p>
    <w:p w:rsidR="00A0289E" w:rsidRPr="00E139AD" w:rsidRDefault="00A0289E" w:rsidP="00A0289E">
      <w:pPr>
        <w:autoSpaceDE w:val="0"/>
        <w:autoSpaceDN w:val="0"/>
        <w:spacing w:before="70"/>
        <w:ind w:firstLine="180"/>
      </w:pPr>
      <w:r w:rsidRPr="00E139AD">
        <w:rPr>
          <w:color w:val="000000"/>
          <w:sz w:val="24"/>
        </w:rPr>
        <w:t>6.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A0289E" w:rsidRPr="00E139AD" w:rsidRDefault="00A0289E" w:rsidP="00A0289E">
      <w:pPr>
        <w:autoSpaceDE w:val="0"/>
        <w:autoSpaceDN w:val="0"/>
        <w:spacing w:before="70" w:line="271" w:lineRule="auto"/>
        <w:ind w:firstLine="180"/>
      </w:pPr>
      <w:r w:rsidRPr="00E139AD">
        <w:rPr>
          <w:color w:val="000000"/>
          <w:sz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8" w:lineRule="auto"/>
        <w:ind w:right="576"/>
      </w:pPr>
      <w:r w:rsidRPr="00E139AD">
        <w:tab/>
      </w:r>
      <w:r w:rsidRPr="00E139AD">
        <w:rPr>
          <w:color w:val="000000"/>
          <w:sz w:val="24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1 «Музыка моего края»;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2 «Народное музыкальное творчество России»;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3 «Музыка народов мира»;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4 «Европейская классическая музыка»;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5 «Русская классическая музыка»;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6 «Истоки и образы русской и европейской духовной музыки»;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7 «Современная музыка: основные жанры и направления»;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8 «Связь музыки с другими видами искусства»;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модуль № 9 «Жанры музыкального искусства».</w:t>
      </w:r>
    </w:p>
    <w:p w:rsidR="00A0289E" w:rsidRPr="00E139AD" w:rsidRDefault="00A0289E" w:rsidP="00A0289E">
      <w:pPr>
        <w:autoSpaceDE w:val="0"/>
        <w:autoSpaceDN w:val="0"/>
        <w:spacing w:before="264" w:line="230" w:lineRule="auto"/>
      </w:pPr>
      <w:r w:rsidRPr="00E139AD">
        <w:rPr>
          <w:b/>
          <w:color w:val="000000"/>
          <w:sz w:val="24"/>
        </w:rPr>
        <w:t>МЕСТО УЧЕБНОГО ПРЕДМЕТА «МУЗЫКА» В УЧЕБНОМ ПЛАНЕ</w:t>
      </w:r>
    </w:p>
    <w:p w:rsidR="00A0289E" w:rsidRPr="00E139AD" w:rsidRDefault="00A0289E" w:rsidP="00A0289E">
      <w:pPr>
        <w:autoSpaceDE w:val="0"/>
        <w:autoSpaceDN w:val="0"/>
        <w:spacing w:before="166" w:line="271" w:lineRule="auto"/>
        <w:ind w:right="144" w:firstLine="180"/>
      </w:pPr>
      <w:r w:rsidRPr="00E139AD">
        <w:rPr>
          <w:color w:val="000000"/>
          <w:sz w:val="24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A0289E" w:rsidRPr="00E139AD" w:rsidRDefault="00A0289E" w:rsidP="00A0289E">
      <w:pPr>
        <w:autoSpaceDE w:val="0"/>
        <w:autoSpaceDN w:val="0"/>
        <w:spacing w:before="70" w:line="281" w:lineRule="auto"/>
        <w:ind w:right="144" w:firstLine="180"/>
      </w:pPr>
      <w:r w:rsidRPr="00E139AD">
        <w:rPr>
          <w:color w:val="000000"/>
          <w:sz w:val="24"/>
        </w:rPr>
        <w:t xml:space="preserve">Изучение предмета «Музыка» предполагает активную социокультурную деятельность </w:t>
      </w:r>
      <w:r w:rsidRPr="00E139AD">
        <w:br/>
      </w:r>
      <w:r w:rsidRPr="00E139AD">
        <w:rPr>
          <w:color w:val="000000"/>
          <w:sz w:val="24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E139AD">
        <w:rPr>
          <w:color w:val="000000"/>
          <w:sz w:val="24"/>
        </w:rPr>
        <w:t>межпредметных</w:t>
      </w:r>
      <w:proofErr w:type="spellEnd"/>
      <w:r w:rsidRPr="00E139AD">
        <w:rPr>
          <w:color w:val="000000"/>
          <w:sz w:val="24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8 классе, составляет 34 часа (не менее 1 часа в неделю).</w:t>
      </w:r>
    </w:p>
    <w:p w:rsidR="00A0289E" w:rsidRPr="00E139AD" w:rsidRDefault="00A0289E" w:rsidP="00A0289E">
      <w:pPr>
        <w:sectPr w:rsidR="00A0289E" w:rsidRPr="00E139AD">
          <w:pgSz w:w="11900" w:h="16840"/>
          <w:pgMar w:top="286" w:right="690" w:bottom="968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78" w:line="220" w:lineRule="exact"/>
      </w:pPr>
    </w:p>
    <w:p w:rsidR="00A0289E" w:rsidRPr="00E139AD" w:rsidRDefault="00A0289E" w:rsidP="00A0289E">
      <w:pPr>
        <w:autoSpaceDE w:val="0"/>
        <w:autoSpaceDN w:val="0"/>
        <w:spacing w:line="230" w:lineRule="auto"/>
      </w:pPr>
      <w:r w:rsidRPr="00E139AD">
        <w:rPr>
          <w:b/>
          <w:color w:val="000000"/>
          <w:sz w:val="24"/>
        </w:rPr>
        <w:t xml:space="preserve">СОДЕРЖАНИЕ УЧЕБНОГО ПРЕДМЕТА </w:t>
      </w:r>
    </w:p>
    <w:p w:rsidR="00A0289E" w:rsidRPr="00E139AD" w:rsidRDefault="00A0289E" w:rsidP="00A0289E">
      <w:pPr>
        <w:autoSpaceDE w:val="0"/>
        <w:autoSpaceDN w:val="0"/>
        <w:spacing w:before="346" w:line="271" w:lineRule="auto"/>
        <w:ind w:left="180" w:right="5184"/>
      </w:pPr>
      <w:r w:rsidRPr="00E139AD">
        <w:rPr>
          <w:b/>
          <w:color w:val="000000"/>
          <w:sz w:val="24"/>
        </w:rPr>
        <w:t xml:space="preserve">Модуль </w:t>
      </w:r>
      <w:r w:rsidRPr="00E139AD">
        <w:rPr>
          <w:color w:val="000000"/>
          <w:sz w:val="24"/>
        </w:rPr>
        <w:t>«</w:t>
      </w:r>
      <w:r w:rsidRPr="00E139AD">
        <w:rPr>
          <w:b/>
          <w:color w:val="000000"/>
          <w:sz w:val="24"/>
        </w:rPr>
        <w:t>МУЗЫКА МОЕГО КРАЯ</w:t>
      </w:r>
      <w:r w:rsidRPr="00E139AD">
        <w:rPr>
          <w:color w:val="000000"/>
          <w:sz w:val="24"/>
        </w:rPr>
        <w:t>»</w:t>
      </w:r>
      <w:r w:rsidRPr="00E139AD">
        <w:br/>
      </w:r>
      <w:r w:rsidRPr="00E139AD">
        <w:rPr>
          <w:i/>
          <w:color w:val="000000"/>
          <w:sz w:val="24"/>
        </w:rPr>
        <w:t xml:space="preserve">Наш край сегодня </w:t>
      </w:r>
      <w:r w:rsidRPr="00E139AD">
        <w:br/>
      </w:r>
      <w:r w:rsidRPr="00E139AD">
        <w:rPr>
          <w:color w:val="000000"/>
          <w:sz w:val="24"/>
        </w:rPr>
        <w:t>Современная музыкальная культура родного края.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62" w:lineRule="auto"/>
      </w:pPr>
      <w:r w:rsidRPr="00E139AD">
        <w:tab/>
      </w:r>
      <w:r w:rsidRPr="00E139AD">
        <w:rPr>
          <w:color w:val="000000"/>
          <w:sz w:val="24"/>
        </w:rPr>
        <w:t>Гимн республики, города (при наличии). Земляки — композиторы, исполнители, деятели культуры. Театр, филармония, консерватория.</w:t>
      </w:r>
    </w:p>
    <w:p w:rsidR="00A0289E" w:rsidRPr="00E139AD" w:rsidRDefault="00A0289E" w:rsidP="00A0289E">
      <w:pPr>
        <w:autoSpaceDE w:val="0"/>
        <w:autoSpaceDN w:val="0"/>
        <w:spacing w:before="190" w:line="271" w:lineRule="auto"/>
        <w:ind w:left="180" w:right="2880"/>
      </w:pP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«НАРОДНОЕ МУЗЫКАЛЬНОЕ ТВОРЧЕСТВО </w:t>
      </w:r>
      <w:proofErr w:type="spellStart"/>
      <w:r w:rsidRPr="00E139AD">
        <w:rPr>
          <w:b/>
          <w:color w:val="000000"/>
          <w:sz w:val="24"/>
        </w:rPr>
        <w:t>РОССИИ»</w:t>
      </w:r>
      <w:r w:rsidRPr="00E139AD">
        <w:rPr>
          <w:i/>
          <w:color w:val="000000"/>
          <w:sz w:val="24"/>
        </w:rPr>
        <w:t>На</w:t>
      </w:r>
      <w:proofErr w:type="spellEnd"/>
      <w:r w:rsidRPr="00E139AD">
        <w:rPr>
          <w:i/>
          <w:color w:val="000000"/>
          <w:sz w:val="24"/>
        </w:rPr>
        <w:t xml:space="preserve"> рубежах культур </w:t>
      </w:r>
      <w:r w:rsidRPr="00E139AD">
        <w:br/>
      </w:r>
      <w:r w:rsidRPr="00E139AD">
        <w:rPr>
          <w:color w:val="000000"/>
          <w:sz w:val="24"/>
        </w:rPr>
        <w:t>Взаимное влияние фольклорных традиций друг на друга.</w:t>
      </w:r>
    </w:p>
    <w:p w:rsidR="00A0289E" w:rsidRPr="00E139AD" w:rsidRDefault="00A0289E" w:rsidP="00A0289E">
      <w:pPr>
        <w:autoSpaceDE w:val="0"/>
        <w:autoSpaceDN w:val="0"/>
        <w:spacing w:before="72" w:line="230" w:lineRule="auto"/>
        <w:ind w:left="180"/>
      </w:pPr>
      <w:r w:rsidRPr="00E139AD">
        <w:rPr>
          <w:color w:val="000000"/>
          <w:sz w:val="24"/>
        </w:rPr>
        <w:t>Этнографические экспедиции и фестивали. Современная жизнь фольклора.</w:t>
      </w:r>
    </w:p>
    <w:p w:rsidR="00A0289E" w:rsidRPr="00E139AD" w:rsidRDefault="00A0289E" w:rsidP="00A0289E">
      <w:pPr>
        <w:autoSpaceDE w:val="0"/>
        <w:autoSpaceDN w:val="0"/>
        <w:spacing w:before="192" w:line="271" w:lineRule="auto"/>
        <w:ind w:left="180" w:right="288"/>
      </w:pP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«ЖАНРЫ МУЗЫКАЛЬНОГО ИСКУССТВА»</w:t>
      </w:r>
      <w:r w:rsidRPr="00E139AD">
        <w:br/>
      </w:r>
      <w:r w:rsidRPr="00E139AD">
        <w:rPr>
          <w:i/>
          <w:color w:val="000000"/>
          <w:sz w:val="24"/>
        </w:rPr>
        <w:t xml:space="preserve">Театральные жанры </w:t>
      </w:r>
      <w:r w:rsidRPr="00E139AD">
        <w:br/>
      </w:r>
      <w:r w:rsidRPr="00E139AD">
        <w:rPr>
          <w:color w:val="000000"/>
          <w:sz w:val="24"/>
        </w:rPr>
        <w:t>Опера, балет. Либретто. Строение музыкального спектакля: увертюра, действия, антракты, финал.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E139AD">
        <w:tab/>
      </w:r>
      <w:r w:rsidRPr="00E139AD">
        <w:rPr>
          <w:color w:val="000000"/>
          <w:sz w:val="24"/>
        </w:rPr>
        <w:t>Массовые сцены. Сольные номера главных героев. Номерная структура и сквозное развитие сюжета. Лейтмотивы.</w:t>
      </w:r>
    </w:p>
    <w:p w:rsidR="00A0289E" w:rsidRPr="00E139AD" w:rsidRDefault="00A0289E" w:rsidP="00A0289E">
      <w:pPr>
        <w:autoSpaceDE w:val="0"/>
        <w:autoSpaceDN w:val="0"/>
        <w:spacing w:before="70" w:line="230" w:lineRule="auto"/>
        <w:ind w:left="180"/>
      </w:pPr>
      <w:r w:rsidRPr="00E139AD">
        <w:rPr>
          <w:color w:val="000000"/>
          <w:sz w:val="24"/>
        </w:rPr>
        <w:t>Роль оркестра в музыкальном спектакле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/>
        <w:ind w:right="720"/>
      </w:pPr>
      <w:r w:rsidRPr="00E139AD">
        <w:tab/>
      </w: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«РУССКАЯ КЛАССИЧЕСКАЯ МУЗЫКА»</w:t>
      </w:r>
      <w:r w:rsidRPr="00E139AD">
        <w:br/>
      </w:r>
      <w:r w:rsidRPr="00E139AD">
        <w:tab/>
      </w:r>
      <w:r w:rsidRPr="00E139AD">
        <w:rPr>
          <w:i/>
          <w:color w:val="000000"/>
          <w:sz w:val="24"/>
        </w:rPr>
        <w:t xml:space="preserve">Русский балет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Мировая слава русского балета. Творчество композиторов (</w:t>
      </w:r>
      <w:proofErr w:type="spellStart"/>
      <w:r w:rsidRPr="00E139AD">
        <w:rPr>
          <w:color w:val="000000"/>
          <w:sz w:val="24"/>
        </w:rPr>
        <w:t>П.И.Чайковский</w:t>
      </w:r>
      <w:proofErr w:type="spellEnd"/>
      <w:r w:rsidRPr="00E139AD">
        <w:rPr>
          <w:color w:val="000000"/>
          <w:sz w:val="24"/>
        </w:rPr>
        <w:t xml:space="preserve">, </w:t>
      </w:r>
      <w:proofErr w:type="spellStart"/>
      <w:r w:rsidRPr="00E139AD">
        <w:rPr>
          <w:color w:val="000000"/>
          <w:sz w:val="24"/>
        </w:rPr>
        <w:t>С.С.Прокофьев</w:t>
      </w:r>
      <w:proofErr w:type="spellEnd"/>
      <w:r w:rsidRPr="00E139AD">
        <w:rPr>
          <w:color w:val="000000"/>
          <w:sz w:val="24"/>
        </w:rPr>
        <w:t xml:space="preserve">, </w:t>
      </w:r>
      <w:proofErr w:type="spellStart"/>
      <w:r w:rsidRPr="00E139AD">
        <w:rPr>
          <w:color w:val="000000"/>
          <w:sz w:val="24"/>
        </w:rPr>
        <w:t>И.Ф.Стравинский</w:t>
      </w:r>
      <w:proofErr w:type="spellEnd"/>
      <w:r w:rsidRPr="00E139AD">
        <w:rPr>
          <w:color w:val="000000"/>
          <w:sz w:val="24"/>
        </w:rPr>
        <w:t xml:space="preserve">, </w:t>
      </w:r>
      <w:proofErr w:type="spellStart"/>
      <w:r w:rsidRPr="00E139AD">
        <w:rPr>
          <w:color w:val="000000"/>
          <w:sz w:val="24"/>
        </w:rPr>
        <w:t>Р.К.Щедрин</w:t>
      </w:r>
      <w:proofErr w:type="spellEnd"/>
      <w:r w:rsidRPr="00E139AD">
        <w:rPr>
          <w:color w:val="000000"/>
          <w:sz w:val="24"/>
        </w:rPr>
        <w:t xml:space="preserve">), балетмейстеров, артистов </w:t>
      </w:r>
      <w:proofErr w:type="gramStart"/>
      <w:r w:rsidRPr="00E139AD">
        <w:rPr>
          <w:color w:val="000000"/>
          <w:sz w:val="24"/>
        </w:rPr>
        <w:t>ба-лета</w:t>
      </w:r>
      <w:proofErr w:type="gramEnd"/>
      <w:r w:rsidRPr="00E139AD">
        <w:rPr>
          <w:color w:val="000000"/>
          <w:sz w:val="24"/>
        </w:rPr>
        <w:t xml:space="preserve">. </w:t>
      </w:r>
      <w:proofErr w:type="spellStart"/>
      <w:r w:rsidRPr="00E139AD">
        <w:rPr>
          <w:color w:val="000000"/>
          <w:sz w:val="24"/>
        </w:rPr>
        <w:t>Дягилевские</w:t>
      </w:r>
      <w:proofErr w:type="spellEnd"/>
      <w:r w:rsidRPr="00E139AD">
        <w:rPr>
          <w:color w:val="000000"/>
          <w:sz w:val="24"/>
        </w:rPr>
        <w:t xml:space="preserve"> сезоны.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/>
        <w:ind w:right="1008"/>
      </w:pPr>
      <w:r w:rsidRPr="00E139AD">
        <w:tab/>
      </w: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«МУЗЫКА НАРОДОВ МИРА»</w:t>
      </w:r>
      <w:r w:rsidRPr="00E139AD">
        <w:br/>
      </w:r>
      <w:r w:rsidRPr="00E139AD">
        <w:tab/>
      </w:r>
      <w:r w:rsidRPr="00E139AD">
        <w:rPr>
          <w:i/>
          <w:color w:val="000000"/>
          <w:sz w:val="24"/>
        </w:rPr>
        <w:t xml:space="preserve">Народная музыка Американского континента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Стили и жанры американской музыки (кантри, блюз, </w:t>
      </w:r>
      <w:proofErr w:type="spellStart"/>
      <w:r w:rsidRPr="00E139AD">
        <w:rPr>
          <w:color w:val="000000"/>
          <w:sz w:val="24"/>
        </w:rPr>
        <w:t>спиричуэлс</w:t>
      </w:r>
      <w:proofErr w:type="spellEnd"/>
      <w:r w:rsidRPr="00E139AD">
        <w:rPr>
          <w:color w:val="000000"/>
          <w:sz w:val="24"/>
        </w:rPr>
        <w:t>, самба, босса-нова и др.). Смешение интонаций и ритмов различного происхождения.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1" w:lineRule="auto"/>
      </w:pPr>
      <w:r w:rsidRPr="00E139AD">
        <w:tab/>
      </w: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«ЕВРОПЕЙСКАЯ КЛАССИЧЕСКАЯ МУЗЫКА»</w:t>
      </w:r>
      <w:r w:rsidRPr="00E139AD">
        <w:br/>
      </w:r>
      <w:r w:rsidRPr="00E139AD">
        <w:tab/>
      </w:r>
      <w:r w:rsidRPr="00E139AD">
        <w:rPr>
          <w:i/>
          <w:color w:val="000000"/>
          <w:sz w:val="24"/>
        </w:rPr>
        <w:t xml:space="preserve">Музыкант и публика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Кумиры публики (на примере творчества </w:t>
      </w:r>
      <w:proofErr w:type="spellStart"/>
      <w:r w:rsidRPr="00E139AD">
        <w:rPr>
          <w:color w:val="000000"/>
          <w:sz w:val="24"/>
        </w:rPr>
        <w:t>В.А.Моцарта</w:t>
      </w:r>
      <w:proofErr w:type="spellEnd"/>
      <w:r w:rsidRPr="00E139AD">
        <w:rPr>
          <w:color w:val="000000"/>
          <w:sz w:val="24"/>
        </w:rPr>
        <w:t xml:space="preserve">, </w:t>
      </w:r>
      <w:proofErr w:type="spellStart"/>
      <w:r w:rsidRPr="00E139AD">
        <w:rPr>
          <w:color w:val="000000"/>
          <w:sz w:val="24"/>
        </w:rPr>
        <w:t>Н.Паганини</w:t>
      </w:r>
      <w:proofErr w:type="spellEnd"/>
      <w:r w:rsidRPr="00E139AD">
        <w:rPr>
          <w:color w:val="000000"/>
          <w:sz w:val="24"/>
        </w:rPr>
        <w:t xml:space="preserve">, </w:t>
      </w:r>
      <w:proofErr w:type="spellStart"/>
      <w:r w:rsidRPr="00E139AD">
        <w:rPr>
          <w:color w:val="000000"/>
          <w:sz w:val="24"/>
        </w:rPr>
        <w:t>Ф.Листа</w:t>
      </w:r>
      <w:proofErr w:type="spellEnd"/>
      <w:r w:rsidRPr="00E139AD">
        <w:rPr>
          <w:color w:val="000000"/>
          <w:sz w:val="24"/>
        </w:rPr>
        <w:t xml:space="preserve">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2"/>
        <w:ind w:right="144"/>
      </w:pPr>
      <w:r w:rsidRPr="00E139AD">
        <w:tab/>
      </w: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«ИСТОКИ И ОБРАЗЫ РУССКОЙ И ЕВРОПЕЙСКОЙ ДУХОВНОЙ МУЗЫКИ»</w:t>
      </w:r>
      <w:r w:rsidRPr="00E139AD">
        <w:tab/>
      </w:r>
      <w:r w:rsidRPr="00E139AD">
        <w:rPr>
          <w:i/>
          <w:color w:val="000000"/>
          <w:sz w:val="24"/>
        </w:rPr>
        <w:t xml:space="preserve">Религиозные темы и образы в современной музыке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Сохранение </w:t>
      </w:r>
      <w:proofErr w:type="spellStart"/>
      <w:r w:rsidRPr="00E139AD">
        <w:rPr>
          <w:color w:val="000000"/>
          <w:sz w:val="24"/>
        </w:rPr>
        <w:t>тра</w:t>
      </w:r>
      <w:proofErr w:type="spellEnd"/>
      <w:r w:rsidRPr="00E139AD">
        <w:rPr>
          <w:color w:val="000000"/>
          <w:sz w:val="24"/>
        </w:rPr>
        <w:t>​</w:t>
      </w:r>
      <w:proofErr w:type="spellStart"/>
      <w:r w:rsidRPr="00E139AD">
        <w:rPr>
          <w:color w:val="000000"/>
          <w:sz w:val="24"/>
        </w:rPr>
        <w:t>диций</w:t>
      </w:r>
      <w:proofErr w:type="spellEnd"/>
      <w:r w:rsidRPr="00E139AD">
        <w:rPr>
          <w:color w:val="000000"/>
          <w:sz w:val="24"/>
        </w:rPr>
        <w:t xml:space="preserve"> духовной музыки сегодня. </w:t>
      </w:r>
      <w:proofErr w:type="gramStart"/>
      <w:r w:rsidRPr="00E139AD">
        <w:rPr>
          <w:color w:val="000000"/>
          <w:sz w:val="24"/>
        </w:rPr>
        <w:t>Переосмысление  религиозной</w:t>
      </w:r>
      <w:proofErr w:type="gramEnd"/>
      <w:r w:rsidRPr="00E139AD">
        <w:rPr>
          <w:color w:val="000000"/>
          <w:sz w:val="24"/>
        </w:rPr>
        <w:t xml:space="preserve"> темы в творчестве композиторов </w:t>
      </w:r>
      <w:r>
        <w:rPr>
          <w:color w:val="000000"/>
          <w:sz w:val="24"/>
        </w:rPr>
        <w:t>XX</w:t>
      </w:r>
      <w:r w:rsidRPr="00E139AD">
        <w:rPr>
          <w:color w:val="000000"/>
          <w:sz w:val="24"/>
        </w:rPr>
        <w:t>—</w:t>
      </w:r>
      <w:r>
        <w:rPr>
          <w:color w:val="000000"/>
          <w:sz w:val="24"/>
        </w:rPr>
        <w:t>XXI</w:t>
      </w:r>
      <w:r w:rsidRPr="00E139AD">
        <w:rPr>
          <w:color w:val="000000"/>
          <w:sz w:val="24"/>
        </w:rPr>
        <w:t xml:space="preserve"> веков. Рели​</w:t>
      </w:r>
      <w:proofErr w:type="spellStart"/>
      <w:r w:rsidRPr="00E139AD">
        <w:rPr>
          <w:color w:val="000000"/>
          <w:sz w:val="24"/>
        </w:rPr>
        <w:t>гиозная</w:t>
      </w:r>
      <w:proofErr w:type="spellEnd"/>
      <w:r w:rsidRPr="00E139AD">
        <w:rPr>
          <w:color w:val="000000"/>
          <w:sz w:val="24"/>
        </w:rPr>
        <w:t xml:space="preserve"> тематика в контексте поп-культуры.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1" w:lineRule="auto"/>
      </w:pPr>
      <w:r w:rsidRPr="00E139AD">
        <w:tab/>
      </w: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«СВЯЗЬ МУЗЫКИ С ДРУГИМИ ВИДАМИ ИСКУССТВА»</w:t>
      </w:r>
      <w:r w:rsidRPr="00E139AD">
        <w:br/>
      </w:r>
      <w:r w:rsidRPr="00E139AD">
        <w:tab/>
      </w:r>
      <w:r w:rsidRPr="00E139AD">
        <w:rPr>
          <w:i/>
          <w:color w:val="000000"/>
          <w:sz w:val="24"/>
        </w:rPr>
        <w:t xml:space="preserve">Музыка кино и телевидения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</w:t>
      </w:r>
      <w:proofErr w:type="spellStart"/>
      <w:r w:rsidRPr="00E139AD">
        <w:rPr>
          <w:color w:val="000000"/>
          <w:sz w:val="24"/>
        </w:rPr>
        <w:t>Р.Роджерса</w:t>
      </w:r>
      <w:proofErr w:type="spellEnd"/>
      <w:r w:rsidRPr="00E139AD">
        <w:rPr>
          <w:color w:val="000000"/>
          <w:sz w:val="24"/>
        </w:rPr>
        <w:t xml:space="preserve">, </w:t>
      </w:r>
      <w:proofErr w:type="spellStart"/>
      <w:r w:rsidRPr="00E139AD">
        <w:rPr>
          <w:color w:val="000000"/>
          <w:sz w:val="24"/>
        </w:rPr>
        <w:t>Ф.Лоу</w:t>
      </w:r>
      <w:proofErr w:type="spellEnd"/>
      <w:r w:rsidRPr="00E139AD">
        <w:rPr>
          <w:color w:val="000000"/>
          <w:sz w:val="24"/>
        </w:rPr>
        <w:t xml:space="preserve">, </w:t>
      </w:r>
      <w:proofErr w:type="spellStart"/>
      <w:r w:rsidRPr="00E139AD">
        <w:rPr>
          <w:color w:val="000000"/>
          <w:sz w:val="24"/>
        </w:rPr>
        <w:t>Г.Гладкова</w:t>
      </w:r>
      <w:proofErr w:type="spellEnd"/>
      <w:r w:rsidRPr="00E139AD">
        <w:rPr>
          <w:color w:val="000000"/>
          <w:sz w:val="24"/>
        </w:rPr>
        <w:t xml:space="preserve">, </w:t>
      </w:r>
      <w:proofErr w:type="spellStart"/>
      <w:r w:rsidRPr="00E139AD">
        <w:rPr>
          <w:color w:val="000000"/>
          <w:sz w:val="24"/>
        </w:rPr>
        <w:t>А.Шнитке</w:t>
      </w:r>
      <w:proofErr w:type="spellEnd"/>
      <w:r w:rsidRPr="00E139AD">
        <w:rPr>
          <w:color w:val="000000"/>
          <w:sz w:val="24"/>
        </w:rPr>
        <w:t>).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/>
        <w:ind w:right="288"/>
      </w:pPr>
      <w:r w:rsidRPr="00E139AD">
        <w:tab/>
      </w:r>
      <w:proofErr w:type="spellStart"/>
      <w:r>
        <w:rPr>
          <w:b/>
          <w:color w:val="0F0F50"/>
          <w:sz w:val="24"/>
        </w:rPr>
        <w:t>M</w:t>
      </w:r>
      <w:r w:rsidRPr="00E139AD">
        <w:rPr>
          <w:b/>
          <w:color w:val="0F0F50"/>
          <w:sz w:val="24"/>
        </w:rPr>
        <w:t>одуль</w:t>
      </w:r>
      <w:proofErr w:type="spellEnd"/>
      <w:r w:rsidRPr="00E139AD">
        <w:rPr>
          <w:b/>
          <w:color w:val="0F0F50"/>
          <w:sz w:val="24"/>
        </w:rPr>
        <w:t xml:space="preserve"> «СОВРЕМЕННАЯ МУЗЫКА: ОСНОВНЫЕ ЖАНРЫ И НАПРАВЛЕНИЯ»</w:t>
      </w:r>
      <w:r w:rsidRPr="00E139AD">
        <w:tab/>
      </w:r>
      <w:r w:rsidRPr="00E139AD">
        <w:rPr>
          <w:i/>
          <w:color w:val="000000"/>
          <w:sz w:val="24"/>
        </w:rPr>
        <w:t xml:space="preserve">Молодёжная музыкальная культура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Направления и стили молодёжной музыкальной культуры </w:t>
      </w:r>
      <w:r>
        <w:rPr>
          <w:color w:val="000000"/>
          <w:sz w:val="24"/>
        </w:rPr>
        <w:t>XX</w:t>
      </w:r>
      <w:r w:rsidRPr="00E139AD">
        <w:rPr>
          <w:color w:val="000000"/>
          <w:sz w:val="24"/>
        </w:rPr>
        <w:t>—</w:t>
      </w:r>
      <w:r>
        <w:rPr>
          <w:color w:val="000000"/>
          <w:sz w:val="24"/>
        </w:rPr>
        <w:t>XXI</w:t>
      </w:r>
      <w:r w:rsidRPr="00E139AD">
        <w:rPr>
          <w:color w:val="000000"/>
          <w:sz w:val="24"/>
        </w:rPr>
        <w:t xml:space="preserve"> веков (рок-н-ролл, рок, панк, рэп, хип-хоп и др.). Социальный и коммерческий контекст массовой музыкальной культуры.</w:t>
      </w:r>
    </w:p>
    <w:p w:rsidR="00A0289E" w:rsidRPr="00E139AD" w:rsidRDefault="00A0289E" w:rsidP="00A0289E">
      <w:pPr>
        <w:sectPr w:rsidR="00A0289E" w:rsidRPr="00E139AD">
          <w:pgSz w:w="11900" w:h="16840"/>
          <w:pgMar w:top="298" w:right="650" w:bottom="4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78" w:line="220" w:lineRule="exact"/>
      </w:pPr>
    </w:p>
    <w:p w:rsidR="00A0289E" w:rsidRPr="00E139AD" w:rsidRDefault="00A0289E" w:rsidP="00A0289E">
      <w:pPr>
        <w:autoSpaceDE w:val="0"/>
        <w:autoSpaceDN w:val="0"/>
        <w:spacing w:line="230" w:lineRule="auto"/>
      </w:pPr>
      <w:r w:rsidRPr="00E139AD">
        <w:rPr>
          <w:b/>
          <w:color w:val="000000"/>
          <w:sz w:val="24"/>
        </w:rPr>
        <w:t>ПЛАНИРУЕМЫЕ ОБРАЗОВАТЕЛЬНЫЕ РЕЗУЛЬТАТЫ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346" w:line="262" w:lineRule="auto"/>
        <w:ind w:right="288"/>
      </w:pPr>
      <w:r w:rsidRPr="00E139AD">
        <w:tab/>
      </w:r>
      <w:r w:rsidRPr="00E139AD">
        <w:rPr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E139AD">
        <w:rPr>
          <w:color w:val="000000"/>
          <w:sz w:val="24"/>
        </w:rPr>
        <w:t>метапредметных</w:t>
      </w:r>
      <w:proofErr w:type="spellEnd"/>
      <w:r w:rsidRPr="00E139AD">
        <w:rPr>
          <w:color w:val="000000"/>
          <w:sz w:val="24"/>
        </w:rPr>
        <w:t xml:space="preserve"> и предметных.</w:t>
      </w:r>
    </w:p>
    <w:p w:rsidR="00A0289E" w:rsidRPr="00E139AD" w:rsidRDefault="00A0289E" w:rsidP="00A0289E">
      <w:pPr>
        <w:autoSpaceDE w:val="0"/>
        <w:autoSpaceDN w:val="0"/>
        <w:spacing w:before="262" w:line="230" w:lineRule="auto"/>
      </w:pPr>
      <w:r w:rsidRPr="00E139AD">
        <w:rPr>
          <w:b/>
          <w:color w:val="000000"/>
          <w:sz w:val="24"/>
        </w:rPr>
        <w:t>ЛИЧНОСТНЫЕ РЕЗУЛЬТАТЫ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66" w:line="286" w:lineRule="auto"/>
      </w:pPr>
      <w:r w:rsidRPr="00E139AD">
        <w:tab/>
      </w:r>
      <w:r w:rsidRPr="00E139AD">
        <w:rPr>
          <w:color w:val="000000"/>
          <w:sz w:val="24"/>
        </w:rPr>
        <w:t xml:space="preserve">Личностные результаты освоения рабочей программы по музыке для основного общего </w:t>
      </w:r>
      <w:r w:rsidRPr="00E139AD">
        <w:br/>
      </w:r>
      <w:r w:rsidRPr="00E139AD">
        <w:rPr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 w:rsidRPr="00E139AD">
        <w:br/>
      </w:r>
      <w:r w:rsidRPr="00E139AD">
        <w:rPr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E139AD">
        <w:br/>
      </w:r>
      <w:r w:rsidRPr="00E139AD">
        <w:tab/>
      </w:r>
      <w:r w:rsidRPr="00E139AD">
        <w:rPr>
          <w:b/>
          <w:i/>
          <w:color w:val="000000"/>
          <w:sz w:val="24"/>
        </w:rPr>
        <w:t xml:space="preserve">Гражданско-патриотического воспитания: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 w:rsidRPr="00E139AD">
        <w:br/>
      </w:r>
      <w:r w:rsidRPr="00E139AD">
        <w:rPr>
          <w:color w:val="000000"/>
          <w:sz w:val="24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/>
        <w:ind w:right="1152"/>
      </w:pPr>
      <w:r w:rsidRPr="00E139AD">
        <w:tab/>
      </w:r>
      <w:r w:rsidRPr="00E139AD">
        <w:rPr>
          <w:b/>
          <w:i/>
          <w:color w:val="000000"/>
          <w:sz w:val="24"/>
        </w:rPr>
        <w:t xml:space="preserve">Духовно-нравственного воспитания: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/>
        <w:ind w:right="432"/>
      </w:pPr>
      <w:r w:rsidRPr="00E139AD">
        <w:tab/>
      </w:r>
      <w:r w:rsidRPr="00E139AD">
        <w:rPr>
          <w:b/>
          <w:i/>
          <w:color w:val="000000"/>
          <w:sz w:val="24"/>
        </w:rPr>
        <w:t xml:space="preserve">Эстетического воспитания: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/>
      </w:pPr>
      <w:r w:rsidRPr="00E139AD">
        <w:tab/>
      </w:r>
      <w:r w:rsidRPr="00E139AD">
        <w:rPr>
          <w:b/>
          <w:i/>
          <w:color w:val="000000"/>
          <w:sz w:val="24"/>
        </w:rPr>
        <w:t xml:space="preserve">Ценности научного познания: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1" w:lineRule="auto"/>
      </w:pPr>
      <w:r w:rsidRPr="00E139AD">
        <w:tab/>
      </w:r>
      <w:r w:rsidRPr="00E139AD">
        <w:rPr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E139AD">
        <w:tab/>
      </w:r>
      <w:r w:rsidRPr="00E139AD">
        <w:rPr>
          <w:color w:val="000000"/>
          <w:sz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2"/>
        <w:ind w:right="288"/>
      </w:pPr>
      <w:r w:rsidRPr="00E139AD">
        <w:tab/>
      </w:r>
      <w:r w:rsidRPr="00E139AD">
        <w:rPr>
          <w:b/>
          <w:i/>
          <w:color w:val="000000"/>
          <w:sz w:val="24"/>
        </w:rPr>
        <w:t xml:space="preserve">Трудового воспитания: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A0289E" w:rsidRPr="00E139AD" w:rsidRDefault="00A0289E" w:rsidP="00A0289E">
      <w:pPr>
        <w:autoSpaceDE w:val="0"/>
        <w:autoSpaceDN w:val="0"/>
        <w:spacing w:before="70" w:line="262" w:lineRule="auto"/>
        <w:ind w:left="180" w:right="2592"/>
      </w:pPr>
      <w:r w:rsidRPr="00E139AD">
        <w:rPr>
          <w:b/>
          <w:i/>
          <w:color w:val="000000"/>
          <w:sz w:val="24"/>
        </w:rPr>
        <w:t xml:space="preserve">Экологического воспитания: </w:t>
      </w:r>
      <w:r w:rsidRPr="00E139AD">
        <w:br/>
      </w:r>
      <w:r w:rsidRPr="00E139AD">
        <w:rPr>
          <w:color w:val="000000"/>
          <w:sz w:val="24"/>
        </w:rPr>
        <w:t>бережное отношение к природе; неприятие действий, приносящих ей вред.</w:t>
      </w:r>
    </w:p>
    <w:p w:rsidR="00A0289E" w:rsidRPr="00E139AD" w:rsidRDefault="00A0289E" w:rsidP="00A0289E">
      <w:pPr>
        <w:autoSpaceDE w:val="0"/>
        <w:autoSpaceDN w:val="0"/>
        <w:spacing w:before="262" w:line="230" w:lineRule="auto"/>
      </w:pPr>
      <w:r w:rsidRPr="00E139AD">
        <w:rPr>
          <w:b/>
          <w:color w:val="000000"/>
          <w:sz w:val="24"/>
        </w:rPr>
        <w:t>МЕТАПРЕДМЕТНЫЕ РЕЗУЛЬТАТЫ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66" w:line="271" w:lineRule="auto"/>
        <w:ind w:right="288"/>
      </w:pPr>
      <w:r w:rsidRPr="00E139AD">
        <w:tab/>
      </w:r>
      <w:proofErr w:type="spellStart"/>
      <w:r w:rsidRPr="00E139AD">
        <w:rPr>
          <w:color w:val="000000"/>
          <w:sz w:val="24"/>
        </w:rPr>
        <w:t>Метапредметные</w:t>
      </w:r>
      <w:proofErr w:type="spellEnd"/>
      <w:r w:rsidRPr="00E139AD">
        <w:rPr>
          <w:color w:val="000000"/>
          <w:sz w:val="24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E139AD">
        <w:br/>
      </w:r>
      <w:r w:rsidRPr="00E139AD">
        <w:tab/>
      </w:r>
      <w:r w:rsidRPr="00E139AD">
        <w:rPr>
          <w:b/>
          <w:color w:val="000000"/>
          <w:sz w:val="24"/>
        </w:rPr>
        <w:t>1. Овладение универсальными познавательными действиями.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E139AD">
        <w:tab/>
      </w:r>
      <w:r w:rsidRPr="00E139AD">
        <w:rPr>
          <w:i/>
          <w:color w:val="000000"/>
          <w:sz w:val="24"/>
        </w:rPr>
        <w:t>Базовые логические действия: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A0289E" w:rsidRPr="00E139AD" w:rsidRDefault="00A0289E" w:rsidP="00A0289E">
      <w:pPr>
        <w:sectPr w:rsidR="00A0289E" w:rsidRPr="00E139AD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78" w:line="220" w:lineRule="exact"/>
      </w:pP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line="286" w:lineRule="auto"/>
      </w:pPr>
      <w:r w:rsidRPr="00E139AD">
        <w:tab/>
      </w:r>
      <w:r w:rsidRPr="00E139AD">
        <w:rPr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E139AD">
        <w:br/>
      </w:r>
      <w:r w:rsidRPr="00E139AD">
        <w:rPr>
          <w:color w:val="000000"/>
          <w:sz w:val="24"/>
        </w:rPr>
        <w:t>предложенного учителем алгоритма;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8" w:lineRule="auto"/>
      </w:pPr>
      <w:r w:rsidRPr="00E139AD">
        <w:tab/>
      </w:r>
      <w:r w:rsidRPr="00E139AD">
        <w:rPr>
          <w:i/>
          <w:color w:val="000000"/>
          <w:sz w:val="24"/>
        </w:rPr>
        <w:t xml:space="preserve">Базовые исследовательские действия: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E139AD">
        <w:br/>
      </w:r>
      <w:r w:rsidRPr="00E139AD">
        <w:rPr>
          <w:color w:val="000000"/>
          <w:sz w:val="24"/>
        </w:rPr>
        <w:t xml:space="preserve">исполнительских навыков;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139AD">
        <w:rPr>
          <w:color w:val="000000"/>
          <w:sz w:val="24"/>
        </w:rPr>
        <w:t>музицирования</w:t>
      </w:r>
      <w:proofErr w:type="spellEnd"/>
      <w:r w:rsidRPr="00E139AD">
        <w:rPr>
          <w:color w:val="000000"/>
          <w:sz w:val="24"/>
        </w:rPr>
        <w:t xml:space="preserve">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E139AD">
        <w:br/>
      </w:r>
      <w:r w:rsidRPr="00E139AD">
        <w:rPr>
          <w:color w:val="000000"/>
          <w:sz w:val="24"/>
        </w:rPr>
        <w:t xml:space="preserve">причина — следствие);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E139AD">
        <w:br/>
      </w:r>
      <w:r w:rsidRPr="00E139AD">
        <w:rPr>
          <w:color w:val="000000"/>
          <w:sz w:val="24"/>
        </w:rPr>
        <w:t xml:space="preserve">классификации, сравнения, исследования);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8" w:lineRule="auto"/>
      </w:pPr>
      <w:r w:rsidRPr="00E139AD">
        <w:tab/>
      </w:r>
      <w:r w:rsidRPr="00E139AD">
        <w:rPr>
          <w:i/>
          <w:color w:val="000000"/>
          <w:sz w:val="24"/>
        </w:rPr>
        <w:t xml:space="preserve">Работа с информацией: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выбирать источник получения информации;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анализировать музыкальные тексты (акустические и нотные) по предложенному учителем алгоритму;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самостоятельно создавать схемы, таблицы для представления информации.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3" w:lineRule="auto"/>
        <w:ind w:right="144"/>
      </w:pPr>
      <w:r w:rsidRPr="00E139AD">
        <w:tab/>
      </w:r>
      <w:r w:rsidRPr="00E139AD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E139AD">
        <w:br/>
      </w:r>
      <w:r w:rsidRPr="00E139AD">
        <w:tab/>
      </w:r>
      <w:r w:rsidRPr="00E139AD">
        <w:rPr>
          <w:i/>
          <w:color w:val="000000"/>
          <w:sz w:val="24"/>
        </w:rPr>
        <w:t xml:space="preserve">Невербальная коммуникация: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 w:rsidRPr="00E139AD">
        <w:br/>
      </w:r>
      <w:r w:rsidRPr="00E139AD">
        <w:rPr>
          <w:color w:val="000000"/>
          <w:sz w:val="24"/>
        </w:rPr>
        <w:t xml:space="preserve">эмоционально-образное содержание музыкального высказывания;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0289E" w:rsidRPr="00E139AD" w:rsidRDefault="00A0289E" w:rsidP="00A0289E">
      <w:pPr>
        <w:sectPr w:rsidR="00A0289E" w:rsidRPr="00E139AD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78" w:line="220" w:lineRule="exact"/>
      </w:pP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line="262" w:lineRule="auto"/>
      </w:pPr>
      <w:r w:rsidRPr="00E139AD">
        <w:tab/>
      </w:r>
      <w:r w:rsidRPr="00E139AD">
        <w:rPr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6" w:lineRule="auto"/>
        <w:ind w:right="144"/>
      </w:pPr>
      <w:r w:rsidRPr="00E139AD">
        <w:tab/>
      </w:r>
      <w:r w:rsidRPr="00E139AD">
        <w:rPr>
          <w:i/>
          <w:color w:val="000000"/>
          <w:sz w:val="24"/>
        </w:rPr>
        <w:t xml:space="preserve">Вербальная коммуникация: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проявлять уважительное отношение к собеседнику, соблюдать правила ведения диалога и дискуссии;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признавать возможность существования разных точек зрения;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корректно и аргументированно высказывать своё мнение;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строить речевое высказывание в соответствии с поставленной задачей;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готовить небольшие публичные выступления;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8" w:lineRule="auto"/>
        <w:ind w:right="144"/>
      </w:pPr>
      <w:r w:rsidRPr="00E139AD">
        <w:tab/>
      </w:r>
      <w:r w:rsidRPr="00E139AD">
        <w:rPr>
          <w:i/>
          <w:color w:val="000000"/>
          <w:sz w:val="24"/>
        </w:rPr>
        <w:t xml:space="preserve">Совместная деятельность (сотрудничество):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стремиться к объединению усилий, эмоциональной </w:t>
      </w:r>
      <w:proofErr w:type="spellStart"/>
      <w:r w:rsidRPr="00E139AD">
        <w:rPr>
          <w:color w:val="000000"/>
          <w:sz w:val="24"/>
        </w:rPr>
        <w:t>эмпатии</w:t>
      </w:r>
      <w:proofErr w:type="spellEnd"/>
      <w:r w:rsidRPr="00E139AD">
        <w:rPr>
          <w:color w:val="000000"/>
          <w:sz w:val="24"/>
        </w:rPr>
        <w:t xml:space="preserve"> в ситуациях совместного восприятия, исполнения музыки;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:rsidR="00A0289E" w:rsidRPr="00E139AD" w:rsidRDefault="00A0289E" w:rsidP="00A0289E">
      <w:pPr>
        <w:autoSpaceDE w:val="0"/>
        <w:autoSpaceDN w:val="0"/>
        <w:spacing w:before="70"/>
        <w:ind w:left="180" w:right="2304"/>
      </w:pPr>
      <w:r w:rsidRPr="00E139AD">
        <w:rPr>
          <w:b/>
          <w:color w:val="000000"/>
          <w:sz w:val="24"/>
        </w:rPr>
        <w:t xml:space="preserve">3. Овладение универсальными регулятивными действиями </w:t>
      </w:r>
      <w:r w:rsidRPr="00E139AD">
        <w:br/>
      </w:r>
      <w:r w:rsidRPr="00E139AD">
        <w:rPr>
          <w:color w:val="000000"/>
          <w:sz w:val="24"/>
        </w:rPr>
        <w:t xml:space="preserve">Самоорганизация: </w:t>
      </w:r>
      <w:r w:rsidRPr="00E139AD">
        <w:br/>
      </w:r>
      <w:r w:rsidRPr="00E139AD">
        <w:rPr>
          <w:color w:val="000000"/>
          <w:sz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A0289E" w:rsidRPr="00E139AD" w:rsidRDefault="00A0289E" w:rsidP="00A0289E">
      <w:pPr>
        <w:autoSpaceDE w:val="0"/>
        <w:autoSpaceDN w:val="0"/>
        <w:spacing w:before="72" w:line="271" w:lineRule="auto"/>
        <w:ind w:left="180" w:right="3600"/>
      </w:pPr>
      <w:r w:rsidRPr="00E139AD">
        <w:rPr>
          <w:color w:val="000000"/>
          <w:sz w:val="24"/>
        </w:rPr>
        <w:t xml:space="preserve">Самоконтроль: </w:t>
      </w:r>
      <w:r w:rsidRPr="00E139AD">
        <w:br/>
      </w:r>
      <w:r w:rsidRPr="00E139AD">
        <w:rPr>
          <w:color w:val="000000"/>
          <w:sz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A0289E" w:rsidRPr="00E139AD" w:rsidRDefault="00A0289E" w:rsidP="00A0289E">
      <w:pPr>
        <w:autoSpaceDE w:val="0"/>
        <w:autoSpaceDN w:val="0"/>
        <w:spacing w:before="70"/>
        <w:ind w:firstLine="180"/>
      </w:pPr>
      <w:r w:rsidRPr="00E139AD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A0289E" w:rsidRPr="00E139AD" w:rsidRDefault="00A0289E" w:rsidP="00A0289E">
      <w:pPr>
        <w:autoSpaceDE w:val="0"/>
        <w:autoSpaceDN w:val="0"/>
        <w:spacing w:before="262" w:line="230" w:lineRule="auto"/>
      </w:pPr>
      <w:r w:rsidRPr="00E139AD">
        <w:rPr>
          <w:b/>
          <w:color w:val="000000"/>
          <w:sz w:val="24"/>
        </w:rPr>
        <w:t>ПРЕДМЕТНЫЕ РЕЗУЛЬТАТЫ</w:t>
      </w:r>
    </w:p>
    <w:p w:rsidR="00A0289E" w:rsidRPr="00E139AD" w:rsidRDefault="00A0289E" w:rsidP="00A0289E">
      <w:pPr>
        <w:autoSpaceDE w:val="0"/>
        <w:autoSpaceDN w:val="0"/>
        <w:spacing w:before="166"/>
        <w:ind w:right="288" w:firstLine="180"/>
      </w:pPr>
      <w:r w:rsidRPr="00E139AD">
        <w:rPr>
          <w:color w:val="000000"/>
          <w:sz w:val="24"/>
        </w:rPr>
        <w:t xml:space="preserve">Предметные результаты характеризуют </w:t>
      </w:r>
      <w:proofErr w:type="spellStart"/>
      <w:r w:rsidRPr="00E139AD">
        <w:rPr>
          <w:color w:val="000000"/>
          <w:sz w:val="24"/>
        </w:rPr>
        <w:t>сформированность</w:t>
      </w:r>
      <w:proofErr w:type="spellEnd"/>
      <w:r w:rsidRPr="00E139AD">
        <w:rPr>
          <w:color w:val="000000"/>
          <w:sz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A0289E" w:rsidRPr="00E139AD" w:rsidRDefault="00A0289E" w:rsidP="00A0289E">
      <w:pPr>
        <w:autoSpaceDE w:val="0"/>
        <w:autoSpaceDN w:val="0"/>
        <w:spacing w:before="190" w:line="230" w:lineRule="auto"/>
        <w:ind w:left="180"/>
      </w:pPr>
      <w:r w:rsidRPr="00E139AD">
        <w:rPr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A0289E" w:rsidRPr="00E139AD" w:rsidRDefault="00A0289E" w:rsidP="00A0289E">
      <w:pPr>
        <w:autoSpaceDE w:val="0"/>
        <w:autoSpaceDN w:val="0"/>
        <w:spacing w:before="190" w:line="230" w:lineRule="auto"/>
        <w:jc w:val="center"/>
      </w:pPr>
      <w:r w:rsidRPr="00E139AD">
        <w:rPr>
          <w:color w:val="000000"/>
          <w:sz w:val="24"/>
        </w:rPr>
        <w:t>—  осознают принципы универсальности и всеобщности музыки как вида искусства, неразрывную</w:t>
      </w:r>
    </w:p>
    <w:p w:rsidR="00A0289E" w:rsidRPr="00E139AD" w:rsidRDefault="00A0289E" w:rsidP="00A0289E">
      <w:pPr>
        <w:sectPr w:rsidR="00A0289E" w:rsidRPr="00E139AD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66" w:line="220" w:lineRule="exact"/>
      </w:pP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line="288" w:lineRule="auto"/>
      </w:pPr>
      <w:r w:rsidRPr="00E139AD">
        <w:rPr>
          <w:color w:val="000000"/>
          <w:sz w:val="24"/>
        </w:rPr>
        <w:t>связь музыки и жизни человека, всего человечества, могут рассуждать на эту тему;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—  воспринимают российскую музыкальную культуру как целостное и самобытное </w:t>
      </w:r>
      <w:r w:rsidRPr="00E139AD">
        <w:br/>
      </w:r>
      <w:r w:rsidRPr="00E139AD">
        <w:rPr>
          <w:color w:val="000000"/>
          <w:sz w:val="24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E139AD">
        <w:br/>
      </w:r>
      <w:r w:rsidRPr="00E139AD">
        <w:rPr>
          <w:color w:val="000000"/>
          <w:sz w:val="24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E139AD">
        <w:tab/>
      </w:r>
      <w:r w:rsidRPr="00E139AD">
        <w:rPr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E139AD">
        <w:rPr>
          <w:color w:val="000000"/>
          <w:sz w:val="24"/>
        </w:rPr>
        <w:t>сформированность</w:t>
      </w:r>
      <w:proofErr w:type="spellEnd"/>
      <w:r w:rsidRPr="00E139AD">
        <w:rPr>
          <w:color w:val="000000"/>
          <w:sz w:val="24"/>
        </w:rPr>
        <w:t xml:space="preserve"> умений.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1" w:lineRule="auto"/>
        <w:ind w:right="288"/>
      </w:pPr>
      <w:r w:rsidRPr="00E139AD">
        <w:tab/>
      </w:r>
      <w:r w:rsidRPr="00E139AD">
        <w:rPr>
          <w:b/>
          <w:color w:val="000000"/>
          <w:sz w:val="24"/>
        </w:rPr>
        <w:t xml:space="preserve">Модуль «Музыка моего края»: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знать музыкальные традиции своей республики, края, народа;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характеризовать особенности творчества народных и профессиональных музыкантов, творческих коллективов своего края;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исполнять и оценивать образцы музыкального фольклора и сочинения композиторов своей малой родины.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6" w:lineRule="auto"/>
        <w:ind w:right="432"/>
      </w:pPr>
      <w:r w:rsidRPr="00E139AD">
        <w:tab/>
      </w:r>
      <w:r w:rsidRPr="00E139AD">
        <w:rPr>
          <w:b/>
          <w:color w:val="000000"/>
          <w:sz w:val="24"/>
        </w:rPr>
        <w:t xml:space="preserve">Модуль «Народное музыкальное творчество России»: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6" w:lineRule="auto"/>
      </w:pPr>
      <w:r w:rsidRPr="00E139AD">
        <w:tab/>
      </w:r>
      <w:r w:rsidRPr="00E139AD">
        <w:rPr>
          <w:b/>
          <w:color w:val="000000"/>
          <w:sz w:val="24"/>
        </w:rPr>
        <w:t xml:space="preserve">Модуль «Музыка народов мира»: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3" w:lineRule="auto"/>
        <w:ind w:right="432"/>
      </w:pPr>
      <w:r w:rsidRPr="00E139AD">
        <w:tab/>
      </w:r>
      <w:r w:rsidRPr="00E139AD">
        <w:rPr>
          <w:b/>
          <w:color w:val="000000"/>
          <w:sz w:val="24"/>
        </w:rPr>
        <w:t xml:space="preserve">Модуль «Европейская классическая музыка»: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исполнять (в том числе фрагментарно) сочинения композиторов-классиков;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характеризовать музыкальный образ и выразительные средства, использованные композитором,</w:t>
      </w:r>
    </w:p>
    <w:p w:rsidR="00A0289E" w:rsidRPr="00E139AD" w:rsidRDefault="00A0289E" w:rsidP="00A0289E">
      <w:pPr>
        <w:sectPr w:rsidR="00A0289E" w:rsidRPr="00E139AD">
          <w:pgSz w:w="11900" w:h="16840"/>
          <w:pgMar w:top="28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66" w:line="220" w:lineRule="exact"/>
      </w:pP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line="271" w:lineRule="auto"/>
        <w:ind w:right="144"/>
      </w:pPr>
      <w:r w:rsidRPr="00E139AD">
        <w:rPr>
          <w:color w:val="000000"/>
          <w:sz w:val="24"/>
        </w:rPr>
        <w:t xml:space="preserve">способы развития и форму строения музыкального произведения;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6" w:lineRule="auto"/>
        <w:ind w:right="144"/>
      </w:pPr>
      <w:r w:rsidRPr="00E139AD">
        <w:tab/>
      </w:r>
      <w:r w:rsidRPr="00E139AD">
        <w:rPr>
          <w:b/>
          <w:color w:val="000000"/>
          <w:sz w:val="24"/>
        </w:rPr>
        <w:t xml:space="preserve">Модуль «Русская классическая музыка»: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исполнять (в том числе фрагментарно, отдельными темами) сочинения русских композиторов; </w:t>
      </w:r>
      <w:r w:rsidRPr="00E139AD">
        <w:tab/>
      </w:r>
      <w:r w:rsidRPr="00E139AD">
        <w:rPr>
          <w:color w:val="000000"/>
          <w:sz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0289E" w:rsidRPr="00E139AD" w:rsidRDefault="00A0289E" w:rsidP="00A0289E">
      <w:pPr>
        <w:autoSpaceDE w:val="0"/>
        <w:autoSpaceDN w:val="0"/>
        <w:spacing w:before="192"/>
        <w:ind w:left="180" w:right="576"/>
      </w:pPr>
      <w:r w:rsidRPr="00E139AD">
        <w:rPr>
          <w:b/>
          <w:color w:val="000000"/>
          <w:sz w:val="24"/>
        </w:rPr>
        <w:t xml:space="preserve">Модуль «Образы русской и европейской духовной музыки»: </w:t>
      </w:r>
      <w:r w:rsidRPr="00E139AD">
        <w:br/>
      </w:r>
      <w:r w:rsidRPr="00E139AD">
        <w:rPr>
          <w:color w:val="000000"/>
          <w:sz w:val="24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E139AD">
        <w:br/>
      </w:r>
      <w:r w:rsidRPr="00E139AD">
        <w:rPr>
          <w:color w:val="000000"/>
          <w:sz w:val="24"/>
        </w:rPr>
        <w:t>приводить примеры сочинений духовной музыки, называть их автора.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1" w:lineRule="auto"/>
        <w:ind w:right="288"/>
      </w:pPr>
      <w:r w:rsidRPr="00E139AD">
        <w:tab/>
      </w:r>
      <w:r w:rsidRPr="00E139AD">
        <w:rPr>
          <w:b/>
          <w:color w:val="000000"/>
          <w:sz w:val="24"/>
        </w:rPr>
        <w:t xml:space="preserve">Модуль «Современная музыка: основные жанры и направления»: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и характеризовать стили, направления и жанры современной музыки;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исполнять современные музыкальные произведения в разных видах деятельности.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6" w:lineRule="auto"/>
      </w:pPr>
      <w:r w:rsidRPr="00E139AD">
        <w:tab/>
      </w:r>
      <w:r w:rsidRPr="00E139AD">
        <w:rPr>
          <w:b/>
          <w:color w:val="000000"/>
          <w:sz w:val="24"/>
        </w:rPr>
        <w:t xml:space="preserve">Модуль «Связь музыки с другими видами искусства»: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стилевые и жанровые параллели между музыкой и другими видами искусств; </w:t>
      </w:r>
      <w:r w:rsidRPr="00E139AD">
        <w:tab/>
      </w:r>
      <w:r w:rsidRPr="00E139AD">
        <w:rPr>
          <w:color w:val="000000"/>
          <w:sz w:val="24"/>
        </w:rPr>
        <w:t xml:space="preserve">различать и анализировать средства выразительности разных видов искусств;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импровизировать, создавать произведения в одном виде искусства на основе восприятия </w:t>
      </w:r>
      <w:r w:rsidRPr="00E139AD">
        <w:br/>
      </w:r>
      <w:r w:rsidRPr="00E139AD">
        <w:rPr>
          <w:color w:val="000000"/>
          <w:sz w:val="24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2" w:line="281" w:lineRule="auto"/>
      </w:pPr>
      <w:r w:rsidRPr="00E139AD">
        <w:tab/>
      </w:r>
      <w:r w:rsidRPr="00E139AD">
        <w:rPr>
          <w:b/>
          <w:color w:val="000000"/>
          <w:sz w:val="24"/>
        </w:rPr>
        <w:t xml:space="preserve">Модуль «Жанры музыкального искусства»: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и характеризовать жанры музыки (театральные, камерные и симфонические, вокальные и инструментальные и </w:t>
      </w:r>
      <w:proofErr w:type="spellStart"/>
      <w:r w:rsidRPr="00E139AD">
        <w:rPr>
          <w:color w:val="000000"/>
          <w:sz w:val="24"/>
        </w:rPr>
        <w:t>т..д</w:t>
      </w:r>
      <w:proofErr w:type="spellEnd"/>
      <w:r w:rsidRPr="00E139AD">
        <w:rPr>
          <w:color w:val="000000"/>
          <w:sz w:val="24"/>
        </w:rPr>
        <w:t xml:space="preserve">.), знать их разновидности, приводить примеры;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рассуждать о круге образов и средствах их воплощения, типичных для данного жанра;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0289E" w:rsidRPr="00E139AD" w:rsidRDefault="00A0289E" w:rsidP="00A0289E">
      <w:pPr>
        <w:sectPr w:rsidR="00A0289E" w:rsidRPr="00E139AD">
          <w:pgSz w:w="11900" w:h="16840"/>
          <w:pgMar w:top="286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64" w:line="220" w:lineRule="exact"/>
      </w:pPr>
    </w:p>
    <w:p w:rsidR="00A0289E" w:rsidRDefault="00A0289E" w:rsidP="00A0289E">
      <w:pPr>
        <w:autoSpaceDE w:val="0"/>
        <w:autoSpaceDN w:val="0"/>
        <w:spacing w:after="258" w:line="233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54"/>
        <w:gridCol w:w="564"/>
        <w:gridCol w:w="1104"/>
        <w:gridCol w:w="1140"/>
        <w:gridCol w:w="1286"/>
        <w:gridCol w:w="1368"/>
        <w:gridCol w:w="1380"/>
        <w:gridCol w:w="866"/>
        <w:gridCol w:w="3734"/>
        <w:gridCol w:w="828"/>
        <w:gridCol w:w="1382"/>
      </w:tblGrid>
      <w:tr w:rsidR="00A0289E" w:rsidTr="00A2121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7" w:lineRule="auto"/>
              <w:ind w:left="72" w:right="324"/>
              <w:jc w:val="both"/>
            </w:pPr>
            <w:r w:rsidRPr="00E139AD">
              <w:rPr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4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A0289E" w:rsidTr="00A2121C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 xml:space="preserve"> 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</w:tr>
      <w:tr w:rsidR="00A0289E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1.</w:t>
            </w:r>
            <w:r>
              <w:rPr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A0289E" w:rsidTr="00A2121C">
        <w:trPr>
          <w:trHeight w:hRule="exact" w:val="73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1.1.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Наш край сегодня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Д. Шостакович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Симфония №7 </w:t>
            </w:r>
            <w:r>
              <w:br/>
            </w:r>
            <w:r>
              <w:rPr>
                <w:color w:val="000000"/>
                <w:w w:val="97"/>
                <w:sz w:val="16"/>
              </w:rPr>
              <w:t>"Ленинградская"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А.Макаревич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  <w:p w:rsidR="00A0289E" w:rsidRDefault="00A0289E" w:rsidP="00A2121C">
            <w:pPr>
              <w:autoSpaceDE w:val="0"/>
              <w:autoSpaceDN w:val="0"/>
              <w:spacing w:before="20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«Город золотой»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А. </w:t>
            </w:r>
            <w:proofErr w:type="spellStart"/>
            <w:r w:rsidRPr="00E139AD">
              <w:rPr>
                <w:color w:val="000000"/>
                <w:w w:val="97"/>
                <w:sz w:val="16"/>
              </w:rPr>
              <w:t>Шнитке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 xml:space="preserve">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 xml:space="preserve">"Сюита в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старинном стиле"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01.09.2023 30.09.2023</w:t>
            </w:r>
          </w:p>
        </w:tc>
        <w:tc>
          <w:tcPr>
            <w:tcW w:w="3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>Посещение местных музыкальных театров, музеев, концертов; написание отзыва с анализом спектакля, концерта, экскурсии.;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RPr="00FE5AB8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Модуль 2. </w:t>
            </w:r>
            <w:r w:rsidRPr="00E139AD">
              <w:rPr>
                <w:b/>
                <w:color w:val="000000"/>
                <w:w w:val="97"/>
                <w:sz w:val="16"/>
              </w:rPr>
              <w:t>Народное музыкальное творчество России</w:t>
            </w:r>
          </w:p>
        </w:tc>
      </w:tr>
      <w:tr w:rsidR="00A0289E" w:rsidTr="00A212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576"/>
            </w:pPr>
            <w:r>
              <w:rPr>
                <w:color w:val="000000"/>
                <w:w w:val="97"/>
                <w:sz w:val="16"/>
              </w:rPr>
              <w:t>На рубежах культур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П.И. Чайковский Симфония №5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452"/>
              <w:jc w:val="both"/>
            </w:pPr>
            <w:proofErr w:type="spellStart"/>
            <w:r w:rsidRPr="00E139AD">
              <w:rPr>
                <w:color w:val="000000"/>
                <w:w w:val="97"/>
                <w:sz w:val="16"/>
              </w:rPr>
              <w:t>Б.Окуджава.«Пока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 xml:space="preserve"> горит свеча»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Pr="00A0289E" w:rsidRDefault="00A0289E" w:rsidP="00A2121C">
            <w:pPr>
              <w:autoSpaceDE w:val="0"/>
              <w:autoSpaceDN w:val="0"/>
              <w:spacing w:before="76" w:line="250" w:lineRule="auto"/>
              <w:ind w:left="72" w:right="144"/>
              <w:rPr>
                <w:lang w:val="en-US"/>
              </w:rPr>
            </w:pPr>
            <w:r>
              <w:rPr>
                <w:color w:val="000000"/>
                <w:w w:val="97"/>
                <w:sz w:val="16"/>
              </w:rPr>
              <w:t>А</w:t>
            </w:r>
            <w:r w:rsidRPr="00A0289E">
              <w:rPr>
                <w:color w:val="000000"/>
                <w:w w:val="97"/>
                <w:sz w:val="16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w w:val="97"/>
                <w:sz w:val="16"/>
              </w:rPr>
              <w:t>Шнитке</w:t>
            </w:r>
            <w:proofErr w:type="spellEnd"/>
            <w:r w:rsidRPr="00A0289E">
              <w:rPr>
                <w:color w:val="000000"/>
                <w:w w:val="97"/>
                <w:sz w:val="16"/>
                <w:lang w:val="en-US"/>
              </w:rPr>
              <w:t xml:space="preserve"> </w:t>
            </w:r>
            <w:r w:rsidRPr="00A0289E">
              <w:rPr>
                <w:lang w:val="en-US"/>
              </w:rPr>
              <w:br/>
            </w:r>
            <w:r w:rsidRPr="00A0289E">
              <w:rPr>
                <w:color w:val="000000"/>
                <w:w w:val="97"/>
                <w:sz w:val="16"/>
                <w:lang w:val="en-US"/>
              </w:rPr>
              <w:t xml:space="preserve">"Concerto </w:t>
            </w:r>
            <w:proofErr w:type="spellStart"/>
            <w:r w:rsidRPr="00A0289E">
              <w:rPr>
                <w:color w:val="000000"/>
                <w:w w:val="97"/>
                <w:sz w:val="16"/>
                <w:lang w:val="en-US"/>
              </w:rPr>
              <w:t>grosso</w:t>
            </w:r>
            <w:proofErr w:type="spellEnd"/>
            <w:r w:rsidRPr="00A0289E">
              <w:rPr>
                <w:color w:val="000000"/>
                <w:w w:val="97"/>
                <w:sz w:val="16"/>
                <w:lang w:val="en-US"/>
              </w:rPr>
              <w:t xml:space="preserve">" 5 </w:t>
            </w:r>
            <w:r>
              <w:rPr>
                <w:color w:val="000000"/>
                <w:w w:val="97"/>
                <w:sz w:val="16"/>
              </w:rPr>
              <w:t>часть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01.10.2023 31.10.2023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>Изучение творчества и вклада в развитие культуры современных этно-исполнителей, исследователей традиционного фольклора.;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3. </w:t>
            </w:r>
            <w:r>
              <w:rPr>
                <w:b/>
                <w:color w:val="000000"/>
                <w:w w:val="97"/>
                <w:sz w:val="16"/>
              </w:rPr>
              <w:t>Жанры музыкального искусства</w:t>
            </w:r>
          </w:p>
        </w:tc>
      </w:tr>
      <w:tr w:rsidR="00A0289E" w:rsidTr="00A2121C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Театральные жанры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>
              <w:rPr>
                <w:color w:val="000000"/>
                <w:w w:val="97"/>
                <w:sz w:val="16"/>
              </w:rPr>
              <w:t>В. Калинников Симфония №1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5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>«Сыновья уходят в бой».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E139AD">
              <w:rPr>
                <w:color w:val="000000"/>
                <w:w w:val="97"/>
                <w:sz w:val="16"/>
              </w:rPr>
              <w:t>В.Высоцкий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5" w:lineRule="auto"/>
              <w:ind w:left="72" w:right="288"/>
            </w:pPr>
            <w:r w:rsidRPr="00E139AD">
              <w:rPr>
                <w:color w:val="000000"/>
                <w:w w:val="97"/>
                <w:sz w:val="16"/>
              </w:rPr>
              <w:t xml:space="preserve">Ф. </w:t>
            </w:r>
            <w:proofErr w:type="spellStart"/>
            <w:r w:rsidRPr="00E139AD">
              <w:rPr>
                <w:color w:val="000000"/>
                <w:w w:val="97"/>
                <w:sz w:val="16"/>
              </w:rPr>
              <w:t>Бузони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 xml:space="preserve">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"Чакона И.С.</w:t>
            </w:r>
          </w:p>
          <w:p w:rsidR="00A0289E" w:rsidRDefault="00A0289E" w:rsidP="00A2121C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Баха"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01.11.2023 30.11.2023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5" w:lineRule="auto"/>
              <w:ind w:left="72" w:right="288"/>
            </w:pPr>
            <w:r w:rsidRPr="00E139AD">
              <w:rPr>
                <w:color w:val="000000"/>
                <w:w w:val="97"/>
                <w:sz w:val="16"/>
              </w:rPr>
              <w:t>Музыкальная викторина на материале изученных фрагментов музыкальных спектаклей.;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4. </w:t>
            </w:r>
            <w:r>
              <w:rPr>
                <w:b/>
                <w:color w:val="000000"/>
                <w:w w:val="97"/>
                <w:sz w:val="16"/>
              </w:rPr>
              <w:t>Русская классическая музыка</w:t>
            </w:r>
          </w:p>
        </w:tc>
      </w:tr>
      <w:tr w:rsidR="00A0289E" w:rsidTr="00A212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4.1.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Русский балет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 xml:space="preserve">«До свидания, мальчики». </w:t>
            </w:r>
            <w:r w:rsidRPr="00E139AD">
              <w:br/>
            </w:r>
            <w:proofErr w:type="spellStart"/>
            <w:r w:rsidRPr="00E139AD">
              <w:rPr>
                <w:color w:val="000000"/>
                <w:w w:val="97"/>
                <w:sz w:val="16"/>
              </w:rPr>
              <w:t>Б.Окуджава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288"/>
            </w:pPr>
            <w:r w:rsidRPr="00E139AD">
              <w:rPr>
                <w:color w:val="000000"/>
                <w:w w:val="97"/>
                <w:sz w:val="16"/>
              </w:rPr>
              <w:t>«На Братских могилах»</w:t>
            </w:r>
            <w:r w:rsidRPr="00E139AD">
              <w:br/>
            </w:r>
            <w:proofErr w:type="spellStart"/>
            <w:r w:rsidRPr="00E139AD">
              <w:rPr>
                <w:color w:val="000000"/>
                <w:w w:val="97"/>
                <w:sz w:val="16"/>
              </w:rPr>
              <w:t>В.Высоцкий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right="144"/>
              <w:jc w:val="center"/>
            </w:pPr>
            <w:r>
              <w:rPr>
                <w:color w:val="000000"/>
                <w:w w:val="97"/>
                <w:sz w:val="16"/>
              </w:rPr>
              <w:t>Ф. Лист "Каприс№24 Паганини"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01.12.2023 31.12.2023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576"/>
            </w:pPr>
            <w:r w:rsidRPr="00E139AD">
              <w:rPr>
                <w:color w:val="000000"/>
                <w:w w:val="97"/>
                <w:sz w:val="16"/>
              </w:rPr>
              <w:t>Посещение балетного спектакля (просмотр в видеозаписи). Характеристика отдельных музыкальных номеров и спектакля в целом.;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5. </w:t>
            </w:r>
            <w:r>
              <w:rPr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  <w:tr w:rsidR="00A0289E" w:rsidTr="00A212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Музыкант и публика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Ф. Шуберт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Симфония №8 </w:t>
            </w:r>
            <w:r>
              <w:br/>
            </w:r>
            <w:r>
              <w:rPr>
                <w:color w:val="000000"/>
                <w:w w:val="97"/>
                <w:sz w:val="16"/>
              </w:rPr>
              <w:t>"Неоконченная"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«День Победы». Д. </w:t>
            </w:r>
            <w:proofErr w:type="spellStart"/>
            <w:r>
              <w:rPr>
                <w:color w:val="000000"/>
                <w:w w:val="97"/>
                <w:sz w:val="16"/>
              </w:rPr>
              <w:t>Тухманов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right="288"/>
              <w:jc w:val="center"/>
            </w:pPr>
            <w:r>
              <w:rPr>
                <w:color w:val="000000"/>
                <w:w w:val="97"/>
                <w:sz w:val="16"/>
              </w:rPr>
              <w:t>М. Балакирев "Жаворонок"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10.01.2024 31.01.2024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50" w:lineRule="auto"/>
              <w:ind w:left="72" w:right="432"/>
            </w:pPr>
            <w:r w:rsidRPr="00E139AD">
              <w:rPr>
                <w:color w:val="000000"/>
                <w:w w:val="97"/>
                <w:sz w:val="16"/>
              </w:rPr>
              <w:t xml:space="preserve">Знакомство с образцами виртуозной музыки. Размышление над фактами биографий великих музыкантов — как любимцев публики, так и </w:t>
            </w:r>
            <w:proofErr w:type="spellStart"/>
            <w:r w:rsidRPr="00E139AD">
              <w:rPr>
                <w:color w:val="000000"/>
                <w:w w:val="97"/>
                <w:sz w:val="16"/>
              </w:rPr>
              <w:t>непóнятых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 xml:space="preserve"> современниками.;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RPr="00FE5AB8" w:rsidTr="00A2121C">
        <w:trPr>
          <w:trHeight w:hRule="exact" w:val="350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Модуль 6. </w:t>
            </w:r>
            <w:r w:rsidRPr="00E139AD">
              <w:rPr>
                <w:b/>
                <w:color w:val="000000"/>
                <w:w w:val="97"/>
                <w:sz w:val="16"/>
              </w:rPr>
              <w:t>Связь музыки с другими видами искусства</w:t>
            </w:r>
          </w:p>
        </w:tc>
      </w:tr>
      <w:tr w:rsidR="00A0289E" w:rsidTr="00A212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Музыка кино и телевидения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right="144"/>
              <w:jc w:val="center"/>
            </w:pPr>
            <w:r>
              <w:rPr>
                <w:color w:val="000000"/>
                <w:w w:val="97"/>
                <w:sz w:val="16"/>
              </w:rPr>
              <w:t>Л.В. Бетховен Симфония №5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«Снег». А.</w:t>
            </w:r>
          </w:p>
          <w:p w:rsidR="00A0289E" w:rsidRDefault="00A0289E" w:rsidP="00A2121C">
            <w:pPr>
              <w:autoSpaceDE w:val="0"/>
              <w:autoSpaceDN w:val="0"/>
              <w:spacing w:before="18" w:line="233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Городницкий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Ф. Лист Этюд "Метель"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01.02.2043 28.02.2024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>Просмотр фильмов с целью анализа выразительного эффекта, создаваемого музыкой.;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Tr="00A2121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7. </w:t>
            </w:r>
            <w:r>
              <w:rPr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6840" w:h="11900"/>
          <w:pgMar w:top="282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54"/>
        <w:gridCol w:w="564"/>
        <w:gridCol w:w="1104"/>
        <w:gridCol w:w="1140"/>
        <w:gridCol w:w="1286"/>
        <w:gridCol w:w="1368"/>
        <w:gridCol w:w="1380"/>
        <w:gridCol w:w="866"/>
        <w:gridCol w:w="3734"/>
        <w:gridCol w:w="828"/>
        <w:gridCol w:w="1382"/>
      </w:tblGrid>
      <w:tr w:rsidR="00A0289E" w:rsidTr="00A212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Народная музыка Американского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континента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В.А. Моцарт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Симфония №40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>«Песня о друге». В. Высоцкий.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Ф.Шопен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Этюд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№12 </w:t>
            </w:r>
            <w:r>
              <w:br/>
            </w:r>
            <w:r>
              <w:rPr>
                <w:color w:val="000000"/>
                <w:w w:val="97"/>
                <w:sz w:val="16"/>
              </w:rPr>
              <w:t>"Революционный"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01.03.2024 31.03.2024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50" w:lineRule="auto"/>
              <w:ind w:left="72" w:right="288"/>
            </w:pPr>
            <w:r w:rsidRPr="00E139AD">
              <w:rPr>
                <w:color w:val="000000"/>
                <w:w w:val="97"/>
                <w:sz w:val="16"/>
              </w:rPr>
              <w:t>Выявление характерных интонаций и ритмов в звучании американского, латино-американского фольклора, прослеживание их национальных истоков.;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RPr="00FE5AB8" w:rsidTr="00A2121C">
        <w:trPr>
          <w:trHeight w:hRule="exact" w:val="40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Модуль 8. </w:t>
            </w:r>
            <w:r w:rsidRPr="00E139AD">
              <w:rPr>
                <w:b/>
                <w:color w:val="000000"/>
                <w:w w:val="97"/>
                <w:sz w:val="16"/>
              </w:rPr>
              <w:t>Образы русской и европейской духовной музыки</w:t>
            </w:r>
          </w:p>
        </w:tc>
      </w:tr>
      <w:tr w:rsidR="00A0289E" w:rsidTr="00A2121C">
        <w:trPr>
          <w:trHeight w:hRule="exact" w:val="92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8.1.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Религиозные темы и образы в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 xml:space="preserve">современной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музыке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И. Гайдн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 xml:space="preserve">Симфония №103 "С тремоло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литавр"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«Романтики» Ю. Визбор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А. </w:t>
            </w:r>
            <w:proofErr w:type="spellStart"/>
            <w:r>
              <w:rPr>
                <w:color w:val="000000"/>
                <w:w w:val="97"/>
                <w:sz w:val="16"/>
              </w:rPr>
              <w:t>Шнитке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color w:val="000000"/>
                <w:w w:val="97"/>
                <w:sz w:val="16"/>
              </w:rPr>
              <w:t>"Гоголь-сюита"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01.04.2024 30.04.2024</w:t>
            </w:r>
          </w:p>
        </w:tc>
        <w:tc>
          <w:tcPr>
            <w:tcW w:w="3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45" w:lineRule="auto"/>
              <w:ind w:right="576"/>
              <w:jc w:val="center"/>
            </w:pPr>
            <w:r w:rsidRPr="00E139AD">
              <w:rPr>
                <w:color w:val="000000"/>
                <w:w w:val="97"/>
                <w:sz w:val="16"/>
              </w:rPr>
              <w:t>Исполнение музыки духовного содержания, сочинённой современными композиторами.;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RPr="00FE5AB8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Модуль 9. </w:t>
            </w:r>
            <w:r w:rsidRPr="00E139AD">
              <w:rPr>
                <w:b/>
                <w:color w:val="000000"/>
                <w:w w:val="97"/>
                <w:sz w:val="16"/>
              </w:rPr>
              <w:t>Современная музыка: основные жанры и направления</w:t>
            </w:r>
          </w:p>
        </w:tc>
      </w:tr>
      <w:tr w:rsidR="00A0289E" w:rsidTr="00A212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9.1.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508"/>
              <w:jc w:val="both"/>
            </w:pPr>
            <w:r>
              <w:rPr>
                <w:color w:val="000000"/>
                <w:w w:val="97"/>
                <w:sz w:val="16"/>
              </w:rPr>
              <w:t>Молодёжная музыкальная культура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 xml:space="preserve">Л.В. Бетховен Соната №14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"Лунная"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45" w:lineRule="auto"/>
              <w:ind w:left="72" w:right="432"/>
            </w:pPr>
            <w:r w:rsidRPr="00E139AD">
              <w:rPr>
                <w:color w:val="000000"/>
                <w:w w:val="97"/>
                <w:sz w:val="16"/>
              </w:rPr>
              <w:t>Лирическая песенка /Ю.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E139AD">
              <w:rPr>
                <w:color w:val="000000"/>
                <w:w w:val="97"/>
                <w:sz w:val="16"/>
              </w:rPr>
              <w:t>Милютин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>, Е.</w:t>
            </w:r>
          </w:p>
          <w:p w:rsidR="00A0289E" w:rsidRDefault="00A0289E" w:rsidP="00A2121C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Долматовский</w:t>
            </w:r>
            <w:proofErr w:type="spellEnd"/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proofErr w:type="spellStart"/>
            <w:r w:rsidRPr="00E139AD">
              <w:rPr>
                <w:color w:val="000000"/>
                <w:w w:val="97"/>
                <w:sz w:val="16"/>
              </w:rPr>
              <w:t>Шехеразада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 xml:space="preserve"> /М. Магомаев, А.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20" w:line="23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>Горохов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01.05.2024 27.05.2024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>Презентация альбома своей любимой группы;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Tr="00A2121C">
        <w:trPr>
          <w:trHeight w:hRule="exact" w:val="712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7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ОБЩЕЕ КОЛИЧЕСТВО ЧАСОВ ПО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31</w:t>
            </w:r>
          </w:p>
        </w:tc>
        <w:tc>
          <w:tcPr>
            <w:tcW w:w="108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78" w:line="220" w:lineRule="exact"/>
      </w:pPr>
    </w:p>
    <w:p w:rsidR="00A0289E" w:rsidRDefault="00A0289E" w:rsidP="00A0289E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A0289E" w:rsidTr="00A2121C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71" w:lineRule="auto"/>
              <w:ind w:left="72" w:right="288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A0289E" w:rsidTr="00A2121C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</w:tr>
      <w:tr w:rsidR="00A0289E" w:rsidTr="00A212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Классика в нашей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02.09.2023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В музыкальном театре. Опера А. П. Бородина «Князь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Игорь».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09.09.2023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100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В музыкальном театре. Опера А. П. Бородина «Князь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Игорь».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16.09.2023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52" w:lineRule="auto"/>
              <w:ind w:left="72"/>
            </w:pPr>
            <w:r>
              <w:rPr>
                <w:color w:val="000000"/>
                <w:sz w:val="24"/>
              </w:rPr>
              <w:t xml:space="preserve">Балет </w:t>
            </w:r>
            <w:r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>
              <w:rPr>
                <w:color w:val="000000"/>
                <w:sz w:val="24"/>
              </w:rPr>
              <w:t>Ярославна</w:t>
            </w:r>
            <w:r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23.09.2023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0289E" w:rsidTr="00A212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Рок-опера 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>Преступление и наказание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 w:rsidRPr="00E139AD">
              <w:rPr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30.09.2023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Рок-опера 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>Преступление и наказание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 w:rsidRPr="00E139AD">
              <w:rPr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14.10.2023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62" w:lineRule="auto"/>
              <w:ind w:left="72" w:right="288"/>
            </w:pPr>
            <w:r w:rsidRPr="00E139AD">
              <w:rPr>
                <w:color w:val="000000"/>
                <w:sz w:val="24"/>
              </w:rPr>
              <w:t xml:space="preserve">Мюзикл 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 xml:space="preserve">Ромео и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Джульетта: от ненависти до</w:t>
            </w:r>
          </w:p>
          <w:p w:rsidR="00A0289E" w:rsidRDefault="00A0289E" w:rsidP="00A2121C">
            <w:pPr>
              <w:autoSpaceDE w:val="0"/>
              <w:autoSpaceDN w:val="0"/>
              <w:spacing w:before="70" w:line="252" w:lineRule="auto"/>
              <w:ind w:left="72"/>
            </w:pPr>
            <w:r>
              <w:rPr>
                <w:color w:val="000000"/>
                <w:sz w:val="24"/>
              </w:rPr>
              <w:t>любви</w:t>
            </w:r>
            <w:r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21.10.2023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62" w:lineRule="auto"/>
              <w:ind w:left="72" w:right="288"/>
            </w:pPr>
            <w:r w:rsidRPr="00E139AD">
              <w:rPr>
                <w:color w:val="000000"/>
                <w:sz w:val="24"/>
              </w:rPr>
              <w:t xml:space="preserve">Мюзикл 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 xml:space="preserve">Ромео и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Джульетта: от ненависти до</w:t>
            </w:r>
          </w:p>
          <w:p w:rsidR="00A0289E" w:rsidRDefault="00A0289E" w:rsidP="00A2121C">
            <w:pPr>
              <w:autoSpaceDE w:val="0"/>
              <w:autoSpaceDN w:val="0"/>
              <w:spacing w:before="70" w:line="252" w:lineRule="auto"/>
              <w:ind w:left="72"/>
            </w:pPr>
            <w:r>
              <w:rPr>
                <w:color w:val="000000"/>
                <w:sz w:val="24"/>
              </w:rPr>
              <w:t>любви</w:t>
            </w:r>
            <w:r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28.10.2023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71" w:lineRule="auto"/>
              <w:ind w:left="72" w:right="432"/>
            </w:pPr>
            <w:r w:rsidRPr="00E139AD">
              <w:rPr>
                <w:color w:val="000000"/>
                <w:sz w:val="24"/>
              </w:rPr>
              <w:t xml:space="preserve">Музыка к драматическому спектаклю. «Ромео и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Джульетта».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 xml:space="preserve">04.11.2022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71" w:lineRule="auto"/>
              <w:ind w:left="72" w:right="432"/>
            </w:pPr>
            <w:r w:rsidRPr="00E139AD">
              <w:rPr>
                <w:color w:val="000000"/>
                <w:sz w:val="24"/>
              </w:rPr>
              <w:t xml:space="preserve">Музыка к драматическому спектаклю. «Ромео и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Джульетта».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11.11.2023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62" w:lineRule="auto"/>
              <w:ind w:left="72" w:right="288"/>
            </w:pPr>
            <w:r w:rsidRPr="00E139AD">
              <w:rPr>
                <w:color w:val="000000"/>
                <w:sz w:val="24"/>
              </w:rPr>
              <w:t xml:space="preserve">Музыка Э. Грига к драме Г. Ибсена «Пер </w:t>
            </w:r>
            <w:proofErr w:type="spellStart"/>
            <w:r w:rsidRPr="00E139AD">
              <w:rPr>
                <w:color w:val="000000"/>
                <w:sz w:val="24"/>
              </w:rPr>
              <w:t>Гюнт</w:t>
            </w:r>
            <w:proofErr w:type="spellEnd"/>
            <w:r w:rsidRPr="00E139AD">
              <w:rPr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18.11.2023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A0289E" w:rsidTr="00A2121C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«Гоголь-сюита». Из музыки к спектаклю </w:t>
            </w:r>
            <w:r>
              <w:rPr>
                <w:color w:val="000000"/>
                <w:sz w:val="24"/>
              </w:rPr>
              <w:t xml:space="preserve">«Ревизская </w:t>
            </w:r>
            <w:r>
              <w:br/>
            </w:r>
            <w:r>
              <w:rPr>
                <w:color w:val="000000"/>
                <w:sz w:val="24"/>
              </w:rPr>
              <w:t>сказка».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02.12.2023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1900" w:h="16840"/>
          <w:pgMar w:top="298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A0289E" w:rsidTr="00A212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/>
              <w:ind w:left="72" w:right="288"/>
            </w:pPr>
            <w:r w:rsidRPr="00E139AD">
              <w:rPr>
                <w:color w:val="000000"/>
                <w:sz w:val="24"/>
              </w:rPr>
              <w:t xml:space="preserve">Музыка в кино. Ты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отправишься в путь, чтобы зажечь день... Музыка к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фильму «Властелин колец»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09.12.2023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0289E" w:rsidTr="00A2121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 w:rsidRPr="00E139AD">
              <w:rPr>
                <w:color w:val="000000"/>
                <w:sz w:val="24"/>
              </w:rPr>
              <w:t>В концертном зале.</w:t>
            </w:r>
          </w:p>
          <w:p w:rsidR="00A0289E" w:rsidRDefault="00A0289E" w:rsidP="00A2121C">
            <w:pPr>
              <w:autoSpaceDE w:val="0"/>
              <w:autoSpaceDN w:val="0"/>
              <w:spacing w:before="70" w:line="271" w:lineRule="auto"/>
              <w:ind w:left="72" w:right="432"/>
            </w:pPr>
            <w:r w:rsidRPr="00E139AD">
              <w:rPr>
                <w:color w:val="000000"/>
                <w:sz w:val="24"/>
              </w:rPr>
              <w:t xml:space="preserve">Симфония: прошлое и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настоящее. </w:t>
            </w:r>
            <w:r>
              <w:rPr>
                <w:color w:val="000000"/>
                <w:sz w:val="24"/>
              </w:rPr>
              <w:t>Симфония № 8 («Неоконченная») Ф.</w:t>
            </w:r>
          </w:p>
          <w:p w:rsidR="00A0289E" w:rsidRDefault="00A0289E" w:rsidP="00A2121C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Шуберта.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16.12.2023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62" w:lineRule="auto"/>
              <w:ind w:left="72" w:right="1296"/>
            </w:pPr>
            <w:r>
              <w:rPr>
                <w:color w:val="000000"/>
                <w:sz w:val="24"/>
              </w:rPr>
              <w:t>Симфония № 5 П. Чайковского.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23.12.2023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1008"/>
            </w:pPr>
            <w:r>
              <w:rPr>
                <w:color w:val="000000"/>
                <w:sz w:val="24"/>
              </w:rPr>
              <w:t>Симфония №</w:t>
            </w:r>
            <w:r>
              <w:br/>
            </w:r>
            <w:r>
              <w:rPr>
                <w:color w:val="000000"/>
                <w:sz w:val="24"/>
              </w:rPr>
              <w:t>1(«Классическая») С.</w:t>
            </w:r>
          </w:p>
          <w:p w:rsidR="00A0289E" w:rsidRDefault="00A0289E" w:rsidP="00A2121C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Прокофьева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30.12.2023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Музыка - это огромный мир, окружающий человека... </w:t>
            </w:r>
            <w:r w:rsidRPr="00E139AD">
              <w:br/>
            </w:r>
            <w:r>
              <w:rPr>
                <w:color w:val="000000"/>
                <w:sz w:val="24"/>
              </w:rPr>
              <w:t>Обобщающий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13.01.2024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81" w:lineRule="auto"/>
              <w:ind w:left="72"/>
            </w:pPr>
            <w:r w:rsidRPr="00E139AD">
              <w:rPr>
                <w:color w:val="000000"/>
                <w:sz w:val="24"/>
              </w:rPr>
              <w:t xml:space="preserve">Музыканты — извечные маги. И снова в музыкальном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театре… Опера «Порги и </w:t>
            </w:r>
            <w:r w:rsidRPr="00E139AD">
              <w:br/>
            </w:r>
            <w:proofErr w:type="spellStart"/>
            <w:r w:rsidRPr="00E139AD">
              <w:rPr>
                <w:color w:val="000000"/>
                <w:sz w:val="24"/>
              </w:rPr>
              <w:t>Бесс</w:t>
            </w:r>
            <w:proofErr w:type="spellEnd"/>
            <w:r w:rsidRPr="00E139AD">
              <w:rPr>
                <w:color w:val="000000"/>
                <w:sz w:val="24"/>
              </w:rPr>
              <w:t xml:space="preserve">» (фрагменты). </w:t>
            </w:r>
            <w:r>
              <w:rPr>
                <w:color w:val="000000"/>
                <w:sz w:val="24"/>
              </w:rPr>
              <w:t xml:space="preserve">Дж. </w:t>
            </w:r>
            <w:r>
              <w:br/>
            </w:r>
            <w:r>
              <w:rPr>
                <w:color w:val="000000"/>
                <w:sz w:val="24"/>
              </w:rPr>
              <w:t>Гершвин.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20.01.2024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81" w:lineRule="auto"/>
              <w:ind w:left="72"/>
            </w:pPr>
            <w:r w:rsidRPr="00E139AD">
              <w:rPr>
                <w:color w:val="000000"/>
                <w:sz w:val="24"/>
              </w:rPr>
              <w:t xml:space="preserve">Музыканты — извечные маги. И снова в музыкальном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театре… Опера «Порги и </w:t>
            </w:r>
            <w:r w:rsidRPr="00E139AD">
              <w:br/>
            </w:r>
            <w:proofErr w:type="spellStart"/>
            <w:r w:rsidRPr="00E139AD">
              <w:rPr>
                <w:color w:val="000000"/>
                <w:sz w:val="24"/>
              </w:rPr>
              <w:t>Бесс</w:t>
            </w:r>
            <w:proofErr w:type="spellEnd"/>
            <w:r w:rsidRPr="00E139AD">
              <w:rPr>
                <w:color w:val="000000"/>
                <w:sz w:val="24"/>
              </w:rPr>
              <w:t xml:space="preserve">» (фрагменты). </w:t>
            </w:r>
            <w:r>
              <w:rPr>
                <w:color w:val="000000"/>
                <w:sz w:val="24"/>
              </w:rPr>
              <w:t xml:space="preserve">Дж. </w:t>
            </w:r>
            <w:r>
              <w:br/>
            </w:r>
            <w:r>
              <w:rPr>
                <w:color w:val="000000"/>
                <w:sz w:val="24"/>
              </w:rPr>
              <w:t>Гершвин.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27.01.2024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78" w:lineRule="auto"/>
              <w:ind w:left="72" w:right="288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исполнителей. Елена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Образцова Опера «Кармен»(фрагменты). </w:t>
            </w:r>
            <w:r>
              <w:rPr>
                <w:color w:val="000000"/>
                <w:sz w:val="24"/>
              </w:rPr>
              <w:t>Ж. Бизе.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03.02.2024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288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исполнителей. Елена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Образцова Опера «Кармен»(фрагменты). </w:t>
            </w:r>
            <w:r>
              <w:rPr>
                <w:color w:val="000000"/>
                <w:sz w:val="24"/>
              </w:rPr>
              <w:t>Ж. Бизе.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10.02.2024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288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исполнителей. Елена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Образцова Опера «Кармен»(фрагменты). </w:t>
            </w:r>
            <w:r>
              <w:rPr>
                <w:color w:val="000000"/>
                <w:sz w:val="24"/>
              </w:rPr>
              <w:t>Ж. Бизе.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17.02.2024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A0289E" w:rsidTr="00A2121C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576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исполнителей Балет</w:t>
            </w:r>
            <w:r w:rsidRPr="00E139AD">
              <w:br/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>Кармен-сюита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(фрагменты). </w:t>
            </w:r>
            <w:r>
              <w:rPr>
                <w:color w:val="000000"/>
                <w:sz w:val="24"/>
              </w:rPr>
              <w:t>Р. Щедрин.</w:t>
            </w:r>
          </w:p>
          <w:p w:rsidR="00A0289E" w:rsidRDefault="00A0289E" w:rsidP="00A2121C">
            <w:pPr>
              <w:autoSpaceDE w:val="0"/>
              <w:autoSpaceDN w:val="0"/>
              <w:spacing w:before="70" w:line="271" w:lineRule="auto"/>
              <w:ind w:left="72" w:right="1008"/>
            </w:pPr>
            <w:r>
              <w:rPr>
                <w:color w:val="000000"/>
                <w:sz w:val="24"/>
              </w:rPr>
              <w:t>Портреты великих исполнителей. Майя Плисецкая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03.03.2024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576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исполнителей Балет</w:t>
            </w:r>
            <w:r w:rsidRPr="00E139AD">
              <w:br/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>Кармен-сюита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(фрагменты). </w:t>
            </w:r>
            <w:r>
              <w:rPr>
                <w:color w:val="000000"/>
                <w:sz w:val="24"/>
              </w:rPr>
              <w:t>Р. Щедрин.</w:t>
            </w:r>
          </w:p>
          <w:p w:rsidR="00A0289E" w:rsidRDefault="00A0289E" w:rsidP="00A2121C">
            <w:pPr>
              <w:autoSpaceDE w:val="0"/>
              <w:autoSpaceDN w:val="0"/>
              <w:spacing w:before="72" w:line="271" w:lineRule="auto"/>
              <w:ind w:left="72" w:right="1008"/>
            </w:pPr>
            <w:r>
              <w:rPr>
                <w:color w:val="000000"/>
                <w:sz w:val="24"/>
              </w:rPr>
              <w:t>Портреты великих исполнителей. Майя Плисецкая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10.03.2024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576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исполнителей Балет</w:t>
            </w:r>
            <w:r w:rsidRPr="00E139AD">
              <w:br/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>Кармен-сюита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(фрагменты). </w:t>
            </w:r>
            <w:r>
              <w:rPr>
                <w:color w:val="000000"/>
                <w:sz w:val="24"/>
              </w:rPr>
              <w:t>Р. Щедрин.</w:t>
            </w:r>
          </w:p>
          <w:p w:rsidR="00A0289E" w:rsidRDefault="00A0289E" w:rsidP="00A2121C">
            <w:pPr>
              <w:autoSpaceDE w:val="0"/>
              <w:autoSpaceDN w:val="0"/>
              <w:spacing w:before="70" w:line="271" w:lineRule="auto"/>
              <w:ind w:left="72" w:right="1008"/>
            </w:pPr>
            <w:r>
              <w:rPr>
                <w:color w:val="000000"/>
                <w:sz w:val="24"/>
              </w:rPr>
              <w:t>Портреты великих исполнителей. Майя Плисецкая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17.03.2024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/>
            </w:pPr>
            <w:r w:rsidRPr="00E139AD">
              <w:rPr>
                <w:color w:val="000000"/>
                <w:sz w:val="24"/>
              </w:rPr>
              <w:t xml:space="preserve">Современный музыкальный театр. Великие мюзиклы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мира. </w:t>
            </w:r>
            <w:r>
              <w:rPr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24.03.2024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/>
            </w:pPr>
            <w:r w:rsidRPr="00E139AD">
              <w:rPr>
                <w:color w:val="000000"/>
                <w:sz w:val="24"/>
              </w:rPr>
              <w:t xml:space="preserve">Современный музыкальный театр. Великие мюзиклы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мира. </w:t>
            </w:r>
            <w:r>
              <w:rPr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31.03.2024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/>
              <w:ind w:left="72"/>
            </w:pPr>
            <w:r w:rsidRPr="00E139AD">
              <w:rPr>
                <w:color w:val="000000"/>
                <w:sz w:val="24"/>
              </w:rPr>
              <w:t xml:space="preserve">В концертном зале. Симфония№7 («Ленинградская»)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(фрагменты). Д. Шостакович. Литературные страницы.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70" w:line="262" w:lineRule="auto"/>
              <w:ind w:left="72" w:right="1008"/>
            </w:pPr>
            <w:r w:rsidRPr="00E139AD">
              <w:rPr>
                <w:color w:val="000000"/>
                <w:sz w:val="24"/>
              </w:rPr>
              <w:t>«Письмо к Богу»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неизвестного солдата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14.04.2024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/>
              <w:ind w:left="72"/>
            </w:pPr>
            <w:r w:rsidRPr="00E139AD">
              <w:rPr>
                <w:color w:val="000000"/>
                <w:sz w:val="24"/>
              </w:rPr>
              <w:t xml:space="preserve">В концертном зале. Симфония№7 («Ленинградская»)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(фрагменты). Д. Шостакович. Литературные страницы.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70" w:line="262" w:lineRule="auto"/>
              <w:ind w:left="72" w:right="1008"/>
            </w:pPr>
            <w:r w:rsidRPr="00E139AD">
              <w:rPr>
                <w:color w:val="000000"/>
                <w:sz w:val="24"/>
              </w:rPr>
              <w:t>«Письмо к Богу»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неизвестного солдата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21.04.2024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A0289E" w:rsidTr="00A2121C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/>
              <w:ind w:left="72"/>
            </w:pPr>
            <w:r w:rsidRPr="00E139AD">
              <w:rPr>
                <w:color w:val="000000"/>
                <w:sz w:val="24"/>
              </w:rPr>
              <w:t xml:space="preserve">В концертном зале. Симфония№7 («Ленинградская»)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(фрагменты). Д. Шостакович. Литературные страницы.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70" w:line="262" w:lineRule="auto"/>
              <w:ind w:left="72" w:right="1008"/>
            </w:pPr>
            <w:r w:rsidRPr="00E139AD">
              <w:rPr>
                <w:color w:val="000000"/>
                <w:sz w:val="24"/>
              </w:rPr>
              <w:t>«Письмо к Богу»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неизвестного солдата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28.04.2024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71" w:lineRule="auto"/>
              <w:ind w:left="72" w:right="288"/>
            </w:pPr>
            <w:r w:rsidRPr="00E139AD">
              <w:rPr>
                <w:color w:val="000000"/>
                <w:sz w:val="24"/>
              </w:rPr>
              <w:t xml:space="preserve">Музыка в храмовом синтезе искусств. </w:t>
            </w:r>
            <w:r>
              <w:rPr>
                <w:color w:val="000000"/>
                <w:sz w:val="24"/>
              </w:rPr>
              <w:t xml:space="preserve">Свет фресок </w:t>
            </w:r>
            <w:r>
              <w:br/>
            </w:r>
            <w:r>
              <w:rPr>
                <w:color w:val="000000"/>
                <w:sz w:val="24"/>
              </w:rPr>
              <w:t>Дионисия – миру.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05.05.2024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0289E" w:rsidTr="00A2121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100" w:line="262" w:lineRule="auto"/>
              <w:ind w:left="72" w:right="432"/>
            </w:pPr>
            <w:r w:rsidRPr="00E139AD">
              <w:rPr>
                <w:color w:val="000000"/>
                <w:sz w:val="24"/>
              </w:rPr>
              <w:t xml:space="preserve">Неизвестный </w:t>
            </w:r>
            <w:proofErr w:type="spellStart"/>
            <w:r w:rsidRPr="00E139AD">
              <w:rPr>
                <w:color w:val="000000"/>
                <w:sz w:val="24"/>
              </w:rPr>
              <w:t>Г.Свиридов</w:t>
            </w:r>
            <w:proofErr w:type="spellEnd"/>
            <w:r w:rsidRPr="00E139AD">
              <w:rPr>
                <w:color w:val="000000"/>
                <w:sz w:val="24"/>
              </w:rPr>
              <w:t>: песнопения и молитвы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12.05.2024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288"/>
            </w:pPr>
            <w:r w:rsidRPr="00E139AD">
              <w:rPr>
                <w:color w:val="000000"/>
                <w:sz w:val="24"/>
              </w:rPr>
              <w:t xml:space="preserve">Музыкальные завещания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потомкам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(«</w:t>
            </w:r>
            <w:proofErr w:type="spellStart"/>
            <w:r w:rsidRPr="00E139AD">
              <w:rPr>
                <w:color w:val="000000"/>
                <w:sz w:val="24"/>
              </w:rPr>
              <w:t>Гейлигенштадтское</w:t>
            </w:r>
            <w:proofErr w:type="spellEnd"/>
            <w:r w:rsidRPr="00E139AD">
              <w:rPr>
                <w:color w:val="000000"/>
                <w:sz w:val="24"/>
              </w:rPr>
              <w:t xml:space="preserve">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завещание Л. Бетховена». </w:t>
            </w:r>
            <w:r>
              <w:rPr>
                <w:color w:val="000000"/>
                <w:sz w:val="24"/>
              </w:rPr>
              <w:t>Р.</w:t>
            </w:r>
          </w:p>
          <w:p w:rsidR="00A0289E" w:rsidRDefault="00A0289E" w:rsidP="00A2121C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Щедрин)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19.05.2024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288"/>
            </w:pPr>
            <w:r w:rsidRPr="00E139AD">
              <w:rPr>
                <w:color w:val="000000"/>
                <w:sz w:val="24"/>
              </w:rPr>
              <w:t xml:space="preserve">Музыкальные завещания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потомкам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(«</w:t>
            </w:r>
            <w:proofErr w:type="spellStart"/>
            <w:r w:rsidRPr="00E139AD">
              <w:rPr>
                <w:color w:val="000000"/>
                <w:sz w:val="24"/>
              </w:rPr>
              <w:t>Гейлигенштадтское</w:t>
            </w:r>
            <w:proofErr w:type="spellEnd"/>
            <w:r w:rsidRPr="00E139AD">
              <w:rPr>
                <w:color w:val="000000"/>
                <w:sz w:val="24"/>
              </w:rPr>
              <w:t xml:space="preserve">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завещание Л. Бетховена». </w:t>
            </w:r>
            <w:r>
              <w:rPr>
                <w:color w:val="000000"/>
                <w:sz w:val="24"/>
              </w:rPr>
              <w:t>Р.</w:t>
            </w:r>
          </w:p>
          <w:p w:rsidR="00A0289E" w:rsidRDefault="00A0289E" w:rsidP="00A2121C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Щедрин)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26.05.2024</w:t>
            </w:r>
            <w:bookmarkStart w:id="0" w:name="_GoBack"/>
            <w:bookmarkEnd w:id="0"/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808"/>
        </w:trPr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62" w:lineRule="auto"/>
              <w:ind w:left="72" w:right="288"/>
            </w:pPr>
            <w:r w:rsidRPr="00E139AD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78" w:line="220" w:lineRule="exact"/>
      </w:pPr>
    </w:p>
    <w:p w:rsidR="00A0289E" w:rsidRDefault="00A0289E" w:rsidP="00A0289E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0289E" w:rsidRDefault="00A0289E" w:rsidP="00A0289E">
      <w:pPr>
        <w:autoSpaceDE w:val="0"/>
        <w:autoSpaceDN w:val="0"/>
        <w:spacing w:before="346" w:line="230" w:lineRule="auto"/>
      </w:pPr>
      <w:r>
        <w:rPr>
          <w:b/>
          <w:color w:val="000000"/>
          <w:sz w:val="24"/>
        </w:rPr>
        <w:t>ОБЯЗАТЕЛЬНЫЕ УЧЕБНЫЕ МАТЕРИАЛЫ ДЛЯ УЧЕНИКА</w:t>
      </w:r>
    </w:p>
    <w:p w:rsidR="00A0289E" w:rsidRPr="00E139AD" w:rsidRDefault="00A0289E" w:rsidP="00A0289E">
      <w:pPr>
        <w:autoSpaceDE w:val="0"/>
        <w:autoSpaceDN w:val="0"/>
        <w:spacing w:before="166" w:line="262" w:lineRule="auto"/>
      </w:pPr>
      <w:r w:rsidRPr="00E139AD">
        <w:rPr>
          <w:color w:val="000000"/>
          <w:sz w:val="24"/>
        </w:rPr>
        <w:t>Музыка, 8 класс/Сергеева Г.П., Критская Е.Д., Акционерное общество «Издательство «Просвещение»; Введите свой вариант:</w:t>
      </w:r>
    </w:p>
    <w:p w:rsidR="00A0289E" w:rsidRPr="00E139AD" w:rsidRDefault="00A0289E" w:rsidP="00A0289E">
      <w:pPr>
        <w:autoSpaceDE w:val="0"/>
        <w:autoSpaceDN w:val="0"/>
        <w:spacing w:before="262" w:line="230" w:lineRule="auto"/>
      </w:pPr>
      <w:r w:rsidRPr="00E139AD">
        <w:rPr>
          <w:b/>
          <w:color w:val="000000"/>
          <w:sz w:val="24"/>
        </w:rPr>
        <w:t>МЕТОДИЧЕСКИЕ МАТЕРИАЛЫ ДЛЯ УЧИТЕЛЯ</w:t>
      </w:r>
    </w:p>
    <w:p w:rsidR="00A0289E" w:rsidRPr="00E139AD" w:rsidRDefault="00A0289E" w:rsidP="00A0289E">
      <w:pPr>
        <w:autoSpaceDE w:val="0"/>
        <w:autoSpaceDN w:val="0"/>
        <w:spacing w:before="166"/>
        <w:ind w:right="576"/>
      </w:pPr>
      <w:r w:rsidRPr="00E139AD">
        <w:rPr>
          <w:color w:val="000000"/>
          <w:sz w:val="24"/>
        </w:rPr>
        <w:t xml:space="preserve">Е.Д. Критская, Г.П. Сергеева, Т.С. </w:t>
      </w:r>
      <w:proofErr w:type="spellStart"/>
      <w:r w:rsidRPr="00E139AD">
        <w:rPr>
          <w:color w:val="000000"/>
          <w:sz w:val="24"/>
        </w:rPr>
        <w:t>Шмагина</w:t>
      </w:r>
      <w:proofErr w:type="spellEnd"/>
      <w:r w:rsidRPr="00E139AD">
        <w:rPr>
          <w:color w:val="000000"/>
          <w:sz w:val="24"/>
        </w:rPr>
        <w:t xml:space="preserve"> Музыка. 8 класс: Учебник </w:t>
      </w:r>
      <w:r w:rsidRPr="00E139AD">
        <w:br/>
      </w:r>
      <w:r w:rsidRPr="00E139AD">
        <w:rPr>
          <w:color w:val="000000"/>
          <w:sz w:val="24"/>
        </w:rPr>
        <w:t xml:space="preserve">Рабочая тетрадь </w:t>
      </w:r>
      <w:r w:rsidRPr="00E139AD">
        <w:br/>
      </w:r>
      <w:r w:rsidRPr="00E139AD">
        <w:rPr>
          <w:color w:val="000000"/>
          <w:sz w:val="24"/>
        </w:rPr>
        <w:t xml:space="preserve">Музыка. Рабочие программы. 8 класс. Хрестоматия музыкального </w:t>
      </w:r>
      <w:proofErr w:type="gramStart"/>
      <w:r w:rsidRPr="00E139AD">
        <w:rPr>
          <w:color w:val="000000"/>
          <w:sz w:val="24"/>
        </w:rPr>
        <w:t>материала.(</w:t>
      </w:r>
      <w:proofErr w:type="gramEnd"/>
      <w:r>
        <w:rPr>
          <w:color w:val="000000"/>
          <w:sz w:val="24"/>
        </w:rPr>
        <w:t>mp</w:t>
      </w:r>
      <w:r w:rsidRPr="00E139AD">
        <w:rPr>
          <w:color w:val="000000"/>
          <w:sz w:val="24"/>
        </w:rPr>
        <w:t>3) Пособие для учителя "Уроки музыки. 8 класс."</w:t>
      </w:r>
    </w:p>
    <w:p w:rsidR="00A0289E" w:rsidRPr="00E139AD" w:rsidRDefault="00A0289E" w:rsidP="00A0289E">
      <w:pPr>
        <w:autoSpaceDE w:val="0"/>
        <w:autoSpaceDN w:val="0"/>
        <w:spacing w:before="264" w:line="230" w:lineRule="auto"/>
      </w:pPr>
      <w:r w:rsidRPr="00E139AD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A0289E" w:rsidRDefault="00A0289E" w:rsidP="00A0289E">
      <w:pPr>
        <w:autoSpaceDE w:val="0"/>
        <w:autoSpaceDN w:val="0"/>
        <w:spacing w:before="166" w:line="271" w:lineRule="auto"/>
        <w:ind w:right="6048"/>
        <w:rPr>
          <w:color w:val="000000"/>
          <w:sz w:val="24"/>
        </w:rPr>
      </w:pPr>
      <w:r>
        <w:rPr>
          <w:color w:val="000000"/>
          <w:sz w:val="24"/>
        </w:rPr>
        <w:t>http</w:t>
      </w:r>
      <w:r w:rsidRPr="00E139AD">
        <w:rPr>
          <w:color w:val="000000"/>
          <w:sz w:val="24"/>
        </w:rPr>
        <w:t>://</w:t>
      </w:r>
      <w:r>
        <w:rPr>
          <w:color w:val="000000"/>
          <w:sz w:val="24"/>
        </w:rPr>
        <w:t>www</w:t>
      </w:r>
      <w:r w:rsidRPr="00E139AD">
        <w:rPr>
          <w:color w:val="000000"/>
          <w:sz w:val="24"/>
        </w:rPr>
        <w:t>.</w:t>
      </w:r>
      <w:r>
        <w:rPr>
          <w:color w:val="000000"/>
          <w:sz w:val="24"/>
        </w:rPr>
        <w:t>kindermusic</w:t>
      </w:r>
      <w:r w:rsidRPr="00E139AD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E139AD">
        <w:rPr>
          <w:color w:val="000000"/>
          <w:sz w:val="24"/>
        </w:rPr>
        <w:t>/</w:t>
      </w:r>
      <w:r>
        <w:rPr>
          <w:color w:val="000000"/>
          <w:sz w:val="24"/>
        </w:rPr>
        <w:t>detskie</w:t>
      </w:r>
      <w:r w:rsidRPr="00E139AD">
        <w:rPr>
          <w:color w:val="000000"/>
          <w:sz w:val="24"/>
        </w:rPr>
        <w:t>_</w:t>
      </w:r>
      <w:r>
        <w:rPr>
          <w:color w:val="000000"/>
          <w:sz w:val="24"/>
        </w:rPr>
        <w:t>pesni</w:t>
      </w:r>
      <w:r w:rsidRPr="00E139AD">
        <w:rPr>
          <w:color w:val="000000"/>
          <w:sz w:val="24"/>
        </w:rPr>
        <w:t>.</w:t>
      </w:r>
      <w:r>
        <w:rPr>
          <w:color w:val="000000"/>
          <w:sz w:val="24"/>
        </w:rPr>
        <w:t>htm</w:t>
      </w:r>
      <w:r w:rsidRPr="00E139AD">
        <w:rPr>
          <w:color w:val="000000"/>
          <w:sz w:val="24"/>
        </w:rPr>
        <w:t xml:space="preserve"> </w:t>
      </w:r>
      <w:r w:rsidRPr="00E139AD">
        <w:br/>
      </w:r>
      <w:r>
        <w:rPr>
          <w:color w:val="000000"/>
          <w:sz w:val="24"/>
        </w:rPr>
        <w:t>https</w:t>
      </w:r>
      <w:r w:rsidRPr="00E139AD">
        <w:rPr>
          <w:color w:val="000000"/>
          <w:sz w:val="24"/>
        </w:rPr>
        <w:t>://</w:t>
      </w:r>
      <w:r>
        <w:rPr>
          <w:color w:val="000000"/>
          <w:sz w:val="24"/>
        </w:rPr>
        <w:t>resh</w:t>
      </w:r>
      <w:r w:rsidRPr="00E139AD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E139AD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E139AD">
        <w:rPr>
          <w:color w:val="000000"/>
          <w:sz w:val="24"/>
        </w:rPr>
        <w:t xml:space="preserve">/ </w:t>
      </w:r>
      <w:r w:rsidRPr="00E139AD">
        <w:br/>
      </w:r>
      <w:hyperlink r:id="rId6" w:history="1">
        <w:r w:rsidRPr="00CD7849">
          <w:rPr>
            <w:rStyle w:val="a5"/>
            <w:sz w:val="24"/>
          </w:rPr>
          <w:t>http://school-collection.edu.ru/</w:t>
        </w:r>
      </w:hyperlink>
    </w:p>
    <w:p w:rsidR="00A0289E" w:rsidRDefault="00A0289E" w:rsidP="00A0289E">
      <w:pPr>
        <w:autoSpaceDE w:val="0"/>
        <w:autoSpaceDN w:val="0"/>
        <w:spacing w:before="166" w:line="271" w:lineRule="auto"/>
        <w:ind w:right="6048"/>
        <w:rPr>
          <w:color w:val="000000"/>
          <w:sz w:val="24"/>
        </w:rPr>
      </w:pPr>
    </w:p>
    <w:p w:rsidR="00A0289E" w:rsidRDefault="00A0289E" w:rsidP="00A0289E">
      <w:pPr>
        <w:autoSpaceDE w:val="0"/>
        <w:autoSpaceDN w:val="0"/>
        <w:spacing w:before="166" w:line="271" w:lineRule="auto"/>
        <w:ind w:right="6048"/>
        <w:rPr>
          <w:color w:val="000000"/>
          <w:sz w:val="24"/>
        </w:rPr>
      </w:pPr>
    </w:p>
    <w:p w:rsidR="00A0289E" w:rsidRDefault="00A0289E" w:rsidP="00A0289E">
      <w:pPr>
        <w:autoSpaceDE w:val="0"/>
        <w:autoSpaceDN w:val="0"/>
        <w:spacing w:before="166" w:line="271" w:lineRule="auto"/>
        <w:ind w:right="6048"/>
        <w:rPr>
          <w:color w:val="000000"/>
          <w:sz w:val="24"/>
        </w:rPr>
      </w:pPr>
    </w:p>
    <w:p w:rsidR="00A0289E" w:rsidRPr="00E139AD" w:rsidRDefault="00A0289E" w:rsidP="00A0289E">
      <w:pPr>
        <w:autoSpaceDE w:val="0"/>
        <w:autoSpaceDN w:val="0"/>
        <w:spacing w:before="166" w:line="271" w:lineRule="auto"/>
        <w:ind w:right="6048"/>
      </w:pPr>
    </w:p>
    <w:p w:rsidR="00A0289E" w:rsidRPr="00E139AD" w:rsidRDefault="00A0289E" w:rsidP="00A0289E">
      <w:pPr>
        <w:autoSpaceDE w:val="0"/>
        <w:autoSpaceDN w:val="0"/>
        <w:spacing w:line="230" w:lineRule="auto"/>
      </w:pPr>
      <w:r w:rsidRPr="00E139AD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A0289E" w:rsidRPr="00E139AD" w:rsidRDefault="00A0289E" w:rsidP="00A0289E">
      <w:pPr>
        <w:autoSpaceDE w:val="0"/>
        <w:autoSpaceDN w:val="0"/>
        <w:spacing w:before="346" w:line="302" w:lineRule="auto"/>
        <w:ind w:right="6336"/>
      </w:pPr>
      <w:r w:rsidRPr="00E139AD">
        <w:rPr>
          <w:b/>
          <w:color w:val="000000"/>
          <w:sz w:val="24"/>
        </w:rPr>
        <w:t xml:space="preserve">УЧЕБНОЕ ОБОРУДОВАНИЕ </w:t>
      </w:r>
      <w:r w:rsidRPr="00E139AD">
        <w:br/>
      </w:r>
      <w:r w:rsidRPr="00E139AD">
        <w:rPr>
          <w:color w:val="000000"/>
          <w:sz w:val="24"/>
        </w:rPr>
        <w:t>фортепиано, ноты, колонки, магнитофон</w:t>
      </w:r>
    </w:p>
    <w:p w:rsidR="00A0289E" w:rsidRPr="00E139AD" w:rsidRDefault="00A0289E" w:rsidP="00A0289E">
      <w:pPr>
        <w:autoSpaceDE w:val="0"/>
        <w:autoSpaceDN w:val="0"/>
        <w:spacing w:before="262" w:line="302" w:lineRule="auto"/>
        <w:ind w:right="3024"/>
      </w:pPr>
      <w:r w:rsidRPr="00E139AD">
        <w:rPr>
          <w:b/>
          <w:color w:val="000000"/>
          <w:sz w:val="24"/>
        </w:rPr>
        <w:t xml:space="preserve">ОБОРУДОВАНИЕ ДЛЯ ПРОВЕДЕНИЯ ПРАКТИЧЕСКИХ РАБОТ </w:t>
      </w:r>
      <w:r w:rsidRPr="00E139AD">
        <w:rPr>
          <w:color w:val="000000"/>
          <w:sz w:val="24"/>
        </w:rPr>
        <w:t>Фортепиано</w:t>
      </w: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B42ED8" w:rsidRDefault="00B42ED8" w:rsidP="00F9451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F66745">
      <w:pPr>
        <w:autoSpaceDE w:val="0"/>
        <w:autoSpaceDN w:val="0"/>
        <w:spacing w:line="0" w:lineRule="atLeast"/>
        <w:rPr>
          <w:b/>
          <w:color w:val="000000"/>
          <w:sz w:val="24"/>
          <w:szCs w:val="24"/>
        </w:rPr>
      </w:pPr>
    </w:p>
    <w:sectPr w:rsidR="00F66745" w:rsidSect="00626ED3">
      <w:pgSz w:w="11900" w:h="16840"/>
      <w:pgMar w:top="298" w:right="650" w:bottom="398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imbus Roman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DF2433"/>
    <w:multiLevelType w:val="hybridMultilevel"/>
    <w:tmpl w:val="DEFE76AE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01D43F0B"/>
    <w:multiLevelType w:val="hybridMultilevel"/>
    <w:tmpl w:val="94D2AE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3E164E0"/>
    <w:multiLevelType w:val="hybridMultilevel"/>
    <w:tmpl w:val="70F8525A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1EFA0A74"/>
    <w:multiLevelType w:val="hybridMultilevel"/>
    <w:tmpl w:val="CA501DCC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39D6E94"/>
    <w:multiLevelType w:val="hybridMultilevel"/>
    <w:tmpl w:val="FC2E0D9A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8CC5843"/>
    <w:multiLevelType w:val="hybridMultilevel"/>
    <w:tmpl w:val="B64E7100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2B4C3376"/>
    <w:multiLevelType w:val="hybridMultilevel"/>
    <w:tmpl w:val="0B9CA562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334767C4"/>
    <w:multiLevelType w:val="hybridMultilevel"/>
    <w:tmpl w:val="2AF68750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79564D"/>
    <w:multiLevelType w:val="hybridMultilevel"/>
    <w:tmpl w:val="7C9E36BC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9A945CC"/>
    <w:multiLevelType w:val="hybridMultilevel"/>
    <w:tmpl w:val="ED462F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E3E1970"/>
    <w:multiLevelType w:val="hybridMultilevel"/>
    <w:tmpl w:val="0B122AD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EBB441A"/>
    <w:multiLevelType w:val="hybridMultilevel"/>
    <w:tmpl w:val="D1880650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B07DB"/>
    <w:multiLevelType w:val="hybridMultilevel"/>
    <w:tmpl w:val="351A93C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C22316"/>
    <w:multiLevelType w:val="hybridMultilevel"/>
    <w:tmpl w:val="9DBA5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E54141"/>
    <w:multiLevelType w:val="hybridMultilevel"/>
    <w:tmpl w:val="68B0824C"/>
    <w:lvl w:ilvl="0" w:tplc="A0EC1FC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6E5C84"/>
    <w:multiLevelType w:val="hybridMultilevel"/>
    <w:tmpl w:val="EB34CD62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C786631"/>
    <w:multiLevelType w:val="hybridMultilevel"/>
    <w:tmpl w:val="627A44A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EA6015E"/>
    <w:multiLevelType w:val="hybridMultilevel"/>
    <w:tmpl w:val="445C0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04D72B9"/>
    <w:multiLevelType w:val="hybridMultilevel"/>
    <w:tmpl w:val="5434A9C4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280893"/>
    <w:multiLevelType w:val="hybridMultilevel"/>
    <w:tmpl w:val="3CF61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93B47"/>
    <w:multiLevelType w:val="hybridMultilevel"/>
    <w:tmpl w:val="AC68C7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4E452F0"/>
    <w:multiLevelType w:val="hybridMultilevel"/>
    <w:tmpl w:val="16704A5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C4A1DA5"/>
    <w:multiLevelType w:val="hybridMultilevel"/>
    <w:tmpl w:val="0EF64198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D300F1"/>
    <w:multiLevelType w:val="hybridMultilevel"/>
    <w:tmpl w:val="1854BF4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D7AF6"/>
    <w:multiLevelType w:val="hybridMultilevel"/>
    <w:tmpl w:val="DED2D76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2C0ED0"/>
    <w:multiLevelType w:val="hybridMultilevel"/>
    <w:tmpl w:val="7BC82E3E"/>
    <w:lvl w:ilvl="0" w:tplc="3482DAB8">
      <w:start w:val="1"/>
      <w:numFmt w:val="decimal"/>
      <w:lvlText w:val="%1."/>
      <w:lvlJc w:val="left"/>
      <w:pPr>
        <w:ind w:left="54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76E874E4"/>
    <w:multiLevelType w:val="hybridMultilevel"/>
    <w:tmpl w:val="4404A0D6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E067C68"/>
    <w:multiLevelType w:val="hybridMultilevel"/>
    <w:tmpl w:val="765C26F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FC6097"/>
    <w:multiLevelType w:val="hybridMultilevel"/>
    <w:tmpl w:val="8C0888B4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B33A35"/>
    <w:multiLevelType w:val="hybridMultilevel"/>
    <w:tmpl w:val="A9826F3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26"/>
  </w:num>
  <w:num w:numId="8">
    <w:abstractNumId w:val="27"/>
  </w:num>
  <w:num w:numId="9">
    <w:abstractNumId w:val="10"/>
  </w:num>
  <w:num w:numId="10">
    <w:abstractNumId w:val="24"/>
  </w:num>
  <w:num w:numId="11">
    <w:abstractNumId w:val="21"/>
  </w:num>
  <w:num w:numId="12">
    <w:abstractNumId w:val="19"/>
  </w:num>
  <w:num w:numId="13">
    <w:abstractNumId w:val="29"/>
  </w:num>
  <w:num w:numId="14">
    <w:abstractNumId w:val="30"/>
  </w:num>
  <w:num w:numId="15">
    <w:abstractNumId w:val="38"/>
  </w:num>
  <w:num w:numId="16">
    <w:abstractNumId w:val="34"/>
  </w:num>
  <w:num w:numId="17">
    <w:abstractNumId w:val="16"/>
  </w:num>
  <w:num w:numId="18">
    <w:abstractNumId w:val="32"/>
  </w:num>
  <w:num w:numId="19">
    <w:abstractNumId w:val="17"/>
  </w:num>
  <w:num w:numId="20">
    <w:abstractNumId w:val="11"/>
  </w:num>
  <w:num w:numId="21">
    <w:abstractNumId w:val="9"/>
  </w:num>
  <w:num w:numId="22">
    <w:abstractNumId w:val="35"/>
  </w:num>
  <w:num w:numId="23">
    <w:abstractNumId w:val="25"/>
  </w:num>
  <w:num w:numId="24">
    <w:abstractNumId w:val="37"/>
  </w:num>
  <w:num w:numId="25">
    <w:abstractNumId w:val="23"/>
  </w:num>
  <w:num w:numId="26">
    <w:abstractNumId w:val="14"/>
  </w:num>
  <w:num w:numId="27">
    <w:abstractNumId w:val="15"/>
  </w:num>
  <w:num w:numId="28">
    <w:abstractNumId w:val="33"/>
  </w:num>
  <w:num w:numId="29">
    <w:abstractNumId w:val="31"/>
  </w:num>
  <w:num w:numId="30">
    <w:abstractNumId w:val="36"/>
  </w:num>
  <w:num w:numId="31">
    <w:abstractNumId w:val="28"/>
  </w:num>
  <w:num w:numId="32">
    <w:abstractNumId w:val="22"/>
  </w:num>
  <w:num w:numId="33">
    <w:abstractNumId w:val="20"/>
  </w:num>
  <w:num w:numId="34">
    <w:abstractNumId w:val="12"/>
  </w:num>
  <w:num w:numId="35">
    <w:abstractNumId w:val="13"/>
  </w:num>
  <w:num w:numId="36">
    <w:abstractNumId w:val="18"/>
  </w:num>
  <w:num w:numId="37">
    <w:abstractNumId w:val="4"/>
  </w:num>
  <w:num w:numId="38">
    <w:abstractNumId w:val="1"/>
  </w:num>
  <w:num w:numId="39">
    <w:abstractNumId w:val="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3B"/>
    <w:rsid w:val="00004EAC"/>
    <w:rsid w:val="000A02AC"/>
    <w:rsid w:val="0011170E"/>
    <w:rsid w:val="00143C32"/>
    <w:rsid w:val="0016505F"/>
    <w:rsid w:val="001C5451"/>
    <w:rsid w:val="00235BFA"/>
    <w:rsid w:val="002877FA"/>
    <w:rsid w:val="0030248B"/>
    <w:rsid w:val="003926C2"/>
    <w:rsid w:val="0040313B"/>
    <w:rsid w:val="004C062B"/>
    <w:rsid w:val="00531665"/>
    <w:rsid w:val="00533437"/>
    <w:rsid w:val="00580845"/>
    <w:rsid w:val="005E15F6"/>
    <w:rsid w:val="005F17E3"/>
    <w:rsid w:val="00626ED3"/>
    <w:rsid w:val="006A3129"/>
    <w:rsid w:val="00717D68"/>
    <w:rsid w:val="00744497"/>
    <w:rsid w:val="007B6FAE"/>
    <w:rsid w:val="00974DE8"/>
    <w:rsid w:val="009F2B7C"/>
    <w:rsid w:val="00A0289E"/>
    <w:rsid w:val="00A523FF"/>
    <w:rsid w:val="00A573B7"/>
    <w:rsid w:val="00AB2CF2"/>
    <w:rsid w:val="00AF097D"/>
    <w:rsid w:val="00B163B7"/>
    <w:rsid w:val="00B42ED8"/>
    <w:rsid w:val="00B94DD0"/>
    <w:rsid w:val="00C137CF"/>
    <w:rsid w:val="00D74410"/>
    <w:rsid w:val="00F01407"/>
    <w:rsid w:val="00F66745"/>
    <w:rsid w:val="00F94518"/>
    <w:rsid w:val="00FE7033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7925"/>
  <w15:chartTrackingRefBased/>
  <w15:docId w15:val="{0539AE9A-7D6C-4716-93E9-4DA24247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Заголовок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99"/>
    <w:unhideWhenUsed/>
    <w:qFormat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4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qFormat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paragraph" w:styleId="affa">
    <w:name w:val="Normal (Web)"/>
    <w:basedOn w:val="a1"/>
    <w:uiPriority w:val="99"/>
    <w:semiHidden/>
    <w:unhideWhenUsed/>
    <w:rsid w:val="006A3129"/>
    <w:rPr>
      <w:sz w:val="24"/>
      <w:szCs w:val="24"/>
    </w:rPr>
  </w:style>
  <w:style w:type="table" w:customStyle="1" w:styleId="2c">
    <w:name w:val="Сетка таблицы2"/>
    <w:basedOn w:val="a3"/>
    <w:next w:val="aff2"/>
    <w:uiPriority w:val="59"/>
    <w:rsid w:val="006A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ff2"/>
    <w:rsid w:val="006A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Заголовок №1_"/>
    <w:basedOn w:val="a2"/>
    <w:link w:val="16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6A3129"/>
    <w:pPr>
      <w:widowControl w:val="0"/>
      <w:shd w:val="clear" w:color="auto" w:fill="FFFFFF"/>
      <w:suppressAutoHyphens w:val="0"/>
      <w:spacing w:after="5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character" w:customStyle="1" w:styleId="2d">
    <w:name w:val="Основной текст (2)_"/>
    <w:basedOn w:val="a2"/>
    <w:link w:val="210"/>
    <w:uiPriority w:val="99"/>
    <w:rsid w:val="006A3129"/>
    <w:rPr>
      <w:rFonts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link w:val="2d"/>
    <w:uiPriority w:val="99"/>
    <w:rsid w:val="006A3129"/>
    <w:pPr>
      <w:widowControl w:val="0"/>
      <w:shd w:val="clear" w:color="auto" w:fill="FFFFFF"/>
      <w:suppressAutoHyphens w:val="0"/>
      <w:spacing w:before="540" w:line="480" w:lineRule="exact"/>
      <w:ind w:hanging="400"/>
      <w:jc w:val="both"/>
    </w:pPr>
    <w:rPr>
      <w:rFonts w:asciiTheme="minorHAnsi" w:eastAsiaTheme="minorHAnsi" w:hAnsiTheme="minorHAnsi"/>
      <w:sz w:val="28"/>
      <w:szCs w:val="28"/>
      <w:lang w:eastAsia="en-US"/>
    </w:rPr>
  </w:style>
  <w:style w:type="character" w:customStyle="1" w:styleId="51">
    <w:name w:val="Основной текст (5)_"/>
    <w:basedOn w:val="a2"/>
    <w:link w:val="510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510">
    <w:name w:val="Основной текст (5)1"/>
    <w:basedOn w:val="a1"/>
    <w:link w:val="51"/>
    <w:uiPriority w:val="99"/>
    <w:rsid w:val="006A3129"/>
    <w:pPr>
      <w:widowControl w:val="0"/>
      <w:shd w:val="clear" w:color="auto" w:fill="FFFFFF"/>
      <w:suppressAutoHyphens w:val="0"/>
      <w:spacing w:line="480" w:lineRule="exact"/>
      <w:jc w:val="both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6A3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B42ED8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character" w:customStyle="1" w:styleId="UnresolvedMention">
    <w:name w:val="Unresolved Mention"/>
    <w:basedOn w:val="a2"/>
    <w:uiPriority w:val="99"/>
    <w:semiHidden/>
    <w:unhideWhenUsed/>
    <w:rsid w:val="00A0289E"/>
    <w:rPr>
      <w:color w:val="605E5C"/>
      <w:shd w:val="clear" w:color="auto" w:fill="E1DFDD"/>
    </w:rPr>
  </w:style>
  <w:style w:type="paragraph" w:styleId="affb">
    <w:name w:val="Balloon Text"/>
    <w:basedOn w:val="a1"/>
    <w:link w:val="affc"/>
    <w:uiPriority w:val="99"/>
    <w:semiHidden/>
    <w:unhideWhenUsed/>
    <w:rsid w:val="007B6FAE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7B6FA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19</Pages>
  <Words>5335</Words>
  <Characters>30410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44</cp:revision>
  <cp:lastPrinted>2023-09-21T11:24:00Z</cp:lastPrinted>
  <dcterms:created xsi:type="dcterms:W3CDTF">2022-09-14T14:19:00Z</dcterms:created>
  <dcterms:modified xsi:type="dcterms:W3CDTF">2023-09-21T11:24:00Z</dcterms:modified>
</cp:coreProperties>
</file>